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5384A" w14:textId="26295DC6" w:rsidR="00C969C5" w:rsidRPr="00B50C3A" w:rsidRDefault="00DE2689" w:rsidP="00C969C5">
      <w:pPr>
        <w:pStyle w:val="Heading1"/>
        <w:pBdr>
          <w:top w:val="single" w:sz="24" w:space="0" w:color="auto"/>
        </w:pBdr>
        <w:spacing w:line="240" w:lineRule="auto"/>
        <w:rPr>
          <w:rFonts w:cs="Times New Roman"/>
          <w:color w:val="000000" w:themeColor="text1"/>
        </w:rPr>
      </w:pPr>
      <w:r>
        <w:rPr>
          <w:rFonts w:cs="Times New Roman"/>
          <w:color w:val="000000" w:themeColor="text1"/>
        </w:rPr>
        <w:t xml:space="preserve"> </w:t>
      </w:r>
      <w:r w:rsidR="00EF5433">
        <w:rPr>
          <w:rFonts w:cs="Times New Roman"/>
          <w:color w:val="000000" w:themeColor="text1"/>
        </w:rPr>
        <w:t xml:space="preserve">  </w:t>
      </w:r>
      <w:r w:rsidR="00C969C5" w:rsidRPr="00B50C3A">
        <w:rPr>
          <w:rFonts w:cs="Times New Roman"/>
          <w:color w:val="000000" w:themeColor="text1"/>
        </w:rPr>
        <w:t>1NC Shell</w:t>
      </w:r>
    </w:p>
    <w:p w14:paraId="644D6FFB" w14:textId="322B7370"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 xml:space="preserve">The 1AC is premised on a politics of hope wed to the notion that society is always redeemable, always progressing, but never quite here. This politics of affirming progress-to-come naturalizes anti-black violence. Call for reform is the perfection of slavery – the demand for progress is when the slave accepts its dependence on the master.  Only abandoning the aff’s political hope subverts this myth of progress which coheres itself through black suffering. </w:t>
      </w:r>
    </w:p>
    <w:p w14:paraId="09CDEF31" w14:textId="77777777" w:rsidR="00C969C5" w:rsidRPr="00B50C3A" w:rsidRDefault="00C969C5" w:rsidP="00C969C5">
      <w:pPr>
        <w:shd w:val="clear" w:color="auto" w:fill="FFFFFF"/>
        <w:spacing w:after="150" w:line="240" w:lineRule="auto"/>
        <w:rPr>
          <w:b/>
          <w:color w:val="000000" w:themeColor="text1"/>
          <w:u w:val="single"/>
        </w:rPr>
      </w:pPr>
      <w:r w:rsidRPr="00B50C3A">
        <w:rPr>
          <w:b/>
          <w:color w:val="000000" w:themeColor="text1"/>
          <w:u w:val="single"/>
        </w:rPr>
        <w:t>Farley 05</w:t>
      </w:r>
      <w:r w:rsidRPr="00B50C3A">
        <w:rPr>
          <w:rStyle w:val="FootnoteReference"/>
          <w:b/>
          <w:color w:val="000000" w:themeColor="text1"/>
          <w:u w:val="single"/>
        </w:rPr>
        <w:footnoteReference w:id="1"/>
      </w:r>
    </w:p>
    <w:p w14:paraId="7F9AF393" w14:textId="7370C7BD" w:rsidR="00FE734E" w:rsidRPr="005C2A26" w:rsidRDefault="00C969C5" w:rsidP="003A0062">
      <w:pPr>
        <w:spacing w:line="240" w:lineRule="auto"/>
        <w:rPr>
          <w:color w:val="000000" w:themeColor="text1"/>
          <w:sz w:val="8"/>
        </w:rPr>
      </w:pPr>
      <w:r w:rsidRPr="00F55780">
        <w:rPr>
          <w:color w:val="000000" w:themeColor="text1"/>
          <w:sz w:val="8"/>
        </w:rPr>
        <w:t xml:space="preserve">Slavery is with us still. We are haunted by slavery. We are animated by slavery. White-over-black is slavery and segregation and neosegregation and every situation in which the distribution of material or spiritual goods follows the colorline. </w:t>
      </w:r>
      <w:r w:rsidRPr="00432C42">
        <w:rPr>
          <w:b/>
          <w:color w:val="000000" w:themeColor="text1"/>
          <w:highlight w:val="cyan"/>
          <w:u w:val="single"/>
        </w:rPr>
        <w:t xml:space="preserve">The movement from slavery to segregation to </w:t>
      </w:r>
      <w:r w:rsidRPr="00F55780">
        <w:rPr>
          <w:b/>
          <w:color w:val="000000" w:themeColor="text1"/>
          <w:u w:val="single"/>
        </w:rPr>
        <w:t xml:space="preserve">neosegregation </w:t>
      </w:r>
      <w:r w:rsidRPr="00F55780">
        <w:rPr>
          <w:b/>
          <w:color w:val="000000" w:themeColor="text1"/>
          <w:highlight w:val="cyan"/>
          <w:u w:val="single"/>
        </w:rPr>
        <w:t>to whatever form of white-over-black</w:t>
      </w:r>
      <w:r w:rsidRPr="00F55780">
        <w:rPr>
          <w:b/>
          <w:color w:val="000000" w:themeColor="text1"/>
          <w:u w:val="single"/>
        </w:rPr>
        <w:t xml:space="preserve"> it is that may come</w:t>
      </w:r>
      <w:r w:rsidRPr="00F55780">
        <w:rPr>
          <w:b/>
          <w:color w:val="000000" w:themeColor="text1"/>
          <w:sz w:val="8"/>
        </w:rPr>
        <w:t xml:space="preserve"> </w:t>
      </w:r>
      <w:r w:rsidRPr="00F55780">
        <w:rPr>
          <w:color w:val="000000" w:themeColor="text1"/>
          <w:sz w:val="8"/>
        </w:rPr>
        <w:t xml:space="preserve">with post-modernity or after </w:t>
      </w:r>
      <w:r w:rsidRPr="00432C42">
        <w:rPr>
          <w:b/>
          <w:color w:val="000000" w:themeColor="text1"/>
          <w:highlight w:val="cyan"/>
          <w:u w:val="single"/>
        </w:rPr>
        <w:t>is not toward freedom</w:t>
      </w:r>
      <w:r w:rsidRPr="00F55780">
        <w:rPr>
          <w:color w:val="000000" w:themeColor="text1"/>
          <w:sz w:val="8"/>
        </w:rPr>
        <w:t xml:space="preserve">. </w:t>
      </w:r>
      <w:r w:rsidRPr="00432C42">
        <w:rPr>
          <w:b/>
          <w:color w:val="000000" w:themeColor="text1"/>
          <w:highlight w:val="cyan"/>
          <w:u w:val="single"/>
        </w:rPr>
        <w:t>The movement</w:t>
      </w:r>
      <w:r w:rsidRPr="00F55780">
        <w:rPr>
          <w:b/>
          <w:color w:val="000000" w:themeColor="text1"/>
          <w:sz w:val="8"/>
        </w:rPr>
        <w:t xml:space="preserve"> </w:t>
      </w:r>
      <w:r w:rsidRPr="00F55780">
        <w:rPr>
          <w:color w:val="000000" w:themeColor="text1"/>
          <w:sz w:val="8"/>
        </w:rPr>
        <w:t xml:space="preserve">from slavery to segregation to neosegregation </w:t>
      </w:r>
      <w:r w:rsidRPr="00432C42">
        <w:rPr>
          <w:b/>
          <w:color w:val="000000" w:themeColor="text1"/>
          <w:highlight w:val="cyan"/>
          <w:u w:val="single"/>
        </w:rPr>
        <w:t>is</w:t>
      </w:r>
      <w:r w:rsidRPr="00F55780">
        <w:rPr>
          <w:b/>
          <w:color w:val="000000" w:themeColor="text1"/>
          <w:sz w:val="8"/>
        </w:rPr>
        <w:t xml:space="preserve"> </w:t>
      </w:r>
      <w:r w:rsidRPr="00F55780">
        <w:rPr>
          <w:color w:val="000000" w:themeColor="text1"/>
          <w:sz w:val="8"/>
        </w:rPr>
        <w:t>the movement of</w:t>
      </w:r>
      <w:r w:rsidRPr="00F55780">
        <w:rPr>
          <w:b/>
          <w:color w:val="000000" w:themeColor="text1"/>
          <w:sz w:val="8"/>
        </w:rPr>
        <w:t xml:space="preserve"> </w:t>
      </w:r>
      <w:r w:rsidRPr="00432C42">
        <w:rPr>
          <w:b/>
          <w:color w:val="000000" w:themeColor="text1"/>
          <w:highlight w:val="cyan"/>
          <w:u w:val="single"/>
        </w:rPr>
        <w:t>slavery perfecting itself</w:t>
      </w:r>
      <w:r w:rsidRPr="00F55780">
        <w:rPr>
          <w:color w:val="000000" w:themeColor="text1"/>
          <w:sz w:val="8"/>
        </w:rPr>
        <w:t xml:space="preserve">. White-over-black is neosegregation. White-over-black is segregation. White-over-black is slavery. All of it is white-over-black, only white-over-black, and that continually. </w:t>
      </w:r>
      <w:r w:rsidRPr="00432C42">
        <w:rPr>
          <w:b/>
          <w:color w:val="000000" w:themeColor="text1"/>
          <w:u w:val="single"/>
        </w:rPr>
        <w:t xml:space="preserve">The </w:t>
      </w:r>
      <w:r w:rsidRPr="00432C42">
        <w:rPr>
          <w:b/>
          <w:color w:val="000000" w:themeColor="text1"/>
          <w:highlight w:val="cyan"/>
          <w:u w:val="single"/>
        </w:rPr>
        <w:t>story of progress up from slavery is a lie</w:t>
      </w:r>
      <w:r w:rsidRPr="00F55780">
        <w:rPr>
          <w:color w:val="000000" w:themeColor="text1"/>
          <w:sz w:val="8"/>
        </w:rPr>
        <w:t xml:space="preserve">, the longest lie. The story of progress up from slavery is </w:t>
      </w:r>
      <w:r w:rsidRPr="00432C42">
        <w:rPr>
          <w:b/>
          <w:color w:val="000000" w:themeColor="text1"/>
          <w:highlight w:val="cyan"/>
          <w:u w:val="single"/>
        </w:rPr>
        <w:t>told</w:t>
      </w:r>
      <w:r w:rsidRPr="00432C42">
        <w:rPr>
          <w:b/>
          <w:color w:val="000000" w:themeColor="text1"/>
          <w:u w:val="single"/>
        </w:rPr>
        <w:t xml:space="preserve"> </w:t>
      </w:r>
      <w:r w:rsidRPr="00F55780">
        <w:rPr>
          <w:color w:val="000000" w:themeColor="text1"/>
          <w:sz w:val="8"/>
        </w:rPr>
        <w:t xml:space="preserve">juridically </w:t>
      </w:r>
      <w:r w:rsidRPr="00432C42">
        <w:rPr>
          <w:b/>
          <w:color w:val="000000" w:themeColor="text1"/>
          <w:highlight w:val="cyan"/>
          <w:u w:val="single"/>
        </w:rPr>
        <w:t>in</w:t>
      </w:r>
      <w:r w:rsidRPr="00F55780">
        <w:rPr>
          <w:color w:val="000000" w:themeColor="text1"/>
          <w:sz w:val="8"/>
        </w:rPr>
        <w:t xml:space="preserve"> the form of </w:t>
      </w:r>
      <w:r w:rsidRPr="00F55780">
        <w:rPr>
          <w:b/>
          <w:color w:val="000000" w:themeColor="text1"/>
          <w:highlight w:val="cyan"/>
          <w:u w:val="single"/>
        </w:rPr>
        <w:t>the</w:t>
      </w:r>
      <w:r w:rsidRPr="00432C42">
        <w:rPr>
          <w:b/>
          <w:color w:val="000000" w:themeColor="text1"/>
          <w:u w:val="single"/>
        </w:rPr>
        <w:t xml:space="preserve"> </w:t>
      </w:r>
      <w:r w:rsidRPr="00432C42">
        <w:rPr>
          <w:b/>
          <w:color w:val="000000" w:themeColor="text1"/>
          <w:highlight w:val="cyan"/>
          <w:u w:val="single"/>
        </w:rPr>
        <w:t>rule of law</w:t>
      </w:r>
      <w:r w:rsidRPr="00F55780">
        <w:rPr>
          <w:color w:val="000000" w:themeColor="text1"/>
          <w:sz w:val="8"/>
        </w:rPr>
        <w:t xml:space="preserve">. Slavery is the rule of law. And slavery is death. </w:t>
      </w:r>
      <w:r w:rsidRPr="00432C42">
        <w:rPr>
          <w:b/>
          <w:color w:val="000000" w:themeColor="text1"/>
          <w:highlight w:val="cyan"/>
          <w:u w:val="single"/>
        </w:rPr>
        <w:t>The slave perfects itself</w:t>
      </w:r>
      <w:r w:rsidRPr="00F55780">
        <w:rPr>
          <w:b/>
          <w:color w:val="000000" w:themeColor="text1"/>
          <w:sz w:val="8"/>
        </w:rPr>
        <w:t xml:space="preserve"> </w:t>
      </w:r>
      <w:r w:rsidRPr="00F55780">
        <w:rPr>
          <w:color w:val="000000" w:themeColor="text1"/>
          <w:sz w:val="8"/>
        </w:rPr>
        <w:t>as a slave</w:t>
      </w:r>
      <w:r w:rsidRPr="00F55780">
        <w:rPr>
          <w:b/>
          <w:color w:val="000000" w:themeColor="text1"/>
          <w:sz w:val="8"/>
        </w:rPr>
        <w:t xml:space="preserve"> </w:t>
      </w:r>
      <w:r w:rsidRPr="00432C42">
        <w:rPr>
          <w:b/>
          <w:color w:val="000000" w:themeColor="text1"/>
          <w:highlight w:val="cyan"/>
          <w:u w:val="single"/>
        </w:rPr>
        <w:t>when it bows down before its master</w:t>
      </w:r>
      <w:r w:rsidRPr="00F55780">
        <w:rPr>
          <w:b/>
          <w:color w:val="000000" w:themeColor="text1"/>
          <w:u w:val="single"/>
        </w:rPr>
        <w:t xml:space="preserve"> of its own free will</w:t>
      </w:r>
      <w:r w:rsidRPr="00F55780">
        <w:rPr>
          <w:color w:val="000000" w:themeColor="text1"/>
          <w:sz w:val="8"/>
        </w:rPr>
        <w:t xml:space="preserve">. </w:t>
      </w:r>
      <w:r w:rsidRPr="00F55780">
        <w:rPr>
          <w:b/>
          <w:color w:val="000000" w:themeColor="text1"/>
          <w:u w:val="single"/>
        </w:rPr>
        <w:t xml:space="preserve">That </w:t>
      </w:r>
      <w:r w:rsidRPr="00432C42">
        <w:rPr>
          <w:b/>
          <w:color w:val="000000" w:themeColor="text1"/>
          <w:u w:val="single"/>
        </w:rPr>
        <w:t xml:space="preserve">is the moment in which </w:t>
      </w:r>
      <w:r w:rsidRPr="00432C42">
        <w:rPr>
          <w:b/>
          <w:color w:val="000000" w:themeColor="text1"/>
          <w:highlight w:val="cyan"/>
          <w:u w:val="single"/>
        </w:rPr>
        <w:t>the slave accomplishes the impossible reconciliation of its freedom with its unfreedom by willing itself unfree.</w:t>
      </w:r>
      <w:r w:rsidRPr="00F55780">
        <w:rPr>
          <w:color w:val="000000" w:themeColor="text1"/>
          <w:sz w:val="8"/>
        </w:rPr>
        <w:t>3 When exactly does this perfection of slavery</w:t>
      </w:r>
      <w:r w:rsidRPr="00F55780">
        <w:rPr>
          <w:b/>
          <w:color w:val="000000" w:themeColor="text1"/>
          <w:sz w:val="8"/>
        </w:rPr>
        <w:t xml:space="preserve"> </w:t>
      </w:r>
      <w:r w:rsidRPr="00F55780">
        <w:rPr>
          <w:color w:val="000000" w:themeColor="text1"/>
          <w:sz w:val="8"/>
        </w:rPr>
        <w:t xml:space="preserve">take place? </w:t>
      </w:r>
      <w:r w:rsidRPr="00432C42">
        <w:rPr>
          <w:b/>
          <w:color w:val="000000" w:themeColor="text1"/>
          <w:highlight w:val="cyan"/>
          <w:u w:val="single"/>
        </w:rPr>
        <w:t>The slave bows down before its master when it prays for legal relief</w:t>
      </w:r>
      <w:r w:rsidRPr="00F55780">
        <w:rPr>
          <w:b/>
          <w:color w:val="000000" w:themeColor="text1"/>
          <w:u w:val="single"/>
        </w:rPr>
        <w:t>, when it prays for equal rights, and</w:t>
      </w:r>
      <w:r w:rsidRPr="00F55780">
        <w:rPr>
          <w:color w:val="000000" w:themeColor="text1"/>
          <w:sz w:val="8"/>
        </w:rPr>
        <w:t xml:space="preserve"> </w:t>
      </w:r>
      <w:r w:rsidRPr="00432C42">
        <w:rPr>
          <w:b/>
          <w:color w:val="000000" w:themeColor="text1"/>
          <w:highlight w:val="cyan"/>
          <w:u w:val="single"/>
        </w:rPr>
        <w:t>while it cultivates the</w:t>
      </w:r>
      <w:r w:rsidRPr="00F55780">
        <w:rPr>
          <w:color w:val="000000" w:themeColor="text1"/>
          <w:sz w:val="8"/>
        </w:rPr>
        <w:t xml:space="preserve"> field of </w:t>
      </w:r>
      <w:r w:rsidRPr="00432C42">
        <w:rPr>
          <w:b/>
          <w:color w:val="000000" w:themeColor="text1"/>
          <w:highlight w:val="cyan"/>
          <w:u w:val="single"/>
        </w:rPr>
        <w:t>law</w:t>
      </w:r>
      <w:r w:rsidRPr="00F55780">
        <w:rPr>
          <w:b/>
          <w:color w:val="000000" w:themeColor="text1"/>
          <w:sz w:val="8"/>
        </w:rPr>
        <w:t xml:space="preserve"> </w:t>
      </w:r>
      <w:r w:rsidRPr="00F55780">
        <w:rPr>
          <w:color w:val="000000" w:themeColor="text1"/>
          <w:sz w:val="8"/>
        </w:rPr>
        <w:t>hoping for an answer.</w:t>
      </w:r>
      <w:r w:rsidR="008D756E" w:rsidRPr="00F55780">
        <w:rPr>
          <w:sz w:val="8"/>
        </w:rPr>
        <w:t xml:space="preserve"> </w:t>
      </w:r>
      <w:r w:rsidR="008D756E" w:rsidRPr="00F55780">
        <w:rPr>
          <w:color w:val="000000" w:themeColor="text1"/>
          <w:sz w:val="8"/>
        </w:rPr>
        <w:t xml:space="preserve">The slave’s free choice, the slave’s leap of faith, can only be taken under conditions of legal equality. Only after emancipation and legal equality, only after rights, can the slave perfect itself as a slave. Bourgeois legality is the condition wherein equals are said to enter the commons of reason4 or the kingdom of ends5 or the New England town meeting of the soul to discuss universalizable principles, to discuss equality and freedom. Much is made of these meetings, these struggles for law, these festivals of the universal. Commons, kingdom, town meeting, there are many mansions in the house of law, but the law does not forget its father, as Maria Grahn-Farley observes: </w:t>
      </w:r>
      <w:r w:rsidR="008D756E" w:rsidRPr="00F55780">
        <w:rPr>
          <w:b/>
          <w:color w:val="000000" w:themeColor="text1"/>
          <w:u w:val="single"/>
        </w:rPr>
        <w:t>The law of slavery has not been forgotten by the law of segregation; the law of segregation has not been forgotten by the law of neosegregation</w:t>
      </w:r>
      <w:r w:rsidR="008D756E" w:rsidRPr="00F55780">
        <w:rPr>
          <w:color w:val="000000" w:themeColor="text1"/>
          <w:sz w:val="8"/>
        </w:rPr>
        <w:t xml:space="preserve">. The law guarding the gates of slavery, segregation, and neosegregation has not forgotten its origin; it remembers its father and its grandfather before that. It knows what master it serves; it knows what color to count.6 </w:t>
      </w:r>
      <w:r w:rsidR="008D756E" w:rsidRPr="00432C42">
        <w:rPr>
          <w:b/>
          <w:color w:val="000000" w:themeColor="text1"/>
          <w:u w:val="single"/>
        </w:rPr>
        <w:t>To wake from slavery is to see that everything must go, every law room</w:t>
      </w:r>
      <w:r w:rsidR="008D756E" w:rsidRPr="00F55780">
        <w:rPr>
          <w:color w:val="000000" w:themeColor="text1"/>
          <w:sz w:val="8"/>
        </w:rPr>
        <w:t xml:space="preserve">,7 every great house, </w:t>
      </w:r>
      <w:r w:rsidR="008D756E" w:rsidRPr="00432C42">
        <w:rPr>
          <w:b/>
          <w:color w:val="000000" w:themeColor="text1"/>
          <w:u w:val="single"/>
        </w:rPr>
        <w:t>every plantation</w:t>
      </w:r>
      <w:r w:rsidR="008D756E" w:rsidRPr="00F55780">
        <w:rPr>
          <w:color w:val="000000" w:themeColor="text1"/>
          <w:sz w:val="8"/>
        </w:rPr>
        <w:t>, all of it, everything.</w:t>
      </w:r>
    </w:p>
    <w:p w14:paraId="7ECD5DB1" w14:textId="77777777" w:rsidR="00FE734E" w:rsidRPr="00F55780" w:rsidRDefault="00FE734E" w:rsidP="00C969C5">
      <w:pPr>
        <w:spacing w:line="240" w:lineRule="auto"/>
        <w:rPr>
          <w:color w:val="000000" w:themeColor="text1"/>
          <w:sz w:val="8"/>
        </w:rPr>
      </w:pPr>
    </w:p>
    <w:p w14:paraId="7775C35A"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 xml:space="preserve">Civil society is structured on the notion of anti-blackness. Social death is an unavoidable condition of existence for the black body— how we relate to this condition is all that is important. </w:t>
      </w:r>
    </w:p>
    <w:p w14:paraId="7BD44249" w14:textId="77777777" w:rsidR="00C969C5" w:rsidRPr="00B50C3A" w:rsidRDefault="00C969C5" w:rsidP="00C969C5">
      <w:pPr>
        <w:spacing w:line="240" w:lineRule="auto"/>
        <w:rPr>
          <w:b/>
          <w:color w:val="000000" w:themeColor="text1"/>
          <w:u w:val="single"/>
        </w:rPr>
      </w:pPr>
      <w:r w:rsidRPr="00B50C3A">
        <w:rPr>
          <w:b/>
          <w:color w:val="000000" w:themeColor="text1"/>
          <w:u w:val="single"/>
        </w:rPr>
        <w:t>Wilderson</w:t>
      </w:r>
      <w:r w:rsidRPr="00B50C3A">
        <w:rPr>
          <w:rStyle w:val="FootnoteReference"/>
          <w:b/>
          <w:color w:val="000000" w:themeColor="text1"/>
          <w:u w:val="single"/>
        </w:rPr>
        <w:footnoteReference w:id="2"/>
      </w:r>
    </w:p>
    <w:p w14:paraId="18FFEE9F" w14:textId="0BB7C8CC" w:rsidR="00C969C5" w:rsidRPr="00640610" w:rsidRDefault="00C969C5" w:rsidP="00C969C5">
      <w:pPr>
        <w:spacing w:line="240" w:lineRule="auto"/>
        <w:rPr>
          <w:color w:val="000000" w:themeColor="text1"/>
          <w:sz w:val="8"/>
        </w:rPr>
      </w:pPr>
      <w:r w:rsidRPr="00640610">
        <w:rPr>
          <w:b/>
          <w:color w:val="000000" w:themeColor="text1"/>
          <w:highlight w:val="cyan"/>
          <w:u w:val="single"/>
        </w:rPr>
        <w:t>Civil society is</w:t>
      </w:r>
      <w:r w:rsidRPr="00640610">
        <w:rPr>
          <w:color w:val="000000" w:themeColor="text1"/>
          <w:highlight w:val="cyan"/>
          <w:u w:val="single"/>
        </w:rPr>
        <w:t xml:space="preserve"> </w:t>
      </w:r>
      <w:r w:rsidRPr="00640610">
        <w:rPr>
          <w:b/>
          <w:color w:val="000000" w:themeColor="text1"/>
          <w:highlight w:val="cyan"/>
          <w:u w:val="single"/>
        </w:rPr>
        <w:t>not</w:t>
      </w:r>
      <w:r w:rsidRPr="00640610">
        <w:rPr>
          <w:color w:val="000000" w:themeColor="text1"/>
          <w:sz w:val="8"/>
        </w:rPr>
        <w:t xml:space="preserve"> a terrain </w:t>
      </w:r>
      <w:r w:rsidRPr="00640610">
        <w:rPr>
          <w:b/>
          <w:color w:val="000000" w:themeColor="text1"/>
          <w:highlight w:val="cyan"/>
          <w:u w:val="single"/>
        </w:rPr>
        <w:t>intended for the Black subject</w:t>
      </w:r>
      <w:r w:rsidRPr="00640610">
        <w:rPr>
          <w:color w:val="000000" w:themeColor="text1"/>
          <w:sz w:val="8"/>
        </w:rPr>
        <w:t>. It is coded as waged and wages are White. Civil society is the terrain where hegemony is prod</w:t>
      </w:r>
      <w:r w:rsidR="008D756E" w:rsidRPr="00640610">
        <w:rPr>
          <w:color w:val="000000" w:themeColor="text1"/>
          <w:sz w:val="8"/>
        </w:rPr>
        <w:t>uced, contested, mapped. And th</w:t>
      </w:r>
      <w:r w:rsidRPr="00640610">
        <w:rPr>
          <w:color w:val="000000" w:themeColor="text1"/>
          <w:sz w:val="8"/>
        </w:rPr>
        <w:t xml:space="preserve">e invitat ion to p articipate in hegemony's gestures of influence, leadership, and consent is not ext ended to t he unwaged. </w:t>
      </w:r>
      <w:r w:rsidR="008D756E" w:rsidRPr="00640610">
        <w:rPr>
          <w:color w:val="000000" w:themeColor="text1"/>
          <w:sz w:val="8"/>
        </w:rPr>
        <w:t xml:space="preserve">We live </w:t>
      </w:r>
      <w:r w:rsidR="008D756E" w:rsidRPr="00640610">
        <w:rPr>
          <w:b/>
          <w:color w:val="000000" w:themeColor="text1"/>
          <w:u w:val="single"/>
        </w:rPr>
        <w:t>in the world</w:t>
      </w:r>
      <w:r w:rsidRPr="00640610">
        <w:rPr>
          <w:b/>
          <w:color w:val="000000" w:themeColor="text1"/>
          <w:u w:val="single"/>
        </w:rPr>
        <w:t>,</w:t>
      </w:r>
      <w:r w:rsidR="008D756E" w:rsidRPr="00640610">
        <w:rPr>
          <w:b/>
          <w:color w:val="000000" w:themeColor="text1"/>
          <w:u w:val="single"/>
        </w:rPr>
        <w:t xml:space="preserve"> but</w:t>
      </w:r>
      <w:r w:rsidR="008D756E" w:rsidRPr="00640610">
        <w:rPr>
          <w:color w:val="000000" w:themeColor="text1"/>
          <w:sz w:val="8"/>
        </w:rPr>
        <w:t xml:space="preserve"> exist </w:t>
      </w:r>
      <w:r w:rsidR="00E369AC" w:rsidRPr="00640610">
        <w:rPr>
          <w:b/>
          <w:color w:val="000000" w:themeColor="text1"/>
          <w:u w:val="single"/>
        </w:rPr>
        <w:t>out</w:t>
      </w:r>
      <w:r w:rsidR="008D756E" w:rsidRPr="00640610">
        <w:rPr>
          <w:b/>
          <w:color w:val="000000" w:themeColor="text1"/>
          <w:u w:val="single"/>
        </w:rPr>
        <w:t>side of civil s</w:t>
      </w:r>
      <w:r w:rsidRPr="00640610">
        <w:rPr>
          <w:b/>
          <w:color w:val="000000" w:themeColor="text1"/>
          <w:u w:val="single"/>
        </w:rPr>
        <w:t>ociety</w:t>
      </w:r>
      <w:r w:rsidRPr="00640610">
        <w:rPr>
          <w:color w:val="000000" w:themeColor="text1"/>
          <w:sz w:val="8"/>
        </w:rPr>
        <w:t xml:space="preserve">. </w:t>
      </w:r>
      <w:r w:rsidRPr="00640610">
        <w:rPr>
          <w:b/>
          <w:color w:val="000000" w:themeColor="text1"/>
          <w:u w:val="single"/>
        </w:rPr>
        <w:t>This</w:t>
      </w:r>
      <w:r w:rsidRPr="00640610">
        <w:rPr>
          <w:color w:val="000000" w:themeColor="text1"/>
          <w:sz w:val="8"/>
        </w:rPr>
        <w:t xml:space="preserve"> structurally impossible position</w:t>
      </w:r>
      <w:r w:rsidRPr="00640610">
        <w:rPr>
          <w:b/>
          <w:color w:val="000000" w:themeColor="text1"/>
          <w:u w:val="single"/>
        </w:rPr>
        <w:t xml:space="preserve"> is a paradox, because the Black subject</w:t>
      </w:r>
      <w:r w:rsidRPr="00640610">
        <w:rPr>
          <w:color w:val="000000" w:themeColor="text1"/>
          <w:sz w:val="8"/>
        </w:rPr>
        <w:t xml:space="preserve">, the slave, </w:t>
      </w:r>
      <w:r w:rsidRPr="00640610">
        <w:rPr>
          <w:b/>
          <w:color w:val="000000" w:themeColor="text1"/>
          <w:u w:val="single"/>
        </w:rPr>
        <w:t>is vital to political economy: s</w:t>
      </w:r>
      <w:r w:rsidRPr="00640610">
        <w:rPr>
          <w:color w:val="000000" w:themeColor="text1"/>
          <w:sz w:val="8"/>
        </w:rPr>
        <w:t>/</w:t>
      </w:r>
      <w:r w:rsidRPr="00640610">
        <w:rPr>
          <w:b/>
          <w:color w:val="000000" w:themeColor="text1"/>
          <w:u w:val="single"/>
        </w:rPr>
        <w:t>he kick-starts capital</w:t>
      </w:r>
      <w:r w:rsidRPr="00640610">
        <w:rPr>
          <w:color w:val="000000" w:themeColor="text1"/>
          <w:sz w:val="8"/>
        </w:rPr>
        <w:t xml:space="preserve"> at its genesis</w:t>
      </w:r>
      <w:r w:rsidRPr="00640610">
        <w:rPr>
          <w:b/>
          <w:color w:val="000000" w:themeColor="text1"/>
          <w:u w:val="single"/>
        </w:rPr>
        <w:t xml:space="preserve"> and rescues it from its over-accumulation crisis</w:t>
      </w:r>
      <w:r w:rsidRPr="00640610">
        <w:rPr>
          <w:color w:val="000000" w:themeColor="text1"/>
          <w:sz w:val="8"/>
        </w:rPr>
        <w:t xml:space="preserve"> at its end. </w:t>
      </w:r>
      <w:r w:rsidRPr="00640610">
        <w:rPr>
          <w:b/>
          <w:color w:val="000000" w:themeColor="text1"/>
          <w:u w:val="single"/>
        </w:rPr>
        <w:t>But Marxism has no account of this</w:t>
      </w:r>
      <w:r w:rsidRPr="00640610">
        <w:rPr>
          <w:color w:val="000000" w:themeColor="text1"/>
          <w:sz w:val="8"/>
        </w:rPr>
        <w:t xml:space="preserve"> phenomenal </w:t>
      </w:r>
      <w:r w:rsidRPr="00640610">
        <w:rPr>
          <w:b/>
          <w:color w:val="000000" w:themeColor="text1"/>
          <w:u w:val="single"/>
        </w:rPr>
        <w:t>birth and life-saving role played by the Black subject: from Marx</w:t>
      </w:r>
      <w:r w:rsidRPr="00640610">
        <w:rPr>
          <w:color w:val="000000" w:themeColor="text1"/>
          <w:sz w:val="8"/>
        </w:rPr>
        <w:t xml:space="preserve"> and Gr amsci</w:t>
      </w:r>
      <w:r w:rsidR="008D756E" w:rsidRPr="00640610">
        <w:rPr>
          <w:b/>
          <w:color w:val="000000" w:themeColor="text1"/>
          <w:sz w:val="8"/>
        </w:rPr>
        <w:t xml:space="preserve"> </w:t>
      </w:r>
      <w:r w:rsidR="008D756E" w:rsidRPr="00640610">
        <w:rPr>
          <w:b/>
          <w:color w:val="000000" w:themeColor="text1"/>
          <w:u w:val="single"/>
        </w:rPr>
        <w:t>we have</w:t>
      </w:r>
      <w:r w:rsidR="008D756E" w:rsidRPr="00640610">
        <w:rPr>
          <w:color w:val="000000" w:themeColor="text1"/>
          <w:sz w:val="8"/>
        </w:rPr>
        <w:t xml:space="preserve"> con sistent </w:t>
      </w:r>
      <w:r w:rsidR="008D756E" w:rsidRPr="00640610">
        <w:rPr>
          <w:b/>
          <w:color w:val="000000" w:themeColor="text1"/>
          <w:u w:val="single"/>
        </w:rPr>
        <w:t>s</w:t>
      </w:r>
      <w:r w:rsidRPr="00640610">
        <w:rPr>
          <w:b/>
          <w:color w:val="000000" w:themeColor="text1"/>
          <w:u w:val="single"/>
        </w:rPr>
        <w:t>ilence.</w:t>
      </w:r>
      <w:r w:rsidRPr="00640610">
        <w:rPr>
          <w:color w:val="000000" w:themeColor="text1"/>
          <w:sz w:val="8"/>
        </w:rPr>
        <w:t xml:space="preserve"> In taking Foucau lt to ta sk for a ssum ing a univ ersal s ubject in r evolt ag ainst d iscipline, in the same s pirit in which I have t aken Gr amsci to ta sk for as suming a u niversal sub ject, the subject of civil societ y in revolt a gainst capita l, Joy Jam es writes : The U.S. carceral network kills, however, and in its prisons, it kills more blacks than any other ethnic group. American prisons constitute an "outside" in U.S. political life. In fact, our </w:t>
      </w:r>
      <w:r w:rsidRPr="00640610">
        <w:rPr>
          <w:b/>
          <w:color w:val="000000" w:themeColor="text1"/>
          <w:highlight w:val="cyan"/>
          <w:u w:val="single"/>
        </w:rPr>
        <w:t>society displays waves of concentric outside circles with increasing distances</w:t>
      </w:r>
      <w:r w:rsidRPr="00640610">
        <w:rPr>
          <w:b/>
          <w:color w:val="000000" w:themeColor="text1"/>
          <w:u w:val="single"/>
        </w:rPr>
        <w:t xml:space="preserve"> from</w:t>
      </w:r>
      <w:r w:rsidRPr="00640610">
        <w:rPr>
          <w:color w:val="000000" w:themeColor="text1"/>
          <w:sz w:val="8"/>
        </w:rPr>
        <w:t xml:space="preserve"> bourgeois </w:t>
      </w:r>
      <w:r w:rsidRPr="00640610">
        <w:rPr>
          <w:b/>
          <w:color w:val="000000" w:themeColor="text1"/>
          <w:u w:val="single"/>
        </w:rPr>
        <w:t>self-policing</w:t>
      </w:r>
      <w:r w:rsidRPr="00640610">
        <w:rPr>
          <w:color w:val="000000" w:themeColor="text1"/>
          <w:sz w:val="8"/>
        </w:rPr>
        <w:t xml:space="preserve">. </w:t>
      </w:r>
      <w:r w:rsidRPr="00640610">
        <w:rPr>
          <w:b/>
          <w:color w:val="000000" w:themeColor="text1"/>
          <w:u w:val="single"/>
        </w:rPr>
        <w:t>The state</w:t>
      </w:r>
      <w:r w:rsidRPr="00640610">
        <w:rPr>
          <w:color w:val="000000" w:themeColor="text1"/>
          <w:sz w:val="8"/>
        </w:rPr>
        <w:t xml:space="preserve"> routinely </w:t>
      </w:r>
      <w:r w:rsidRPr="00640610">
        <w:rPr>
          <w:b/>
          <w:color w:val="000000" w:themeColor="text1"/>
          <w:u w:val="single"/>
        </w:rPr>
        <w:t>polices</w:t>
      </w:r>
      <w:r w:rsidRPr="00640610">
        <w:rPr>
          <w:color w:val="000000" w:themeColor="text1"/>
          <w:sz w:val="8"/>
        </w:rPr>
        <w:t xml:space="preserve"> the14 unassim ilable in the hell of lockdow n, deprivat ion tanks , control units , and holes for political prisoners (Resisting State Violence 1996: 34 ) But this peculiar preoccupation is not Gramsci's bailiwick. His concern is with White folks; or with folks in a White (ned) enough subject position that they are confronted by, or threat ened by th e remova l of, a wag e -- be it monetary or social. But </w:t>
      </w:r>
      <w:r w:rsidRPr="00640610">
        <w:rPr>
          <w:b/>
          <w:color w:val="000000" w:themeColor="text1"/>
          <w:highlight w:val="cyan"/>
          <w:u w:val="single"/>
        </w:rPr>
        <w:t>Black subjectivity itself disarticulates</w:t>
      </w:r>
      <w:r w:rsidRPr="00640610">
        <w:rPr>
          <w:color w:val="000000" w:themeColor="text1"/>
          <w:sz w:val="8"/>
          <w:highlight w:val="cyan"/>
        </w:rPr>
        <w:t xml:space="preserve"> </w:t>
      </w:r>
      <w:r w:rsidRPr="00640610">
        <w:rPr>
          <w:b/>
          <w:color w:val="000000" w:themeColor="text1"/>
          <w:highlight w:val="cyan"/>
          <w:u w:val="single"/>
        </w:rPr>
        <w:t>the</w:t>
      </w:r>
      <w:r w:rsidRPr="00640610">
        <w:rPr>
          <w:color w:val="000000" w:themeColor="text1"/>
          <w:sz w:val="8"/>
        </w:rPr>
        <w:t xml:space="preserve"> Gramscian </w:t>
      </w:r>
      <w:r w:rsidRPr="00640610">
        <w:rPr>
          <w:b/>
          <w:color w:val="000000" w:themeColor="text1"/>
          <w:highlight w:val="cyan"/>
          <w:u w:val="single"/>
        </w:rPr>
        <w:t>dream</w:t>
      </w:r>
      <w:r w:rsidRPr="00640610">
        <w:rPr>
          <w:color w:val="000000" w:themeColor="text1"/>
          <w:sz w:val="8"/>
        </w:rPr>
        <w:t xml:space="preserve"> as a ubiquitous emancipatory strategy, </w:t>
      </w:r>
      <w:r w:rsidRPr="00640610">
        <w:rPr>
          <w:b/>
          <w:color w:val="000000" w:themeColor="text1"/>
          <w:highlight w:val="cyan"/>
          <w:u w:val="single"/>
        </w:rPr>
        <w:t>because</w:t>
      </w:r>
      <w:r w:rsidRPr="00640610">
        <w:rPr>
          <w:color w:val="000000" w:themeColor="text1"/>
          <w:sz w:val="8"/>
        </w:rPr>
        <w:t xml:space="preserve"> Gramsci, like most White activists, and </w:t>
      </w:r>
      <w:r w:rsidRPr="00640610">
        <w:rPr>
          <w:b/>
          <w:color w:val="000000" w:themeColor="text1"/>
          <w:highlight w:val="cyan"/>
          <w:u w:val="single"/>
        </w:rPr>
        <w:t>radica</w:t>
      </w:r>
      <w:r w:rsidRPr="00640610">
        <w:rPr>
          <w:b/>
          <w:color w:val="000000" w:themeColor="text1"/>
          <w:u w:val="single"/>
        </w:rPr>
        <w:t>l</w:t>
      </w:r>
      <w:r w:rsidRPr="00640610">
        <w:rPr>
          <w:color w:val="000000" w:themeColor="text1"/>
          <w:sz w:val="8"/>
        </w:rPr>
        <w:t xml:space="preserve"> American </w:t>
      </w:r>
      <w:r w:rsidRPr="00640610">
        <w:rPr>
          <w:b/>
          <w:color w:val="000000" w:themeColor="text1"/>
          <w:highlight w:val="cyan"/>
          <w:u w:val="single"/>
        </w:rPr>
        <w:t>movements</w:t>
      </w:r>
      <w:r w:rsidRPr="00640610">
        <w:rPr>
          <w:b/>
          <w:color w:val="000000" w:themeColor="text1"/>
          <w:sz w:val="8"/>
        </w:rPr>
        <w:t xml:space="preserve"> </w:t>
      </w:r>
      <w:r w:rsidRPr="00640610">
        <w:rPr>
          <w:color w:val="000000" w:themeColor="text1"/>
          <w:sz w:val="8"/>
        </w:rPr>
        <w:t>like the prison abolition movement</w:t>
      </w:r>
      <w:r w:rsidRPr="00640610">
        <w:rPr>
          <w:color w:val="000000" w:themeColor="text1"/>
          <w:sz w:val="8"/>
          <w:highlight w:val="cyan"/>
        </w:rPr>
        <w:t>,</w:t>
      </w:r>
      <w:r w:rsidRPr="00640610">
        <w:rPr>
          <w:b/>
          <w:color w:val="000000" w:themeColor="text1"/>
          <w:sz w:val="8"/>
          <w:highlight w:val="cyan"/>
        </w:rPr>
        <w:t xml:space="preserve"> </w:t>
      </w:r>
      <w:r w:rsidRPr="00640610">
        <w:rPr>
          <w:b/>
          <w:color w:val="000000" w:themeColor="text1"/>
          <w:highlight w:val="cyan"/>
          <w:u w:val="single"/>
        </w:rPr>
        <w:t>has no</w:t>
      </w:r>
      <w:r w:rsidRPr="00640610">
        <w:rPr>
          <w:color w:val="000000" w:themeColor="text1"/>
          <w:sz w:val="8"/>
        </w:rPr>
        <w:t xml:space="preserve"> theory of the unwaged, no </w:t>
      </w:r>
      <w:r w:rsidRPr="00640610">
        <w:rPr>
          <w:b/>
          <w:color w:val="000000" w:themeColor="text1"/>
          <w:highlight w:val="cyan"/>
          <w:u w:val="single"/>
        </w:rPr>
        <w:t>solidarity with the slave</w:t>
      </w:r>
      <w:r w:rsidRPr="00640610">
        <w:rPr>
          <w:color w:val="000000" w:themeColor="text1"/>
          <w:sz w:val="8"/>
          <w:highlight w:val="cyan"/>
        </w:rPr>
        <w:t xml:space="preserve"> If</w:t>
      </w:r>
      <w:r w:rsidRPr="00640610">
        <w:rPr>
          <w:color w:val="000000" w:themeColor="text1"/>
          <w:sz w:val="8"/>
        </w:rPr>
        <w:t xml:space="preserve"> we are to take Fanon at his word when he writes, #Decolonization, which sets out to change the order of the world, is, obviously, a program of complete disorder # (37) then </w:t>
      </w:r>
      <w:r w:rsidRPr="00640610">
        <w:rPr>
          <w:b/>
          <w:color w:val="000000" w:themeColor="text1"/>
          <w:u w:val="single"/>
        </w:rPr>
        <w:t xml:space="preserve">we must accept the fact that </w:t>
      </w:r>
      <w:r w:rsidRPr="00640610">
        <w:rPr>
          <w:b/>
          <w:color w:val="000000" w:themeColor="text1"/>
          <w:highlight w:val="cyan"/>
          <w:u w:val="single"/>
        </w:rPr>
        <w:t>no other body functions</w:t>
      </w:r>
      <w:r w:rsidRPr="00640610">
        <w:rPr>
          <w:color w:val="000000" w:themeColor="text1"/>
          <w:sz w:val="8"/>
        </w:rPr>
        <w:t xml:space="preserve"> in the Imaginary, the Symbolic, or the Real so completely </w:t>
      </w:r>
      <w:r w:rsidRPr="00640610">
        <w:rPr>
          <w:b/>
          <w:color w:val="000000" w:themeColor="text1"/>
          <w:highlight w:val="cyan"/>
          <w:u w:val="single"/>
        </w:rPr>
        <w:t>as a repository of complete disorder as the Black body</w:t>
      </w:r>
      <w:r w:rsidRPr="00640610">
        <w:rPr>
          <w:color w:val="000000" w:themeColor="text1"/>
          <w:sz w:val="8"/>
          <w:highlight w:val="cyan"/>
        </w:rPr>
        <w:t xml:space="preserve">. </w:t>
      </w:r>
      <w:r w:rsidRPr="00640610">
        <w:rPr>
          <w:b/>
          <w:color w:val="000000" w:themeColor="text1"/>
          <w:highlight w:val="cyan"/>
          <w:u w:val="single"/>
        </w:rPr>
        <w:t>Blackness is the site of absolute dereliction</w:t>
      </w:r>
      <w:r w:rsidRPr="00640610">
        <w:rPr>
          <w:color w:val="000000" w:themeColor="text1"/>
          <w:sz w:val="8"/>
        </w:rPr>
        <w:t xml:space="preserve"> at the level of the Real, for </w:t>
      </w:r>
      <w:r w:rsidRPr="00640610">
        <w:rPr>
          <w:b/>
          <w:color w:val="000000" w:themeColor="text1"/>
          <w:u w:val="single"/>
        </w:rPr>
        <w:t xml:space="preserve">in </w:t>
      </w:r>
      <w:r w:rsidRPr="00640610">
        <w:rPr>
          <w:b/>
          <w:color w:val="000000" w:themeColor="text1"/>
          <w:highlight w:val="cyan"/>
          <w:u w:val="single"/>
        </w:rPr>
        <w:t>its magnetizing of bullets the Black body functions as the map of gratuitous violence through which civil society is possible</w:t>
      </w:r>
      <w:r w:rsidRPr="00640610">
        <w:rPr>
          <w:color w:val="000000" w:themeColor="text1"/>
          <w:sz w:val="8"/>
        </w:rPr>
        <w:t xml:space="preserve">: namely, those other bodies for which violence is, or can be, contingent. Blackness is the site of absolute dereliction at the level of the Symbolic, for </w:t>
      </w:r>
      <w:r w:rsidRPr="00640610">
        <w:rPr>
          <w:b/>
          <w:color w:val="000000" w:themeColor="text1"/>
          <w:highlight w:val="cyan"/>
          <w:u w:val="single"/>
        </w:rPr>
        <w:t>Blackness in America generates no categories for the chromosome of History</w:t>
      </w:r>
      <w:r w:rsidRPr="00640610">
        <w:rPr>
          <w:color w:val="000000" w:themeColor="text1"/>
          <w:sz w:val="8"/>
        </w:rPr>
        <w:t xml:space="preserve">, no data for the categories of Immigration or Sovereignty; it is an experience without analog # a past, without a heritage. </w:t>
      </w:r>
      <w:r w:rsidRPr="00640610">
        <w:rPr>
          <w:b/>
          <w:color w:val="000000" w:themeColor="text1"/>
          <w:highlight w:val="cyan"/>
          <w:u w:val="single"/>
        </w:rPr>
        <w:t>Blackness is the site of absolute dereliction</w:t>
      </w:r>
      <w:r w:rsidRPr="00640610">
        <w:rPr>
          <w:color w:val="000000" w:themeColor="text1"/>
          <w:sz w:val="8"/>
          <w:highlight w:val="cyan"/>
        </w:rPr>
        <w:t xml:space="preserve"> </w:t>
      </w:r>
      <w:r w:rsidRPr="00640610">
        <w:rPr>
          <w:b/>
          <w:color w:val="000000" w:themeColor="text1"/>
          <w:highlight w:val="cyan"/>
          <w:u w:val="single"/>
        </w:rPr>
        <w:t>at</w:t>
      </w:r>
      <w:r w:rsidR="00640610" w:rsidRPr="00640610">
        <w:rPr>
          <w:b/>
          <w:color w:val="000000" w:themeColor="text1"/>
          <w:u w:val="single"/>
        </w:rPr>
        <w:t xml:space="preserve"> the level </w:t>
      </w:r>
      <w:r w:rsidR="00640610" w:rsidRPr="00640610">
        <w:rPr>
          <w:b/>
          <w:color w:val="000000" w:themeColor="text1"/>
          <w:highlight w:val="cyan"/>
          <w:u w:val="single"/>
        </w:rPr>
        <w:t>of t</w:t>
      </w:r>
      <w:r w:rsidRPr="00640610">
        <w:rPr>
          <w:b/>
          <w:color w:val="000000" w:themeColor="text1"/>
          <w:highlight w:val="cyan"/>
          <w:u w:val="single"/>
        </w:rPr>
        <w:t>he Imaginary</w:t>
      </w:r>
      <w:r w:rsidRPr="00640610">
        <w:rPr>
          <w:b/>
          <w:color w:val="000000" w:themeColor="text1"/>
          <w:u w:val="single"/>
        </w:rPr>
        <w:t xml:space="preserve"> for whoever says rape says Black</w:t>
      </w:r>
      <w:r w:rsidRPr="00640610">
        <w:rPr>
          <w:color w:val="000000" w:themeColor="text1"/>
          <w:sz w:val="8"/>
        </w:rPr>
        <w:t xml:space="preserve">, # (Fanon) , </w:t>
      </w:r>
      <w:r w:rsidRPr="00640610">
        <w:rPr>
          <w:b/>
          <w:color w:val="000000" w:themeColor="text1"/>
          <w:u w:val="single"/>
        </w:rPr>
        <w:t>whoever says prison says Black, and whoever says</w:t>
      </w:r>
      <w:r w:rsidRPr="00640610">
        <w:rPr>
          <w:color w:val="000000" w:themeColor="text1"/>
          <w:sz w:val="8"/>
        </w:rPr>
        <w:t xml:space="preserve"> #</w:t>
      </w:r>
      <w:r w:rsidRPr="00640610">
        <w:rPr>
          <w:b/>
          <w:color w:val="000000" w:themeColor="text1"/>
          <w:u w:val="single"/>
        </w:rPr>
        <w:t>AIDS</w:t>
      </w:r>
      <w:r w:rsidRPr="00640610">
        <w:rPr>
          <w:color w:val="000000" w:themeColor="text1"/>
          <w:sz w:val="8"/>
        </w:rPr>
        <w:t xml:space="preserve"> # </w:t>
      </w:r>
      <w:r w:rsidRPr="00640610">
        <w:rPr>
          <w:b/>
          <w:color w:val="000000" w:themeColor="text1"/>
          <w:u w:val="single"/>
        </w:rPr>
        <w:t>says Black</w:t>
      </w:r>
      <w:r w:rsidRPr="00640610">
        <w:rPr>
          <w:b/>
          <w:color w:val="000000" w:themeColor="text1"/>
          <w:sz w:val="8"/>
        </w:rPr>
        <w:t xml:space="preserve"> </w:t>
      </w:r>
      <w:r w:rsidRPr="00640610">
        <w:rPr>
          <w:color w:val="000000" w:themeColor="text1"/>
          <w:sz w:val="8"/>
        </w:rPr>
        <w:t xml:space="preserve">(Sexton) # </w:t>
      </w:r>
      <w:r w:rsidRPr="00640610">
        <w:rPr>
          <w:b/>
          <w:color w:val="000000" w:themeColor="text1"/>
          <w:u w:val="single"/>
        </w:rPr>
        <w:t>the</w:t>
      </w:r>
      <w:r w:rsidRPr="00640610">
        <w:rPr>
          <w:color w:val="000000" w:themeColor="text1"/>
          <w:sz w:val="8"/>
        </w:rPr>
        <w:t xml:space="preserve"> #</w:t>
      </w:r>
      <w:r w:rsidRPr="00640610">
        <w:rPr>
          <w:b/>
          <w:color w:val="000000" w:themeColor="text1"/>
          <w:u w:val="single"/>
        </w:rPr>
        <w:t>Negro is a phobogenic object</w:t>
      </w:r>
      <w:r w:rsidRPr="00640610">
        <w:rPr>
          <w:color w:val="000000" w:themeColor="text1"/>
          <w:sz w:val="8"/>
        </w:rPr>
        <w:t xml:space="preserve"> # (Fanon). Indeed &amp;a phobogenic object &amp;a past without a heritage &amp;the map of gratuitous violence &amp;a program of complete disorder. But whereas </w:t>
      </w:r>
      <w:r w:rsidRPr="00640610">
        <w:rPr>
          <w:b/>
          <w:color w:val="000000" w:themeColor="text1"/>
          <w:highlight w:val="cyan"/>
          <w:u w:val="single"/>
        </w:rPr>
        <w:t>this</w:t>
      </w:r>
      <w:r w:rsidRPr="00640610">
        <w:rPr>
          <w:b/>
          <w:color w:val="000000" w:themeColor="text1"/>
          <w:u w:val="single"/>
        </w:rPr>
        <w:t xml:space="preserve"> realization </w:t>
      </w:r>
      <w:r w:rsidRPr="00640610">
        <w:rPr>
          <w:b/>
          <w:color w:val="000000" w:themeColor="text1"/>
          <w:highlight w:val="cyan"/>
          <w:u w:val="single"/>
        </w:rPr>
        <w:t>is</w:t>
      </w:r>
      <w:r w:rsidRPr="00640610">
        <w:rPr>
          <w:color w:val="000000" w:themeColor="text1"/>
          <w:sz w:val="8"/>
        </w:rPr>
        <w:t xml:space="preserve">, and should be </w:t>
      </w:r>
      <w:r w:rsidRPr="00640610">
        <w:rPr>
          <w:b/>
          <w:color w:val="000000" w:themeColor="text1"/>
          <w:highlight w:val="cyan"/>
          <w:u w:val="single"/>
        </w:rPr>
        <w:t>cause for alarm</w:t>
      </w:r>
      <w:r w:rsidRPr="00640610">
        <w:rPr>
          <w:color w:val="000000" w:themeColor="text1"/>
          <w:sz w:val="8"/>
          <w:highlight w:val="cyan"/>
        </w:rPr>
        <w:t>, it</w:t>
      </w:r>
      <w:r w:rsidRPr="00640610">
        <w:rPr>
          <w:color w:val="000000" w:themeColor="text1"/>
          <w:sz w:val="8"/>
        </w:rPr>
        <w:t xml:space="preserve"> should not be cause for lament, or worse, disavowal # not at least, for a true revolutionary, or for a </w:t>
      </w:r>
      <w:r w:rsidRPr="00640610">
        <w:rPr>
          <w:b/>
          <w:color w:val="000000" w:themeColor="text1"/>
          <w:u w:val="single"/>
        </w:rPr>
        <w:t xml:space="preserve">truly </w:t>
      </w:r>
      <w:r w:rsidRPr="00640610">
        <w:rPr>
          <w:b/>
          <w:color w:val="000000" w:themeColor="text1"/>
          <w:highlight w:val="cyan"/>
          <w:u w:val="single"/>
        </w:rPr>
        <w:t>revolutionary movement</w:t>
      </w:r>
      <w:r w:rsidRPr="00640610">
        <w:rPr>
          <w:color w:val="000000" w:themeColor="text1"/>
          <w:sz w:val="8"/>
        </w:rPr>
        <w:t xml:space="preserve"> such as prison a bolition. 15 If a social movement is to be neither social democratic, nor Marxist, in terms of the structure of its political desire then it should </w:t>
      </w:r>
      <w:r w:rsidRPr="00640610">
        <w:rPr>
          <w:b/>
          <w:color w:val="000000" w:themeColor="text1"/>
          <w:highlight w:val="cyan"/>
          <w:u w:val="single"/>
        </w:rPr>
        <w:t>grasp the invitation to assume the positionality of subjects of social death</w:t>
      </w:r>
      <w:r w:rsidRPr="00640610">
        <w:rPr>
          <w:color w:val="000000" w:themeColor="text1"/>
          <w:sz w:val="8"/>
        </w:rPr>
        <w:t xml:space="preserve"> that present themselves; and, if we are to be honest with ourselves we must admit that the “Negro “ has been </w:t>
      </w:r>
      <w:r w:rsidRPr="00640610">
        <w:rPr>
          <w:b/>
          <w:color w:val="000000" w:themeColor="text1"/>
          <w:u w:val="single"/>
        </w:rPr>
        <w:t>inviting</w:t>
      </w:r>
      <w:r w:rsidRPr="00640610">
        <w:rPr>
          <w:color w:val="000000" w:themeColor="text1"/>
          <w:sz w:val="8"/>
        </w:rPr>
        <w:t xml:space="preserve"> Whites, and as well as </w:t>
      </w:r>
      <w:r w:rsidRPr="00640610">
        <w:rPr>
          <w:b/>
          <w:color w:val="000000" w:themeColor="text1"/>
          <w:u w:val="single"/>
        </w:rPr>
        <w:t>civil society</w:t>
      </w:r>
      <w:r w:rsidR="00E369AC" w:rsidRPr="00640610">
        <w:rPr>
          <w:b/>
          <w:color w:val="000000" w:themeColor="text1"/>
          <w:u w:val="single"/>
        </w:rPr>
        <w:t>’</w:t>
      </w:r>
      <w:r w:rsidRPr="00640610">
        <w:rPr>
          <w:b/>
          <w:color w:val="000000" w:themeColor="text1"/>
          <w:u w:val="single"/>
        </w:rPr>
        <w:t>s</w:t>
      </w:r>
      <w:r w:rsidRPr="00640610">
        <w:rPr>
          <w:color w:val="000000" w:themeColor="text1"/>
          <w:sz w:val="8"/>
        </w:rPr>
        <w:t xml:space="preserve"> </w:t>
      </w:r>
      <w:r w:rsidRPr="00640610">
        <w:rPr>
          <w:b/>
          <w:color w:val="000000" w:themeColor="text1"/>
          <w:u w:val="single"/>
        </w:rPr>
        <w:t>junior partners, to the dance of social death</w:t>
      </w:r>
      <w:r w:rsidRPr="00640610">
        <w:rPr>
          <w:color w:val="000000" w:themeColor="text1"/>
          <w:sz w:val="8"/>
        </w:rPr>
        <w:t xml:space="preserve"> for hundreds of years, </w:t>
      </w:r>
      <w:r w:rsidRPr="00640610">
        <w:rPr>
          <w:b/>
          <w:color w:val="000000" w:themeColor="text1"/>
          <w:u w:val="single"/>
        </w:rPr>
        <w:t>but few have wanted to learn the steps</w:t>
      </w:r>
      <w:r w:rsidRPr="00640610">
        <w:rPr>
          <w:color w:val="000000" w:themeColor="text1"/>
          <w:sz w:val="8"/>
        </w:rPr>
        <w:t>. They have been, and remain today</w:t>
      </w:r>
    </w:p>
    <w:p w14:paraId="2D72063B"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 xml:space="preserve">The role of the judge is to vote for the debater who better offers the best liberation strategy for black bodies. Traditional ethics fail to recognize the problem of anti-Blackness, as it roots in a philosophy that originates in a view from nowhere. The lack of embodied experience in discussions of ethics and philosophy </w:t>
      </w:r>
      <w:r w:rsidRPr="00B50C3A">
        <w:rPr>
          <w:rFonts w:cs="Times New Roman"/>
          <w:color w:val="000000" w:themeColor="text1"/>
          <w:lang w:eastAsia="ja-JP"/>
        </w:rPr>
        <w:t>allows the white body to assume the status of normativity by bracketing all others into their universal ethics.</w:t>
      </w:r>
      <w:r w:rsidRPr="00B50C3A">
        <w:rPr>
          <w:rFonts w:cs="Times New Roman"/>
          <w:color w:val="000000" w:themeColor="text1"/>
        </w:rPr>
        <w:t xml:space="preserve"> </w:t>
      </w:r>
    </w:p>
    <w:p w14:paraId="0A65CF51" w14:textId="77777777" w:rsidR="00C969C5" w:rsidRPr="00B50C3A" w:rsidRDefault="00C969C5" w:rsidP="00C969C5">
      <w:pPr>
        <w:spacing w:line="240" w:lineRule="auto"/>
        <w:rPr>
          <w:color w:val="000000" w:themeColor="text1"/>
          <w:u w:val="single"/>
          <w:lang w:eastAsia="ja-JP"/>
        </w:rPr>
      </w:pPr>
      <w:r w:rsidRPr="00B50C3A">
        <w:rPr>
          <w:b/>
          <w:color w:val="000000" w:themeColor="text1"/>
          <w:u w:val="single"/>
          <w:lang w:eastAsia="ja-JP"/>
        </w:rPr>
        <w:t>Yancy 05</w:t>
      </w:r>
      <w:r w:rsidRPr="00B50C3A">
        <w:rPr>
          <w:rStyle w:val="FootnoteReference"/>
          <w:b/>
          <w:color w:val="000000" w:themeColor="text1"/>
          <w:u w:val="single"/>
          <w:lang w:eastAsia="ja-JP"/>
        </w:rPr>
        <w:footnoteReference w:id="3"/>
      </w:r>
    </w:p>
    <w:p w14:paraId="7ECF0DA5" w14:textId="77777777" w:rsidR="00C969C5" w:rsidRPr="00B50C3A" w:rsidRDefault="00C969C5" w:rsidP="00C969C5">
      <w:pPr>
        <w:spacing w:line="240" w:lineRule="auto"/>
        <w:rPr>
          <w:color w:val="000000" w:themeColor="text1"/>
          <w:sz w:val="8"/>
        </w:rPr>
      </w:pPr>
      <w:r w:rsidRPr="00B50C3A">
        <w:rPr>
          <w:color w:val="000000" w:themeColor="text1"/>
          <w:sz w:val="8"/>
        </w:rPr>
        <w:t xml:space="preserve">I write out of a personal existential context. This context is a profound source of knowledge connected to my "raced" body. Hence, I write from a place of lived embodied experience, a site of exposure. </w:t>
      </w:r>
      <w:r w:rsidRPr="00B50C3A">
        <w:rPr>
          <w:b/>
          <w:bCs/>
          <w:color w:val="000000" w:themeColor="text1"/>
          <w:u w:val="single"/>
        </w:rPr>
        <w:t>In philosophy</w:t>
      </w:r>
      <w:r w:rsidRPr="00B50C3A">
        <w:rPr>
          <w:color w:val="000000" w:themeColor="text1"/>
          <w:sz w:val="8"/>
        </w:rPr>
        <w:t>, the only thing that</w:t>
      </w:r>
      <w:r w:rsidRPr="00B50C3A">
        <w:rPr>
          <w:b/>
          <w:color w:val="000000" w:themeColor="text1"/>
          <w:sz w:val="8"/>
        </w:rPr>
        <w:t xml:space="preserve"> </w:t>
      </w:r>
      <w:r w:rsidRPr="00B50C3A">
        <w:rPr>
          <w:b/>
          <w:color w:val="000000" w:themeColor="text1"/>
          <w:highlight w:val="cyan"/>
          <w:u w:val="single"/>
        </w:rPr>
        <w:t>we are taught to "expose"</w:t>
      </w:r>
      <w:r w:rsidRPr="00B50C3A">
        <w:rPr>
          <w:color w:val="000000" w:themeColor="text1"/>
          <w:sz w:val="8"/>
        </w:rPr>
        <w:t xml:space="preserve"> is a</w:t>
      </w:r>
      <w:r w:rsidRPr="00B50C3A">
        <w:rPr>
          <w:b/>
          <w:color w:val="000000" w:themeColor="text1"/>
          <w:sz w:val="8"/>
        </w:rPr>
        <w:t xml:space="preserve"> </w:t>
      </w:r>
      <w:r w:rsidRPr="00B50C3A">
        <w:rPr>
          <w:b/>
          <w:color w:val="000000" w:themeColor="text1"/>
          <w:highlight w:val="cyan"/>
          <w:u w:val="single"/>
        </w:rPr>
        <w:t>weak argument</w:t>
      </w:r>
      <w:r w:rsidRPr="00B50C3A">
        <w:rPr>
          <w:color w:val="000000" w:themeColor="text1"/>
          <w:sz w:val="8"/>
        </w:rPr>
        <w:t xml:space="preserve">, a fallacy, or someone's "inferior" reasoning power. </w:t>
      </w:r>
      <w:r w:rsidRPr="00B50C3A">
        <w:rPr>
          <w:b/>
          <w:bCs/>
          <w:color w:val="000000" w:themeColor="text1"/>
          <w:highlight w:val="cyan"/>
          <w:u w:val="single"/>
        </w:rPr>
        <w:t>The embodied self is</w:t>
      </w:r>
      <w:r w:rsidRPr="00B50C3A">
        <w:rPr>
          <w:b/>
          <w:bCs/>
          <w:color w:val="000000" w:themeColor="text1"/>
          <w:u w:val="single"/>
        </w:rPr>
        <w:t xml:space="preserve"> bracketed and </w:t>
      </w:r>
      <w:r w:rsidRPr="00B50C3A">
        <w:rPr>
          <w:b/>
          <w:bCs/>
          <w:color w:val="000000" w:themeColor="text1"/>
          <w:highlight w:val="cyan"/>
          <w:u w:val="single"/>
        </w:rPr>
        <w:t>deemed</w:t>
      </w:r>
      <w:r w:rsidRPr="00B50C3A">
        <w:rPr>
          <w:color w:val="000000" w:themeColor="text1"/>
          <w:sz w:val="8"/>
        </w:rPr>
        <w:t xml:space="preserve"> irrelevant to theory, superfluous and </w:t>
      </w:r>
      <w:r w:rsidRPr="00B50C3A">
        <w:rPr>
          <w:b/>
          <w:bCs/>
          <w:color w:val="000000" w:themeColor="text1"/>
          <w:highlight w:val="cyan"/>
          <w:u w:val="single"/>
        </w:rPr>
        <w:t>cumbersome</w:t>
      </w:r>
      <w:r w:rsidRPr="00B50C3A">
        <w:rPr>
          <w:b/>
          <w:bCs/>
          <w:color w:val="000000" w:themeColor="text1"/>
        </w:rPr>
        <w:t xml:space="preserve"> </w:t>
      </w:r>
      <w:r w:rsidRPr="00B50C3A">
        <w:rPr>
          <w:bCs/>
          <w:color w:val="000000" w:themeColor="text1"/>
          <w:sz w:val="8"/>
        </w:rPr>
        <w:t xml:space="preserve">in one's search for truth. </w:t>
      </w:r>
      <w:r w:rsidRPr="00B50C3A">
        <w:rPr>
          <w:b/>
          <w:bCs/>
          <w:color w:val="000000" w:themeColor="text1"/>
          <w:highlight w:val="cyan"/>
          <w:u w:val="single"/>
        </w:rPr>
        <w:t>It is best</w:t>
      </w:r>
      <w:r w:rsidRPr="00B50C3A">
        <w:rPr>
          <w:bCs/>
          <w:color w:val="000000" w:themeColor="text1"/>
          <w:sz w:val="8"/>
        </w:rPr>
        <w:t>,</w:t>
      </w:r>
      <w:r w:rsidRPr="00B50C3A">
        <w:rPr>
          <w:color w:val="000000" w:themeColor="text1"/>
          <w:sz w:val="8"/>
        </w:rPr>
        <w:t xml:space="preserve"> or so </w:t>
      </w:r>
      <w:r w:rsidRPr="00B50C3A">
        <w:rPr>
          <w:bCs/>
          <w:color w:val="000000" w:themeColor="text1"/>
          <w:sz w:val="8"/>
        </w:rPr>
        <w:t>we are told,</w:t>
      </w:r>
      <w:r w:rsidRPr="00B50C3A">
        <w:rPr>
          <w:b/>
          <w:bCs/>
          <w:color w:val="000000" w:themeColor="text1"/>
          <w:sz w:val="8"/>
        </w:rPr>
        <w:t xml:space="preserve"> </w:t>
      </w:r>
      <w:r w:rsidRPr="00B50C3A">
        <w:rPr>
          <w:b/>
          <w:bCs/>
          <w:color w:val="000000" w:themeColor="text1"/>
          <w:highlight w:val="cyan"/>
          <w:u w:val="single"/>
        </w:rPr>
        <w:t>to reason from nowhere</w:t>
      </w:r>
      <w:r w:rsidRPr="00B50C3A">
        <w:rPr>
          <w:bCs/>
          <w:color w:val="000000" w:themeColor="text1"/>
          <w:sz w:val="8"/>
        </w:rPr>
        <w:t>.</w:t>
      </w:r>
      <w:r w:rsidRPr="00B50C3A">
        <w:rPr>
          <w:b/>
          <w:bCs/>
          <w:color w:val="000000" w:themeColor="text1"/>
          <w:sz w:val="8"/>
        </w:rPr>
        <w:t xml:space="preserve"> </w:t>
      </w:r>
      <w:r w:rsidRPr="00B50C3A">
        <w:rPr>
          <w:bCs/>
          <w:color w:val="000000" w:themeColor="text1"/>
          <w:sz w:val="8"/>
        </w:rPr>
        <w:t>Hence,</w:t>
      </w:r>
      <w:r w:rsidRPr="00B50C3A">
        <w:rPr>
          <w:b/>
          <w:bCs/>
          <w:color w:val="000000" w:themeColor="text1"/>
          <w:sz w:val="8"/>
        </w:rPr>
        <w:t xml:space="preserve"> </w:t>
      </w:r>
      <w:r w:rsidRPr="00B50C3A">
        <w:rPr>
          <w:b/>
          <w:bCs/>
          <w:color w:val="000000" w:themeColor="text1"/>
          <w:highlight w:val="cyan"/>
          <w:u w:val="single"/>
        </w:rPr>
        <w:t>the white</w:t>
      </w:r>
      <w:r w:rsidRPr="00B50C3A">
        <w:rPr>
          <w:color w:val="000000" w:themeColor="text1"/>
          <w:sz w:val="8"/>
        </w:rPr>
        <w:t xml:space="preserve"> philosopher/</w:t>
      </w:r>
      <w:r w:rsidRPr="00B50C3A">
        <w:rPr>
          <w:b/>
          <w:bCs/>
          <w:color w:val="000000" w:themeColor="text1"/>
          <w:highlight w:val="cyan"/>
          <w:u w:val="single"/>
        </w:rPr>
        <w:t>author presumes to speak for all of "us" without</w:t>
      </w:r>
      <w:r w:rsidRPr="00B50C3A">
        <w:rPr>
          <w:bCs/>
          <w:color w:val="000000" w:themeColor="text1"/>
          <w:sz w:val="8"/>
          <w:highlight w:val="cyan"/>
        </w:rPr>
        <w:t xml:space="preserve"> the slightest </w:t>
      </w:r>
      <w:r w:rsidRPr="00B50C3A">
        <w:rPr>
          <w:b/>
          <w:bCs/>
          <w:color w:val="000000" w:themeColor="text1"/>
          <w:highlight w:val="cyan"/>
          <w:u w:val="single"/>
        </w:rPr>
        <w:t>mention of</w:t>
      </w:r>
      <w:r w:rsidRPr="00B50C3A">
        <w:rPr>
          <w:b/>
          <w:bCs/>
          <w:color w:val="000000" w:themeColor="text1"/>
          <w:sz w:val="8"/>
        </w:rPr>
        <w:t xml:space="preserve"> </w:t>
      </w:r>
      <w:r w:rsidRPr="00B50C3A">
        <w:rPr>
          <w:bCs/>
          <w:color w:val="000000" w:themeColor="text1"/>
          <w:sz w:val="8"/>
        </w:rPr>
        <w:t xml:space="preserve">his or her </w:t>
      </w:r>
      <w:r w:rsidRPr="00B50C3A">
        <w:rPr>
          <w:b/>
          <w:bCs/>
          <w:color w:val="000000" w:themeColor="text1"/>
          <w:u w:val="single"/>
        </w:rPr>
        <w:t>"</w:t>
      </w:r>
      <w:r w:rsidRPr="00B50C3A">
        <w:rPr>
          <w:b/>
          <w:bCs/>
          <w:color w:val="000000" w:themeColor="text1"/>
          <w:highlight w:val="cyan"/>
          <w:u w:val="single"/>
        </w:rPr>
        <w:t>race</w:t>
      </w:r>
      <w:r w:rsidRPr="00B50C3A">
        <w:rPr>
          <w:b/>
          <w:bCs/>
          <w:color w:val="000000" w:themeColor="text1"/>
          <w:u w:val="single"/>
        </w:rPr>
        <w:t>d" identity.</w:t>
      </w:r>
      <w:r w:rsidRPr="00B50C3A">
        <w:rPr>
          <w:color w:val="000000" w:themeColor="text1"/>
          <w:sz w:val="8"/>
        </w:rPr>
        <w:t xml:space="preserve"> Self-consciously writing as a white male philosopher, Crispin Sartwell observes: Left to my own devices, I disappear as an author. That is the "whiteness" of my authorship. This </w:t>
      </w:r>
      <w:r w:rsidRPr="00B50C3A">
        <w:rPr>
          <w:b/>
          <w:bCs/>
          <w:color w:val="000000" w:themeColor="text1"/>
          <w:highlight w:val="cyan"/>
          <w:u w:val="single"/>
        </w:rPr>
        <w:t>whiteness</w:t>
      </w:r>
      <w:r w:rsidRPr="00B50C3A">
        <w:rPr>
          <w:color w:val="000000" w:themeColor="text1"/>
          <w:sz w:val="8"/>
        </w:rPr>
        <w:t xml:space="preserve"> of authorship </w:t>
      </w:r>
      <w:r w:rsidRPr="00B50C3A">
        <w:rPr>
          <w:b/>
          <w:bCs/>
          <w:color w:val="000000" w:themeColor="text1"/>
          <w:highlight w:val="cyan"/>
          <w:u w:val="single"/>
        </w:rPr>
        <w:t>is</w:t>
      </w:r>
      <w:r w:rsidRPr="00B50C3A">
        <w:rPr>
          <w:color w:val="000000" w:themeColor="text1"/>
          <w:sz w:val="8"/>
        </w:rPr>
        <w:t xml:space="preserve">, for us, </w:t>
      </w:r>
      <w:r w:rsidRPr="00B50C3A">
        <w:rPr>
          <w:bCs/>
          <w:color w:val="000000" w:themeColor="text1"/>
          <w:sz w:val="8"/>
        </w:rPr>
        <w:t xml:space="preserve">a form of authority; </w:t>
      </w:r>
      <w:r w:rsidRPr="00B50C3A">
        <w:rPr>
          <w:b/>
          <w:bCs/>
          <w:color w:val="000000" w:themeColor="text1"/>
          <w:highlight w:val="cyan"/>
          <w:u w:val="single"/>
        </w:rPr>
        <w:t>to speak</w:t>
      </w:r>
      <w:r w:rsidRPr="00B50C3A">
        <w:rPr>
          <w:bCs/>
          <w:color w:val="000000" w:themeColor="text1"/>
          <w:sz w:val="8"/>
        </w:rPr>
        <w:t xml:space="preserve"> (apparently) </w:t>
      </w:r>
      <w:r w:rsidRPr="00B50C3A">
        <w:rPr>
          <w:b/>
          <w:bCs/>
          <w:color w:val="000000" w:themeColor="text1"/>
          <w:highlight w:val="cyan"/>
          <w:u w:val="single"/>
        </w:rPr>
        <w:t>from nowhere</w:t>
      </w:r>
      <w:r w:rsidRPr="00B50C3A">
        <w:rPr>
          <w:b/>
          <w:color w:val="000000" w:themeColor="text1"/>
          <w:highlight w:val="cyan"/>
          <w:u w:val="single"/>
        </w:rPr>
        <w:t>, for everyone</w:t>
      </w:r>
      <w:r w:rsidRPr="00B50C3A">
        <w:rPr>
          <w:color w:val="000000" w:themeColor="text1"/>
          <w:sz w:val="8"/>
        </w:rPr>
        <w:t xml:space="preserve">, is empowering, though one wields power here only by becoming lost to oneself. But such an authorship and authority is also pleasurable: it yields the pleasure of self-forgetting or [End Page 215] apparent transcendence of the mundane and the particular, and the pleasure of power expressed in the "comprehension" of a range of materials. (1998, 6) </w:t>
      </w:r>
      <w:r w:rsidRPr="00B50C3A">
        <w:rPr>
          <w:b/>
          <w:bCs/>
          <w:color w:val="000000" w:themeColor="text1"/>
          <w:highlight w:val="cyan"/>
          <w:u w:val="single"/>
        </w:rPr>
        <w:t>To theorize the Black body one must</w:t>
      </w:r>
      <w:r w:rsidRPr="00B50C3A">
        <w:rPr>
          <w:bCs/>
          <w:color w:val="000000" w:themeColor="text1"/>
          <w:sz w:val="8"/>
          <w:highlight w:val="cyan"/>
        </w:rPr>
        <w:t xml:space="preserve"> "</w:t>
      </w:r>
      <w:r w:rsidRPr="00B50C3A">
        <w:rPr>
          <w:b/>
          <w:bCs/>
          <w:color w:val="000000" w:themeColor="text1"/>
          <w:highlight w:val="cyan"/>
          <w:u w:val="single"/>
        </w:rPr>
        <w:t>turn to the body as the radix for interpreting racial experience</w:t>
      </w:r>
      <w:r w:rsidRPr="00B50C3A">
        <w:rPr>
          <w:bCs/>
          <w:color w:val="000000" w:themeColor="text1"/>
          <w:sz w:val="8"/>
        </w:rPr>
        <w:t>"</w:t>
      </w:r>
      <w:r w:rsidRPr="00B50C3A">
        <w:rPr>
          <w:color w:val="000000" w:themeColor="text1"/>
          <w:sz w:val="8"/>
        </w:rPr>
        <w:t xml:space="preserve"> (Johnson [1993, 600]).1 It is important to note that </w:t>
      </w:r>
      <w:r w:rsidRPr="00B50C3A">
        <w:rPr>
          <w:b/>
          <w:bCs/>
          <w:color w:val="000000" w:themeColor="text1"/>
          <w:highlight w:val="cyan"/>
          <w:u w:val="single"/>
        </w:rPr>
        <w:t>this</w:t>
      </w:r>
      <w:r w:rsidRPr="00B50C3A">
        <w:rPr>
          <w:color w:val="000000" w:themeColor="text1"/>
          <w:sz w:val="8"/>
        </w:rPr>
        <w:t xml:space="preserve"> particular </w:t>
      </w:r>
      <w:r w:rsidRPr="00B50C3A">
        <w:rPr>
          <w:b/>
          <w:bCs/>
          <w:color w:val="000000" w:themeColor="text1"/>
          <w:u w:val="single"/>
        </w:rPr>
        <w:t>strategy</w:t>
      </w:r>
      <w:r w:rsidRPr="00B50C3A">
        <w:rPr>
          <w:color w:val="000000" w:themeColor="text1"/>
          <w:sz w:val="8"/>
        </w:rPr>
        <w:t xml:space="preserve"> also </w:t>
      </w:r>
      <w:r w:rsidRPr="00B50C3A">
        <w:rPr>
          <w:b/>
          <w:bCs/>
          <w:color w:val="000000" w:themeColor="text1"/>
          <w:highlight w:val="cyan"/>
          <w:u w:val="single"/>
        </w:rPr>
        <w:t>functions as a lens through which to</w:t>
      </w:r>
      <w:r w:rsidRPr="00B50C3A">
        <w:rPr>
          <w:b/>
          <w:bCs/>
          <w:color w:val="000000" w:themeColor="text1"/>
          <w:sz w:val="8"/>
        </w:rPr>
        <w:t xml:space="preserve"> </w:t>
      </w:r>
      <w:r w:rsidRPr="00B50C3A">
        <w:rPr>
          <w:color w:val="000000" w:themeColor="text1"/>
          <w:sz w:val="8"/>
        </w:rPr>
        <w:t xml:space="preserve">theorize and </w:t>
      </w:r>
      <w:r w:rsidRPr="00B50C3A">
        <w:rPr>
          <w:b/>
          <w:bCs/>
          <w:color w:val="000000" w:themeColor="text1"/>
          <w:highlight w:val="cyan"/>
          <w:u w:val="single"/>
        </w:rPr>
        <w:t>critique whiteness</w:t>
      </w:r>
      <w:r w:rsidRPr="00B50C3A">
        <w:rPr>
          <w:color w:val="000000" w:themeColor="text1"/>
          <w:sz w:val="8"/>
        </w:rPr>
        <w:t xml:space="preserve">;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 </w:t>
      </w:r>
      <w:r w:rsidRPr="00B50C3A">
        <w:rPr>
          <w:bCs/>
          <w:color w:val="000000" w:themeColor="text1"/>
          <w:sz w:val="8"/>
        </w:rPr>
        <w:t>the Black body's subjectivity</w:t>
      </w:r>
      <w:r w:rsidRPr="00B50C3A">
        <w:rPr>
          <w:color w:val="000000" w:themeColor="text1"/>
          <w:sz w:val="8"/>
        </w:rPr>
        <w:t xml:space="preserve">, its lived reality, </w:t>
      </w:r>
      <w:r w:rsidRPr="00B50C3A">
        <w:rPr>
          <w:bCs/>
          <w:color w:val="000000" w:themeColor="text1"/>
          <w:sz w:val="8"/>
        </w:rPr>
        <w:t>is reduced to instantiations of the white imaginary</w:t>
      </w:r>
      <w:r w:rsidRPr="00B50C3A">
        <w:rPr>
          <w:color w:val="000000" w:themeColor="text1"/>
          <w:sz w:val="8"/>
        </w:rPr>
        <w:t xml:space="preserve">, resulting in what I refer to as "the phenomenological return of the Black body."2 These instantiations are embedded within and evolve out of the complex social and historical interstices of whites' efforts at self-construction through complex acts of erasure vis-à-vis Black people. These acts of self-construction, however, are myths/ideological constructions predicated upon maintaining white power. As James Snead has noted, "Mythification is the replacement of history with a surrogate ideology of [white] elevation or [Black] demotion along a scale of human value" (Snead 1994, 4). How I understand and theorize the body relates to the fact that the body—in this case, the Black body—is capable of undergoing a sociohistorical process of "phenomenological return" vis-à-vis white embodiment. </w:t>
      </w:r>
      <w:r w:rsidRPr="00B50C3A">
        <w:rPr>
          <w:bCs/>
          <w:color w:val="000000" w:themeColor="text1"/>
          <w:sz w:val="8"/>
        </w:rPr>
        <w:t>The body's meaning</w:t>
      </w:r>
      <w:r w:rsidRPr="00B50C3A">
        <w:rPr>
          <w:color w:val="000000" w:themeColor="text1"/>
          <w:sz w:val="8"/>
        </w:rPr>
        <w:t>—whether phenotypically white or black—its ontology, its modalities of aesthetic performance</w:t>
      </w:r>
      <w:r w:rsidRPr="00B50C3A">
        <w:rPr>
          <w:bCs/>
          <w:color w:val="000000" w:themeColor="text1"/>
          <w:sz w:val="8"/>
        </w:rPr>
        <w:t>, its comportment, its "raciated" reproduction, is in constant contestation.</w:t>
      </w:r>
      <w:r w:rsidRPr="00B50C3A">
        <w:rPr>
          <w:b/>
          <w:bCs/>
          <w:color w:val="000000" w:themeColor="text1"/>
          <w:sz w:val="8"/>
        </w:rPr>
        <w:t xml:space="preserve"> </w:t>
      </w:r>
      <w:r w:rsidRPr="00B50C3A">
        <w:rPr>
          <w:b/>
          <w:bCs/>
          <w:color w:val="000000" w:themeColor="text1"/>
          <w:highlight w:val="cyan"/>
          <w:u w:val="single"/>
        </w:rPr>
        <w:t>The hermeneutics of the body</w:t>
      </w:r>
      <w:r w:rsidRPr="00B50C3A">
        <w:rPr>
          <w:bCs/>
          <w:color w:val="000000" w:themeColor="text1"/>
          <w:sz w:val="8"/>
        </w:rPr>
        <w:t>,</w:t>
      </w:r>
      <w:r w:rsidRPr="00B50C3A">
        <w:rPr>
          <w:color w:val="000000" w:themeColor="text1"/>
          <w:sz w:val="8"/>
        </w:rPr>
        <w:t xml:space="preserve"> how it is understood, how it is "seen," </w:t>
      </w:r>
      <w:r w:rsidRPr="00B50C3A">
        <w:rPr>
          <w:b/>
          <w:bCs/>
          <w:color w:val="000000" w:themeColor="text1"/>
          <w:u w:val="single"/>
        </w:rPr>
        <w:t xml:space="preserve">its "truth," </w:t>
      </w:r>
      <w:r w:rsidRPr="00B50C3A">
        <w:rPr>
          <w:b/>
          <w:bCs/>
          <w:color w:val="000000" w:themeColor="text1"/>
          <w:highlight w:val="cyan"/>
          <w:u w:val="single"/>
        </w:rPr>
        <w:t>is partly the result of a</w:t>
      </w:r>
      <w:r w:rsidRPr="00B50C3A">
        <w:rPr>
          <w:b/>
          <w:bCs/>
          <w:color w:val="000000" w:themeColor="text1"/>
          <w:u w:val="single"/>
        </w:rPr>
        <w:t xml:space="preserve"> profound </w:t>
      </w:r>
      <w:r w:rsidRPr="00B50C3A">
        <w:rPr>
          <w:b/>
          <w:bCs/>
          <w:color w:val="000000" w:themeColor="text1"/>
          <w:highlight w:val="cyan"/>
          <w:u w:val="single"/>
        </w:rPr>
        <w:t>historical, ideological construction</w:t>
      </w:r>
      <w:r w:rsidRPr="00B50C3A">
        <w:rPr>
          <w:bCs/>
          <w:color w:val="000000" w:themeColor="text1"/>
          <w:sz w:val="8"/>
        </w:rPr>
        <w:t xml:space="preserve">. "The body" is positioned by historical practices and discourses. </w:t>
      </w:r>
      <w:r w:rsidRPr="00B50C3A">
        <w:rPr>
          <w:b/>
          <w:bCs/>
          <w:color w:val="000000" w:themeColor="text1"/>
          <w:highlight w:val="cyan"/>
          <w:u w:val="single"/>
        </w:rPr>
        <w:t>The body is codified</w:t>
      </w:r>
      <w:r w:rsidRPr="00B50C3A">
        <w:rPr>
          <w:bCs/>
          <w:color w:val="000000" w:themeColor="text1"/>
          <w:sz w:val="8"/>
        </w:rPr>
        <w:t xml:space="preserve"> as this or that </w:t>
      </w:r>
      <w:r w:rsidRPr="00B50C3A">
        <w:rPr>
          <w:b/>
          <w:bCs/>
          <w:color w:val="000000" w:themeColor="text1"/>
          <w:highlight w:val="cyan"/>
          <w:u w:val="single"/>
        </w:rPr>
        <w:t>in terms of meanings that are sanctioned</w:t>
      </w:r>
      <w:r w:rsidRPr="00B50C3A">
        <w:rPr>
          <w:b/>
          <w:bCs/>
          <w:color w:val="000000" w:themeColor="text1"/>
          <w:u w:val="single"/>
        </w:rPr>
        <w:t>, scripted, and constituted</w:t>
      </w:r>
      <w:r w:rsidRPr="00B50C3A">
        <w:rPr>
          <w:b/>
          <w:bCs/>
          <w:color w:val="000000" w:themeColor="text1"/>
          <w:sz w:val="8"/>
        </w:rPr>
        <w:t xml:space="preserve"> </w:t>
      </w:r>
      <w:r w:rsidRPr="00B50C3A">
        <w:rPr>
          <w:bCs/>
          <w:color w:val="000000" w:themeColor="text1"/>
          <w:sz w:val="8"/>
        </w:rPr>
        <w:t>through processes of negotiation that are embedded within</w:t>
      </w:r>
      <w:r w:rsidRPr="00B50C3A">
        <w:rPr>
          <w:color w:val="000000" w:themeColor="text1"/>
          <w:sz w:val="8"/>
        </w:rPr>
        <w:t xml:space="preserve"> and serve various </w:t>
      </w:r>
      <w:r w:rsidRPr="00B50C3A">
        <w:rPr>
          <w:bCs/>
          <w:color w:val="000000" w:themeColor="text1"/>
          <w:sz w:val="8"/>
        </w:rPr>
        <w:t xml:space="preserve">ideological interests </w:t>
      </w:r>
      <w:r w:rsidRPr="00B50C3A">
        <w:rPr>
          <w:color w:val="000000" w:themeColor="text1"/>
          <w:sz w:val="8"/>
        </w:rPr>
        <w:t xml:space="preserve">that are grounded within further power-laden social processes. The historical plasticity of the body, the fact that it is a site of contested meanings, speaks to the historicity of its "being" as lived and meant within the interstices of social semiotics. Hence: a) the body is less of a thing/being than a shifting/changing historical meaning that is subject to cultural configuration/reconfiguration. The point here is to interrogate the "Black body" as a "fixed and material truth" that preexists "its relations with the world and with others"3 ; b) </w:t>
      </w:r>
      <w:r w:rsidRPr="00B50C3A">
        <w:rPr>
          <w:bCs/>
          <w:color w:val="000000" w:themeColor="text1"/>
          <w:sz w:val="8"/>
        </w:rPr>
        <w:t>the body's meaning</w:t>
      </w:r>
      <w:r w:rsidRPr="00B50C3A">
        <w:rPr>
          <w:color w:val="000000" w:themeColor="text1"/>
          <w:sz w:val="8"/>
        </w:rPr>
        <w:t xml:space="preserve"> is fundamentally symbolic (McDowell 2001, 301), and its meaning </w:t>
      </w:r>
      <w:r w:rsidRPr="00B50C3A">
        <w:rPr>
          <w:bCs/>
          <w:color w:val="000000" w:themeColor="text1"/>
          <w:sz w:val="8"/>
        </w:rPr>
        <w:t>is congealed through symbolic repetition and iteration that emits certain signs and presupposes certain norms</w:t>
      </w:r>
      <w:r w:rsidRPr="00B50C3A">
        <w:rPr>
          <w:color w:val="000000" w:themeColor="text1"/>
          <w:sz w:val="8"/>
        </w:rPr>
        <w:t xml:space="preserve">; and, c) the body is a battlefield, one that is fought over again and again across particular historical moments and within particular social spaces. "In other words, the concept of the body provides only the illusion of self-evidence, facticity, 'thereness' for something [End Page 216] fundamentally ephemeral, imaginary, something made in the image of particular social groups" (301). On this score, </w:t>
      </w:r>
      <w:r w:rsidRPr="00B50C3A">
        <w:rPr>
          <w:bCs/>
          <w:color w:val="000000" w:themeColor="text1"/>
          <w:sz w:val="8"/>
        </w:rPr>
        <w:t>it is not only the "Black body" that defies the ontic fixity projected upon it through the white gaze, and, hence, through the episteme of whiteness, but</w:t>
      </w:r>
      <w:r w:rsidRPr="00B50C3A">
        <w:rPr>
          <w:b/>
          <w:bCs/>
          <w:color w:val="000000" w:themeColor="text1"/>
          <w:sz w:val="8"/>
        </w:rPr>
        <w:t xml:space="preserve"> </w:t>
      </w:r>
      <w:r w:rsidRPr="00B50C3A">
        <w:rPr>
          <w:b/>
          <w:bCs/>
          <w:color w:val="000000" w:themeColor="text1"/>
          <w:highlight w:val="cyan"/>
          <w:u w:val="single"/>
        </w:rPr>
        <w:t>the white body is</w:t>
      </w:r>
      <w:r w:rsidRPr="00B50C3A">
        <w:rPr>
          <w:bCs/>
          <w:color w:val="000000" w:themeColor="text1"/>
          <w:sz w:val="8"/>
        </w:rPr>
        <w:t xml:space="preserve"> also fundamentally </w:t>
      </w:r>
      <w:r w:rsidRPr="00B50C3A">
        <w:rPr>
          <w:b/>
          <w:bCs/>
          <w:color w:val="000000" w:themeColor="text1"/>
          <w:highlight w:val="cyan"/>
          <w:u w:val="single"/>
        </w:rPr>
        <w:t>symbolic, requiring demystification of its status as norm</w:t>
      </w:r>
      <w:r w:rsidRPr="00B50C3A">
        <w:rPr>
          <w:bCs/>
          <w:color w:val="000000" w:themeColor="text1"/>
          <w:sz w:val="8"/>
        </w:rPr>
        <w:t>, the paragon of beauty, order, innocence, purity, restraint, and nobility.</w:t>
      </w:r>
      <w:r w:rsidRPr="00B50C3A">
        <w:rPr>
          <w:color w:val="000000" w:themeColor="text1"/>
          <w:sz w:val="8"/>
        </w:rPr>
        <w:t xml:space="preserve"> </w:t>
      </w:r>
    </w:p>
    <w:p w14:paraId="684B6E1F" w14:textId="77777777" w:rsidR="00C969C5" w:rsidRPr="00B50C3A" w:rsidRDefault="00C969C5" w:rsidP="00C969C5">
      <w:pPr>
        <w:spacing w:line="240" w:lineRule="auto"/>
        <w:rPr>
          <w:color w:val="000000" w:themeColor="text1"/>
          <w:sz w:val="10"/>
        </w:rPr>
      </w:pPr>
    </w:p>
    <w:p w14:paraId="3672BEFB" w14:textId="77777777" w:rsidR="00FE734E" w:rsidRPr="00161BE6" w:rsidRDefault="00FE734E" w:rsidP="00FE734E">
      <w:pPr>
        <w:pStyle w:val="Heading4"/>
        <w:spacing w:line="240" w:lineRule="auto"/>
      </w:pPr>
      <w:r w:rsidRPr="00161BE6">
        <w:t xml:space="preserve">The only ethical demand is one that calls for the end of the world itself—the affirmative represents a conflict within the paradigm of America but refuses to challenge the foundational antagonism that produces the violence that undergirds the that same paradigm </w:t>
      </w:r>
    </w:p>
    <w:p w14:paraId="6B1572AE" w14:textId="77777777" w:rsidR="00FE734E" w:rsidRPr="00556B68" w:rsidRDefault="00FE734E" w:rsidP="00FE734E">
      <w:pPr>
        <w:spacing w:line="240" w:lineRule="auto"/>
        <w:rPr>
          <w:u w:val="single"/>
        </w:rPr>
      </w:pPr>
      <w:r w:rsidRPr="00556B68">
        <w:rPr>
          <w:rStyle w:val="Style13ptBold"/>
          <w:u w:val="single"/>
        </w:rPr>
        <w:t>Wilderson 10</w:t>
      </w:r>
      <w:r w:rsidRPr="00556B68">
        <w:rPr>
          <w:rStyle w:val="FootnoteReference"/>
          <w:b/>
          <w:sz w:val="26"/>
          <w:u w:val="single"/>
        </w:rPr>
        <w:footnoteReference w:id="4"/>
      </w:r>
    </w:p>
    <w:p w14:paraId="7EFBD642" w14:textId="30DD72B3" w:rsidR="008D756E" w:rsidRPr="008D756E" w:rsidRDefault="00FE734E" w:rsidP="00FE734E">
      <w:pPr>
        <w:spacing w:line="240" w:lineRule="auto"/>
        <w:rPr>
          <w:color w:val="000000" w:themeColor="text1"/>
          <w:sz w:val="8"/>
        </w:rPr>
      </w:pPr>
      <w:r w:rsidRPr="00A42D14">
        <w:rPr>
          <w:sz w:val="8"/>
        </w:rPr>
        <w:t>Leaving</w:t>
      </w:r>
      <w:r w:rsidRPr="00A42D14">
        <w:rPr>
          <w:rFonts w:eastAsia="Garamond"/>
          <w:sz w:val="8"/>
        </w:rPr>
        <w:t xml:space="preserve"> </w:t>
      </w:r>
      <w:r w:rsidRPr="00A42D14">
        <w:rPr>
          <w:sz w:val="8"/>
        </w:rPr>
        <w:t>aside</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moment</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state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mind,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would</w:t>
      </w:r>
      <w:r w:rsidRPr="00A42D14">
        <w:rPr>
          <w:rFonts w:eastAsia="Garamond"/>
          <w:sz w:val="8"/>
        </w:rPr>
        <w:t xml:space="preserve"> </w:t>
      </w:r>
      <w:r w:rsidRPr="00A42D14">
        <w:rPr>
          <w:sz w:val="8"/>
        </w:rPr>
        <w:t>seem</w:t>
      </w:r>
      <w:r w:rsidRPr="00A42D14">
        <w:rPr>
          <w:rFonts w:eastAsia="Garamond"/>
          <w:sz w:val="8"/>
        </w:rPr>
        <w:t xml:space="preserve"> </w:t>
      </w:r>
      <w:r w:rsidRPr="00A42D14">
        <w:rPr>
          <w:sz w:val="8"/>
        </w:rPr>
        <w:t>that</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structure</w:t>
      </w:r>
      <w:r w:rsidRPr="00A42D14">
        <w:rPr>
          <w:sz w:val="8"/>
        </w:rPr>
        <w: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say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rebar,</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better</w:t>
      </w:r>
      <w:r w:rsidRPr="00A42D14">
        <w:rPr>
          <w:rFonts w:eastAsia="Garamond"/>
          <w:sz w:val="8"/>
        </w:rPr>
        <w:t xml:space="preserve"> </w:t>
      </w:r>
      <w:r w:rsidRPr="00A42D14">
        <w:rPr>
          <w:sz w:val="8"/>
        </w:rPr>
        <w:t>still</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rStyle w:val="StyleUnderline"/>
        </w:rPr>
        <w:t>of</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demands</w:t>
      </w:r>
      <w:r w:rsidRPr="00A42D14">
        <w:rPr>
          <w:rFonts w:eastAsia="Garamond"/>
          <w:sz w:val="8"/>
        </w:rPr>
        <w:t>—</w:t>
      </w:r>
      <w:r w:rsidRPr="00A42D14">
        <w:rPr>
          <w:sz w:val="8"/>
        </w:rPr>
        <w:t>and,</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extension,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suffering</w:t>
      </w:r>
      <w:r w:rsidRPr="00A42D14">
        <w:rPr>
          <w:rFonts w:eastAsia="Garamond"/>
          <w:sz w:val="8"/>
        </w:rPr>
        <w:t>—</w:t>
      </w:r>
      <w:r w:rsidRPr="00A42D14">
        <w:rPr>
          <w:rStyle w:val="StyleUnderline"/>
        </w:rPr>
        <w:t>was</w:t>
      </w:r>
      <w:r w:rsidRPr="00A42D14">
        <w:rPr>
          <w:rFonts w:eastAsia="Garamond"/>
          <w:sz w:val="8"/>
        </w:rPr>
        <w:t xml:space="preserve"> </w:t>
      </w:r>
      <w:r w:rsidRPr="00A42D14">
        <w:rPr>
          <w:sz w:val="8"/>
        </w:rPr>
        <w:t>indeed</w:t>
      </w:r>
      <w:r w:rsidRPr="00A42D14">
        <w:rPr>
          <w:rFonts w:eastAsia="Garamond"/>
          <w:sz w:val="8"/>
        </w:rPr>
        <w:t xml:space="preserve"> </w:t>
      </w:r>
      <w:r w:rsidRPr="00A42D14">
        <w:rPr>
          <w:sz w:val="8"/>
        </w:rPr>
        <w:t>an</w:t>
      </w:r>
      <w:r w:rsidRPr="00A42D14">
        <w:rPr>
          <w:rFonts w:eastAsia="Garamond"/>
          <w:sz w:val="8"/>
        </w:rPr>
        <w:t xml:space="preserve"> </w:t>
      </w:r>
      <w:r w:rsidRPr="00A42D14">
        <w:rPr>
          <w:rStyle w:val="StyleUnderline"/>
        </w:rPr>
        <w:t>ethical</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Perhaps</w:t>
      </w:r>
      <w:r w:rsidRPr="00A42D14">
        <w:rPr>
          <w:rFonts w:eastAsia="Garamond"/>
          <w:sz w:val="8"/>
        </w:rPr>
        <w:t xml:space="preserve"> </w:t>
      </w:r>
      <w:r w:rsidRPr="00A42D14">
        <w:rPr>
          <w:rStyle w:val="StyleUnderline"/>
          <w:highlight w:val="cyan"/>
        </w:rPr>
        <w:t>their</w:t>
      </w:r>
      <w:r w:rsidRPr="00A42D14">
        <w:rPr>
          <w:rStyle w:val="StyleUnderline"/>
          <w:rFonts w:eastAsia="Garamond"/>
          <w:highlight w:val="cyan"/>
        </w:rPr>
        <w:t xml:space="preserve"> </w:t>
      </w:r>
      <w:r w:rsidRPr="00A42D14">
        <w:rPr>
          <w:rStyle w:val="StyleUnderline"/>
          <w:highlight w:val="cyan"/>
        </w:rPr>
        <w:t>grammars</w:t>
      </w:r>
      <w:r w:rsidRPr="00A42D14">
        <w:rPr>
          <w:rStyle w:val="StyleUnderline"/>
          <w:rFonts w:eastAsia="Garamond"/>
          <w:highlight w:val="cyan"/>
        </w:rPr>
        <w:t xml:space="preserve"> </w:t>
      </w:r>
      <w:r w:rsidRPr="00A42D14">
        <w:rPr>
          <w:rStyle w:val="StyleUnderline"/>
          <w:highlight w:val="cyan"/>
        </w:rPr>
        <w:t>are</w:t>
      </w:r>
      <w:r w:rsidRPr="00A42D14">
        <w:rPr>
          <w:rStyle w:val="StyleUnderline"/>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only</w:t>
      </w:r>
      <w:r w:rsidRPr="00A42D14">
        <w:rPr>
          <w:rStyle w:val="Emphasis"/>
          <w:rFonts w:eastAsia="Garamond"/>
          <w:highlight w:val="cyan"/>
        </w:rPr>
        <w:t xml:space="preserve"> </w:t>
      </w:r>
      <w:r w:rsidRPr="00A42D14">
        <w:rPr>
          <w:rStyle w:val="Emphasis"/>
          <w:highlight w:val="cyan"/>
        </w:rPr>
        <w:t>ethical</w:t>
      </w:r>
      <w:r w:rsidRPr="00A42D14">
        <w:rPr>
          <w:rStyle w:val="Emphasis"/>
          <w:rFonts w:eastAsia="Garamond"/>
          <w:highlight w:val="cyan"/>
        </w:rPr>
        <w:t xml:space="preserve"> </w:t>
      </w:r>
      <w:r w:rsidRPr="00A42D14">
        <w:rPr>
          <w:rStyle w:val="Emphasis"/>
          <w:highlight w:val="cyan"/>
        </w:rPr>
        <w:t>grammars</w:t>
      </w:r>
      <w:r w:rsidRPr="00A42D14">
        <w:rPr>
          <w:rStyle w:val="Emphasis"/>
          <w:rFonts w:eastAsia="Garamond"/>
          <w:highlight w:val="cyan"/>
        </w:rPr>
        <w:t xml:space="preserve"> </w:t>
      </w:r>
      <w:r w:rsidRPr="00A42D14">
        <w:rPr>
          <w:rStyle w:val="Emphasis"/>
          <w:highlight w:val="cyan"/>
        </w:rPr>
        <w:t>available</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rPr>
        <w:t xml:space="preserve"> </w:t>
      </w:r>
      <w:r w:rsidRPr="00A42D14">
        <w:rPr>
          <w:rStyle w:val="StyleUnderline"/>
        </w:rPr>
        <w:t>modern</w:t>
      </w:r>
      <w:r w:rsidRPr="00A42D14">
        <w:rPr>
          <w:rStyle w:val="StyleUnderline"/>
          <w:rFonts w:eastAsia="Garamond"/>
        </w:rPr>
        <w:t xml:space="preserve"> </w:t>
      </w:r>
      <w:r w:rsidRPr="00A42D14">
        <w:rPr>
          <w:rStyle w:val="StyleUnderline"/>
        </w:rPr>
        <w:t>politics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modernity</w:t>
      </w:r>
      <w:r w:rsidRPr="00A42D14">
        <w:rPr>
          <w:rStyle w:val="StyleUnderline"/>
          <w:rFonts w:eastAsia="Garamond"/>
        </w:rPr>
        <w:t xml:space="preserve"> </w:t>
      </w:r>
      <w:r w:rsidRPr="00A42D14">
        <w:rPr>
          <w:rStyle w:val="StyleUnderline"/>
        </w:rPr>
        <w:t>writ</w:t>
      </w:r>
      <w:r w:rsidRPr="00A42D14">
        <w:rPr>
          <w:rStyle w:val="StyleUnderline"/>
          <w:rFonts w:eastAsia="Garamond"/>
        </w:rPr>
        <w:t xml:space="preserve"> </w:t>
      </w:r>
      <w:r w:rsidRPr="00A42D14">
        <w:rPr>
          <w:rStyle w:val="StyleUnderline"/>
        </w:rPr>
        <w:t>large</w:t>
      </w:r>
      <w:r w:rsidRPr="00A42D14">
        <w:rPr>
          <w:sz w:val="8"/>
        </w:rPr>
        <w:t>,</w:t>
      </w:r>
      <w:r w:rsidRPr="00A42D14">
        <w:rPr>
          <w:rFonts w:eastAsia="Garamond"/>
          <w:sz w:val="8"/>
        </w:rPr>
        <w:t xml:space="preserve"> </w:t>
      </w:r>
      <w:r w:rsidRPr="00A42D14">
        <w:rPr>
          <w:sz w:val="8"/>
        </w:rPr>
        <w:t>for</w:t>
      </w:r>
      <w:r w:rsidRPr="00A42D14">
        <w:rPr>
          <w:rFonts w:eastAsia="Garamond"/>
          <w:sz w:val="8"/>
        </w:rPr>
        <w:t xml:space="preserve"> </w:t>
      </w:r>
      <w:r w:rsidRPr="00A42D14">
        <w:rPr>
          <w:rStyle w:val="StyleUnderline"/>
          <w:highlight w:val="cyan"/>
        </w:rPr>
        <w:t>they</w:t>
      </w:r>
      <w:r w:rsidRPr="00A42D14">
        <w:rPr>
          <w:rStyle w:val="StyleUnderline"/>
          <w:rFonts w:eastAsia="Garamond"/>
          <w:highlight w:val="cyan"/>
        </w:rPr>
        <w:t xml:space="preserve"> </w:t>
      </w:r>
      <w:r w:rsidRPr="00A42D14">
        <w:rPr>
          <w:rStyle w:val="StyleUnderline"/>
          <w:highlight w:val="cyan"/>
        </w:rPr>
        <w:t>draw</w:t>
      </w:r>
      <w:r w:rsidRPr="00A42D14">
        <w:rPr>
          <w:rStyle w:val="StyleUnderline"/>
          <w:rFonts w:eastAsia="Garamond"/>
        </w:rPr>
        <w:t xml:space="preserve"> </w:t>
      </w:r>
      <w:r w:rsidRPr="00A42D14">
        <w:rPr>
          <w:rStyle w:val="StyleUnderline"/>
        </w:rPr>
        <w:t>our</w:t>
      </w:r>
      <w:r w:rsidRPr="00A42D14">
        <w:rPr>
          <w:rStyle w:val="StyleUnderline"/>
          <w:rFonts w:eastAsia="Garamond"/>
        </w:rPr>
        <w:t xml:space="preserve"> </w:t>
      </w:r>
      <w:r w:rsidRPr="00A42D14">
        <w:rPr>
          <w:rStyle w:val="StyleUnderline"/>
          <w:highlight w:val="cyan"/>
        </w:rPr>
        <w:t>attention</w:t>
      </w:r>
      <w:r w:rsidRPr="00A42D14">
        <w:rPr>
          <w:rStyle w:val="StyleUnderline"/>
          <w:rFonts w:eastAsia="Garamond"/>
          <w:highlight w:val="cyan"/>
        </w:rPr>
        <w:t xml:space="preserve"> </w:t>
      </w:r>
      <w:r w:rsidRPr="00676C82">
        <w:rPr>
          <w:rStyle w:val="Emphasis"/>
        </w:rPr>
        <w:t>not</w:t>
      </w:r>
      <w:r w:rsidRPr="00676C82">
        <w:rPr>
          <w:rStyle w:val="Emphasis"/>
          <w:rFonts w:eastAsia="Garamond"/>
        </w:rPr>
        <w:t xml:space="preserve"> </w:t>
      </w:r>
      <w:r w:rsidRPr="00676C82">
        <w:rPr>
          <w:rStyle w:val="Emphasis"/>
        </w:rPr>
        <w:t>to</w:t>
      </w:r>
      <w:r w:rsidRPr="00676C82">
        <w:rPr>
          <w:rStyle w:val="Emphasis"/>
          <w:rFonts w:eastAsia="Garamond"/>
        </w:rPr>
        <w:t xml:space="preserve"> </w:t>
      </w:r>
      <w:r w:rsidRPr="00676C82">
        <w:rPr>
          <w:rStyle w:val="Emphasis"/>
        </w:rPr>
        <w:t>the</w:t>
      </w:r>
      <w:r w:rsidRPr="00676C82">
        <w:rPr>
          <w:rStyle w:val="Emphasis"/>
          <w:rFonts w:eastAsia="Garamond"/>
        </w:rPr>
        <w:t xml:space="preserve"> </w:t>
      </w:r>
      <w:r w:rsidRPr="00676C82">
        <w:rPr>
          <w:rStyle w:val="Emphasis"/>
        </w:rPr>
        <w:t>way</w:t>
      </w:r>
      <w:r w:rsidRPr="00A42D14">
        <w:rPr>
          <w:rStyle w:val="Emphasis"/>
          <w:rFonts w:eastAsia="Garamond"/>
        </w:rPr>
        <w:t xml:space="preserve"> </w:t>
      </w:r>
      <w:r w:rsidRPr="00A42D14">
        <w:rPr>
          <w:rStyle w:val="Emphasis"/>
        </w:rPr>
        <w:t>in</w:t>
      </w:r>
      <w:r w:rsidRPr="00A42D14">
        <w:rPr>
          <w:rStyle w:val="Emphasis"/>
          <w:rFonts w:eastAsia="Garamond"/>
        </w:rPr>
        <w:t xml:space="preserve"> </w:t>
      </w:r>
      <w:r w:rsidRPr="00A42D14">
        <w:rPr>
          <w:rStyle w:val="Emphasis"/>
        </w:rPr>
        <w:t>which</w:t>
      </w:r>
      <w:r w:rsidRPr="00A42D14">
        <w:rPr>
          <w:rStyle w:val="Emphasis"/>
          <w:rFonts w:eastAsia="Garamond"/>
        </w:rPr>
        <w:t xml:space="preserve"> </w:t>
      </w:r>
      <w:r w:rsidRPr="00676C82">
        <w:rPr>
          <w:rStyle w:val="Emphasis"/>
        </w:rPr>
        <w:t>space</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time</w:t>
      </w:r>
      <w:r w:rsidRPr="00676C82">
        <w:rPr>
          <w:rStyle w:val="Emphasis"/>
          <w:rFonts w:eastAsia="Garamond"/>
        </w:rPr>
        <w:t xml:space="preserve"> </w:t>
      </w:r>
      <w:r w:rsidRPr="00676C82">
        <w:rPr>
          <w:rStyle w:val="Emphasis"/>
        </w:rPr>
        <w:t>are</w:t>
      </w:r>
      <w:r w:rsidRPr="00676C82">
        <w:rPr>
          <w:rStyle w:val="Emphasis"/>
          <w:rFonts w:eastAsia="Garamond"/>
        </w:rPr>
        <w:t xml:space="preserve"> </w:t>
      </w:r>
      <w:r w:rsidRPr="00676C82">
        <w:rPr>
          <w:rStyle w:val="Emphasis"/>
        </w:rPr>
        <w:t>used</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abused</w:t>
      </w:r>
      <w:r w:rsidRPr="00676C82">
        <w:rPr>
          <w:rStyle w:val="StyleUnderline"/>
          <w:rFonts w:eastAsia="Garamond"/>
        </w:rPr>
        <w:t xml:space="preserve"> </w:t>
      </w:r>
      <w:r w:rsidRPr="00676C82">
        <w:rPr>
          <w:rStyle w:val="StyleUnderline"/>
        </w:rPr>
        <w:t>by</w:t>
      </w:r>
      <w:r w:rsidRPr="00676C82">
        <w:rPr>
          <w:rStyle w:val="StyleUnderline"/>
          <w:rFonts w:eastAsia="Garamond"/>
        </w:rPr>
        <w:t xml:space="preserve"> </w:t>
      </w:r>
      <w:r w:rsidRPr="00676C82">
        <w:rPr>
          <w:rStyle w:val="StyleUnderline"/>
        </w:rPr>
        <w:t>enfranchised</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violently</w:t>
      </w:r>
      <w:r w:rsidRPr="00676C82">
        <w:rPr>
          <w:rStyle w:val="StyleUnderline"/>
          <w:rFonts w:eastAsia="Garamond"/>
        </w:rPr>
        <w:t xml:space="preserve"> </w:t>
      </w:r>
      <w:r w:rsidRPr="00676C82">
        <w:rPr>
          <w:rStyle w:val="StyleUnderline"/>
        </w:rPr>
        <w:t>powerful</w:t>
      </w:r>
      <w:r w:rsidRPr="00676C82">
        <w:rPr>
          <w:rStyle w:val="StyleUnderline"/>
          <w:rFonts w:eastAsia="Garamond"/>
        </w:rPr>
        <w:t xml:space="preserve"> </w:t>
      </w:r>
      <w:r w:rsidRPr="00676C82">
        <w:rPr>
          <w:rStyle w:val="StyleUnderline"/>
        </w:rPr>
        <w:t>interests,</w:t>
      </w:r>
      <w:r w:rsidRPr="00676C82">
        <w:rPr>
          <w:rStyle w:val="StyleUnderline"/>
          <w:rFonts w:eastAsia="Garamond"/>
        </w:rPr>
        <w:t xml:space="preserve"> </w:t>
      </w:r>
      <w:r w:rsidRPr="00676C82">
        <w:rPr>
          <w:rStyle w:val="Emphasis"/>
        </w:rPr>
        <w:t>but</w:t>
      </w:r>
      <w:r w:rsidRPr="00676C82">
        <w:rPr>
          <w:rStyle w:val="Emphasis"/>
          <w:rFonts w:eastAsia="Garamond"/>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violence</w:t>
      </w:r>
      <w:r w:rsidRPr="00A42D14">
        <w:rPr>
          <w:rStyle w:val="Emphasis"/>
          <w:rFonts w:eastAsia="Garamond"/>
          <w:highlight w:val="cyan"/>
        </w:rPr>
        <w:t xml:space="preserve"> </w:t>
      </w:r>
      <w:r w:rsidRPr="00A42D14">
        <w:rPr>
          <w:rStyle w:val="Emphasis"/>
          <w:highlight w:val="cyan"/>
        </w:rPr>
        <w:t>that</w:t>
      </w:r>
      <w:r w:rsidRPr="00A42D14">
        <w:rPr>
          <w:rStyle w:val="Emphasis"/>
          <w:rFonts w:eastAsia="Garamond"/>
          <w:highlight w:val="cyan"/>
        </w:rPr>
        <w:t xml:space="preserve"> </w:t>
      </w:r>
      <w:r w:rsidRPr="00A42D14">
        <w:rPr>
          <w:rStyle w:val="Emphasis"/>
          <w:highlight w:val="cyan"/>
        </w:rPr>
        <w:t>underwrites</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rPr>
        <w:t xml:space="preserve"> </w:t>
      </w:r>
      <w:r w:rsidRPr="00A42D14">
        <w:rPr>
          <w:rStyle w:val="Emphasis"/>
        </w:rPr>
        <w:t>modern</w:t>
      </w:r>
      <w:r w:rsidRPr="00A42D14">
        <w:rPr>
          <w:rStyle w:val="Emphasis"/>
          <w:rFonts w:eastAsia="Garamond"/>
        </w:rPr>
        <w:t xml:space="preserve"> </w:t>
      </w:r>
      <w:r w:rsidRPr="00A42D14">
        <w:rPr>
          <w:rStyle w:val="Emphasis"/>
          <w:highlight w:val="cyan"/>
        </w:rPr>
        <w:t>world</w:t>
      </w:r>
      <w:r w:rsidRPr="00A42D14">
        <w:rPr>
          <w:rStyle w:val="Emphasis"/>
          <w:rFonts w:eastAsia="Garamond"/>
          <w:highlight w:val="cyan"/>
        </w:rPr>
        <w:t>’</w:t>
      </w:r>
      <w:r w:rsidRPr="00A42D14">
        <w:rPr>
          <w:rStyle w:val="Emphasis"/>
          <w:highlight w:val="cyan"/>
        </w:rPr>
        <w:t>s</w:t>
      </w:r>
      <w:r w:rsidRPr="00A42D14">
        <w:rPr>
          <w:rStyle w:val="Emphasis"/>
          <w:rFonts w:eastAsia="Garamond"/>
          <w:highlight w:val="cyan"/>
        </w:rPr>
        <w:t xml:space="preserve"> </w:t>
      </w:r>
      <w:r w:rsidRPr="00A42D14">
        <w:rPr>
          <w:rStyle w:val="Emphasis"/>
          <w:highlight w:val="cyan"/>
        </w:rPr>
        <w:t>capacity</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rPr>
        <w:t xml:space="preserve"> </w:t>
      </w:r>
      <w:r w:rsidRPr="00A42D14">
        <w:rPr>
          <w:rStyle w:val="Emphasis"/>
        </w:rPr>
        <w:t>think,</w:t>
      </w:r>
      <w:r w:rsidRPr="00A42D14">
        <w:rPr>
          <w:rStyle w:val="Emphasis"/>
          <w:rFonts w:eastAsia="Garamond"/>
        </w:rPr>
        <w:t xml:space="preserve"> </w:t>
      </w:r>
      <w:r w:rsidRPr="00A42D14">
        <w:rPr>
          <w:rStyle w:val="Emphasis"/>
        </w:rPr>
        <w:t>act,</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highlight w:val="cyan"/>
        </w:rPr>
        <w:t>exist</w:t>
      </w:r>
      <w:r w:rsidRPr="00A42D14">
        <w:rPr>
          <w:rStyle w:val="Emphasis"/>
          <w:rFonts w:eastAsia="Garamond"/>
        </w:rPr>
        <w:t xml:space="preserve"> </w:t>
      </w:r>
      <w:r w:rsidRPr="00A42D14">
        <w:rPr>
          <w:rStyle w:val="Emphasis"/>
        </w:rPr>
        <w:t>spatially</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rPr>
        <w:t>temporally</w:t>
      </w:r>
      <w:r w:rsidRPr="00A42D14">
        <w:rPr>
          <w:rStyle w:val="StyleUnderline"/>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violence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robbed</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him</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his</w:t>
      </w:r>
      <w:r w:rsidRPr="00A42D14">
        <w:rPr>
          <w:rFonts w:eastAsia="Garamond"/>
          <w:sz w:val="8"/>
        </w:rPr>
        <w:t xml:space="preserve"> </w:t>
      </w:r>
      <w:r w:rsidRPr="00A42D14">
        <w:rPr>
          <w:sz w:val="8"/>
        </w:rPr>
        <w:t>land</w:t>
      </w:r>
      <w:r w:rsidRPr="00A42D14">
        <w:rPr>
          <w:rFonts w:eastAsia="Garamond"/>
          <w:sz w:val="8"/>
        </w:rPr>
        <w:t xml:space="preserve"> </w:t>
      </w:r>
      <w:r w:rsidRPr="00A42D14">
        <w:rPr>
          <w:sz w:val="8"/>
        </w:rPr>
        <w:t>provided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stage</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violent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consensual</w:t>
      </w:r>
      <w:r w:rsidRPr="00A42D14">
        <w:rPr>
          <w:rFonts w:eastAsia="Garamond"/>
          <w:sz w:val="8"/>
        </w:rPr>
        <w:t xml:space="preserve"> </w:t>
      </w:r>
      <w:r w:rsidRPr="00A42D14">
        <w:rPr>
          <w:sz w:val="8"/>
        </w:rPr>
        <w:t>dramas</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enacted.</w:t>
      </w:r>
      <w:r w:rsidRPr="00A42D14">
        <w:rPr>
          <w:rFonts w:eastAsia="Garamond"/>
          <w:sz w:val="8"/>
        </w:rPr>
        <w:t xml:space="preserve"> </w:t>
      </w:r>
      <w:r w:rsidRPr="00A42D14">
        <w:rPr>
          <w:sz w:val="8"/>
        </w:rPr>
        <w:t>Thus,</w:t>
      </w:r>
      <w:r w:rsidRPr="00A42D14">
        <w:rPr>
          <w:rFonts w:eastAsia="Garamond"/>
          <w:sz w:val="8"/>
        </w:rPr>
        <w:t xml:space="preserve"> </w:t>
      </w:r>
      <w:r w:rsidRPr="00A42D14">
        <w:rPr>
          <w:rStyle w:val="StyleUnderline"/>
        </w:rPr>
        <w:t>they</w:t>
      </w:r>
      <w:r w:rsidRPr="00A42D14">
        <w:rPr>
          <w:rStyle w:val="StyleUnderline"/>
          <w:rFonts w:eastAsia="Garamond"/>
        </w:rPr>
        <w:t xml:space="preserve"> </w:t>
      </w:r>
      <w:r w:rsidRPr="00A42D14">
        <w:rPr>
          <w:rStyle w:val="StyleUnderline"/>
        </w:rPr>
        <w:t>would</w:t>
      </w:r>
      <w:r w:rsidRPr="00A42D14">
        <w:rPr>
          <w:rStyle w:val="StyleUnderline"/>
          <w:rFonts w:eastAsia="Garamond"/>
        </w:rPr>
        <w:t xml:space="preserve"> </w:t>
      </w:r>
      <w:r w:rsidRPr="00A42D14">
        <w:rPr>
          <w:rStyle w:val="StyleUnderline"/>
        </w:rPr>
        <w:t>have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crazy</w:t>
      </w:r>
      <w:r w:rsidRPr="00A42D14">
        <w:rPr>
          <w:sz w:val="8"/>
        </w:rPr>
        <w:t>,</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enough</w:t>
      </w:r>
      <w:r w:rsidRPr="00A42D14">
        <w:rPr>
          <w:rFonts w:eastAsia="Garamond"/>
          <w:sz w:val="8"/>
        </w:rPr>
        <w:t xml:space="preserve"> </w:t>
      </w:r>
      <w:r w:rsidRPr="00A42D14">
        <w:rPr>
          <w:rStyle w:val="StyleUnderline"/>
        </w:rPr>
        <w:t>to</w:t>
      </w:r>
      <w:r w:rsidRPr="00A42D14">
        <w:rPr>
          <w:rStyle w:val="StyleUnderline"/>
          <w:rFonts w:eastAsia="Garamond"/>
        </w:rPr>
        <w:t xml:space="preserve"> </w:t>
      </w:r>
      <w:r w:rsidRPr="00A42D14">
        <w:rPr>
          <w:rStyle w:val="Emphasis"/>
        </w:rPr>
        <w:t>call</w:t>
      </w:r>
      <w:r w:rsidRPr="00A42D14">
        <w:rPr>
          <w:rStyle w:val="Emphasis"/>
          <w:rFonts w:eastAsia="Garamond"/>
        </w:rPr>
        <w:t xml:space="preserve"> </w:t>
      </w:r>
      <w:r w:rsidRPr="00A42D14">
        <w:rPr>
          <w:rStyle w:val="Emphasis"/>
        </w:rPr>
        <w:t>not</w:t>
      </w:r>
      <w:r w:rsidRPr="00A42D14">
        <w:rPr>
          <w:rStyle w:val="Emphasis"/>
          <w:rFonts w:eastAsia="Garamond"/>
        </w:rPr>
        <w:t xml:space="preserve"> </w:t>
      </w:r>
      <w:r w:rsidRPr="00A42D14">
        <w:rPr>
          <w:rStyle w:val="Emphasis"/>
        </w:rPr>
        <w:t>merely</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actions</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world</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account</w:t>
      </w:r>
      <w:r w:rsidRPr="00A42D14">
        <w:rPr>
          <w:rStyle w:val="Emphasis"/>
          <w:rFonts w:eastAsia="Garamond"/>
        </w:rPr>
        <w:t xml:space="preserve"> </w:t>
      </w:r>
      <w:r w:rsidRPr="00A42D14">
        <w:rPr>
          <w:rStyle w:val="Emphasis"/>
        </w:rPr>
        <w:t>but</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call</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world</w:t>
      </w:r>
      <w:r w:rsidRPr="00A42D14">
        <w:rPr>
          <w:rStyle w:val="Emphasis"/>
          <w:rFonts w:eastAsia="Garamond"/>
        </w:rPr>
        <w:t xml:space="preserve"> </w:t>
      </w:r>
      <w:r w:rsidRPr="00A42D14">
        <w:rPr>
          <w:rStyle w:val="Emphasis"/>
        </w:rPr>
        <w:t>itself</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account</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account</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them</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less!</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woman</w:t>
      </w:r>
      <w:r w:rsidRPr="00A42D14">
        <w:rPr>
          <w:rFonts w:eastAsia="Garamond"/>
          <w:sz w:val="8"/>
        </w:rPr>
        <w:t xml:space="preserve"> </w:t>
      </w:r>
      <w:r w:rsidRPr="00A42D14">
        <w:rPr>
          <w:sz w:val="8"/>
        </w:rPr>
        <w:t>at</w:t>
      </w:r>
      <w:r w:rsidRPr="00A42D14">
        <w:rPr>
          <w:rFonts w:eastAsia="Garamond"/>
          <w:sz w:val="8"/>
        </w:rPr>
        <w:t xml:space="preserve"> </w:t>
      </w:r>
      <w:r w:rsidRPr="00A42D14">
        <w:rPr>
          <w:sz w:val="8"/>
        </w:rPr>
        <w:t>Columbia</w:t>
      </w:r>
      <w:r w:rsidRPr="00A42D14">
        <w:rPr>
          <w:rFonts w:eastAsia="Garamond"/>
          <w:sz w:val="8"/>
        </w:rPr>
        <w:t xml:space="preserve"> </w:t>
      </w:r>
      <w:r w:rsidRPr="00A42D14">
        <w:rPr>
          <w:rStyle w:val="StyleUnderline"/>
        </w:rPr>
        <w:t>was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demanding</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participant</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unethical</w:t>
      </w:r>
      <w:r w:rsidRPr="00A42D14">
        <w:rPr>
          <w:rStyle w:val="StyleUnderline"/>
          <w:rFonts w:eastAsia="Garamond"/>
        </w:rPr>
        <w:t xml:space="preserve"> </w:t>
      </w:r>
      <w:r w:rsidRPr="00A42D14">
        <w:rPr>
          <w:rStyle w:val="StyleUnderline"/>
        </w:rPr>
        <w:t>network</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distribution:</w:t>
      </w:r>
      <w:r w:rsidRPr="00A42D14">
        <w:rPr>
          <w:rStyle w:val="StyleUnderline"/>
          <w:rFonts w:eastAsia="Garamond"/>
        </w:rPr>
        <w:t xml:space="preserve"> </w:t>
      </w:r>
      <w:r w:rsidRPr="00A42D14">
        <w:rPr>
          <w:rStyle w:val="StyleUnderline"/>
        </w:rPr>
        <w:t>she</w:t>
      </w:r>
      <w:r w:rsidRPr="00A42D14">
        <w:rPr>
          <w:rStyle w:val="StyleUnderline"/>
          <w:rFonts w:eastAsia="Garamond"/>
        </w:rPr>
        <w:t xml:space="preserve"> </w:t>
      </w:r>
      <w:r w:rsidRPr="00A42D14">
        <w:rPr>
          <w:rStyle w:val="StyleUnderline"/>
        </w:rPr>
        <w:t>was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demanding</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place</w:t>
      </w:r>
      <w:r w:rsidRPr="00A42D14">
        <w:rPr>
          <w:rStyle w:val="StyleUnderline"/>
          <w:rFonts w:eastAsia="Garamond"/>
        </w:rPr>
        <w:t xml:space="preserve"> </w:t>
      </w:r>
      <w:r w:rsidRPr="00A42D14">
        <w:rPr>
          <w:rStyle w:val="StyleUnderline"/>
        </w:rPr>
        <w:t>within</w:t>
      </w:r>
      <w:r w:rsidRPr="00A42D14">
        <w:rPr>
          <w:rStyle w:val="StyleUnderline"/>
          <w:rFonts w:eastAsia="Garamond"/>
        </w:rPr>
        <w:t xml:space="preserve"> </w:t>
      </w:r>
      <w:r w:rsidRPr="00A42D14">
        <w:rPr>
          <w:rStyle w:val="StyleUnderline"/>
        </w:rPr>
        <w:t>capital,</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piece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pie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demand</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sofa</w:t>
      </w:r>
      <w:r w:rsidRPr="00A42D14">
        <w:rPr>
          <w:rFonts w:eastAsia="Garamond"/>
          <w:sz w:val="8"/>
        </w:rPr>
        <w:t xml:space="preserve"> </w:t>
      </w:r>
      <w:r w:rsidRPr="00A42D14">
        <w:rPr>
          <w:sz w:val="8"/>
        </w:rPr>
        <w:t>notwithstanding).</w:t>
      </w:r>
      <w:r w:rsidRPr="00A42D14">
        <w:rPr>
          <w:rFonts w:eastAsia="Garamond"/>
          <w:sz w:val="8"/>
        </w:rPr>
        <w:t xml:space="preserve"> </w:t>
      </w:r>
      <w:r w:rsidRPr="00A42D14">
        <w:rPr>
          <w:sz w:val="8"/>
        </w:rPr>
        <w:t>Rather,</w:t>
      </w:r>
      <w:r w:rsidRPr="00A42D14">
        <w:rPr>
          <w:rFonts w:eastAsia="Garamond"/>
          <w:sz w:val="8"/>
        </w:rPr>
        <w:t xml:space="preserve"> </w:t>
      </w:r>
      <w:r w:rsidRPr="00A42D14">
        <w:rPr>
          <w:sz w:val="8"/>
        </w:rPr>
        <w:t>she</w:t>
      </w:r>
      <w:r w:rsidRPr="00A42D14">
        <w:rPr>
          <w:rFonts w:eastAsia="Garamond"/>
          <w:sz w:val="8"/>
        </w:rPr>
        <w:t xml:space="preserve"> </w:t>
      </w:r>
      <w:r w:rsidRPr="00A42D14">
        <w:rPr>
          <w:sz w:val="8"/>
        </w:rPr>
        <w:t>was</w:t>
      </w:r>
      <w:r w:rsidRPr="00A42D14">
        <w:rPr>
          <w:rFonts w:eastAsia="Garamond"/>
          <w:sz w:val="8"/>
        </w:rPr>
        <w:t xml:space="preserve"> </w:t>
      </w:r>
      <w:r w:rsidRPr="00A42D14">
        <w:rPr>
          <w:sz w:val="8"/>
        </w:rPr>
        <w:t>articulating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triangulation</w:t>
      </w:r>
      <w:r w:rsidRPr="00A42D14">
        <w:rPr>
          <w:rFonts w:eastAsia="Garamond"/>
          <w:sz w:val="8"/>
        </w:rPr>
        <w:t xml:space="preserve"> </w:t>
      </w:r>
      <w:r w:rsidRPr="00A42D14">
        <w:rPr>
          <w:sz w:val="8"/>
        </w:rPr>
        <w:t>between,</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one</w:t>
      </w:r>
      <w:r w:rsidRPr="00A42D14">
        <w:rPr>
          <w:rFonts w:eastAsia="Garamond"/>
          <w:sz w:val="8"/>
        </w:rPr>
        <w:t xml:space="preserve"> </w:t>
      </w:r>
      <w:r w:rsidRPr="00A42D14">
        <w:rPr>
          <w:sz w:val="8"/>
        </w:rPr>
        <w:t>hand,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loss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very</w:t>
      </w:r>
      <w:r w:rsidRPr="00A42D14">
        <w:rPr>
          <w:rFonts w:eastAsia="Garamond"/>
          <w:sz w:val="8"/>
        </w:rPr>
        <w:t xml:space="preserve"> </w:t>
      </w:r>
      <w:r w:rsidRPr="00A42D14">
        <w:rPr>
          <w:sz w:val="8"/>
        </w:rPr>
        <w:t>dereliction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Hortense</w:t>
      </w:r>
      <w:r w:rsidRPr="00A42D14">
        <w:rPr>
          <w:rFonts w:eastAsia="Garamond"/>
          <w:sz w:val="8"/>
        </w:rPr>
        <w:t xml:space="preserve"> </w:t>
      </w:r>
      <w:r w:rsidRPr="00A42D14">
        <w:rPr>
          <w:sz w:val="8"/>
        </w:rPr>
        <w:t>Spillers</w:t>
      </w:r>
      <w:r w:rsidRPr="00A42D14">
        <w:rPr>
          <w:rFonts w:eastAsia="Garamond"/>
          <w:sz w:val="8"/>
        </w:rPr>
        <w:t xml:space="preserve"> </w:t>
      </w:r>
      <w:r w:rsidRPr="00A42D14">
        <w:rPr>
          <w:sz w:val="8"/>
        </w:rPr>
        <w:t>charts</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transition</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becoming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captor</w:t>
      </w:r>
      <w:r w:rsidRPr="00A42D14">
        <w:rPr>
          <w:rFonts w:eastAsia="Garamond"/>
          <w:sz w:val="8"/>
        </w:rPr>
        <w:t xml:space="preserve">” </w:t>
      </w:r>
      <w:r w:rsidRPr="00A42D14">
        <w:rPr>
          <w:sz w:val="8"/>
        </w:rPr>
        <w:t>(206),</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drama</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value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stage</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surplus</w:t>
      </w:r>
      <w:r w:rsidRPr="00A42D14">
        <w:rPr>
          <w:rFonts w:eastAsia="Garamond"/>
          <w:sz w:val="8"/>
        </w:rPr>
        <w:t xml:space="preserve"> </w:t>
      </w:r>
      <w:r w:rsidRPr="00A42D14">
        <w:rPr>
          <w:sz w:val="8"/>
        </w:rPr>
        <w:t>value</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extracted</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labor</w:t>
      </w:r>
      <w:r w:rsidRPr="00A42D14">
        <w:rPr>
          <w:rFonts w:eastAsia="Garamond"/>
          <w:sz w:val="8"/>
        </w:rPr>
        <w:t xml:space="preserve"> </w:t>
      </w:r>
      <w:r w:rsidRPr="00A42D14">
        <w:rPr>
          <w:sz w:val="8"/>
        </w:rPr>
        <w:t>power</w:t>
      </w:r>
      <w:r w:rsidRPr="00A42D14">
        <w:rPr>
          <w:rFonts w:eastAsia="Garamond"/>
          <w:sz w:val="8"/>
        </w:rPr>
        <w:t xml:space="preserve"> </w:t>
      </w:r>
      <w:r w:rsidRPr="00A42D14">
        <w:rPr>
          <w:sz w:val="8"/>
        </w:rPr>
        <w:t>through</w:t>
      </w:r>
      <w:r w:rsidRPr="00A42D14">
        <w:rPr>
          <w:rFonts w:eastAsia="Garamond"/>
          <w:sz w:val="8"/>
        </w:rPr>
        <w:t xml:space="preserve"> </w:t>
      </w:r>
      <w:r w:rsidRPr="00A42D14">
        <w:rPr>
          <w:sz w:val="8"/>
        </w:rPr>
        <w:t>commodity</w:t>
      </w:r>
      <w:r w:rsidRPr="00A42D14">
        <w:rPr>
          <w:rFonts w:eastAsia="Garamond"/>
          <w:sz w:val="8"/>
        </w:rPr>
        <w:t xml:space="preserve"> </w:t>
      </w:r>
      <w:r w:rsidRPr="00A42D14">
        <w:rPr>
          <w:sz w:val="8"/>
        </w:rPr>
        <w:t>production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sale);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once</w:t>
      </w:r>
      <w:r w:rsidRPr="00A42D14">
        <w:rPr>
          <w:rFonts w:eastAsia="Garamond"/>
          <w:sz w:val="8"/>
        </w:rPr>
        <w:t xml:space="preserve"> </w:t>
      </w:r>
      <w:r w:rsidRPr="00A42D14">
        <w:rPr>
          <w:sz w:val="8"/>
        </w:rPr>
        <w:t>ripped</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fortified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extended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everyone</w:t>
      </w:r>
      <w:r w:rsidRPr="00A42D14">
        <w:rPr>
          <w:rFonts w:eastAsia="Garamond"/>
          <w:sz w:val="8"/>
        </w:rPr>
        <w:t xml:space="preserve"> </w:t>
      </w:r>
      <w:r w:rsidRPr="00A42D14">
        <w:rPr>
          <w:sz w:val="8"/>
        </w:rPr>
        <w:t>else</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w:t>
      </w:r>
      <w:r w:rsidRPr="00A42D14">
        <w:rPr>
          <w:rFonts w:eastAsia="Garamond"/>
          <w:sz w:val="8"/>
        </w:rPr>
        <w:t xml:space="preserve"> </w:t>
      </w:r>
      <w:r w:rsidRPr="00A42D14">
        <w:rPr>
          <w:sz w:val="8"/>
        </w:rPr>
        <w:t>She</w:t>
      </w:r>
      <w:r w:rsidRPr="00A42D14">
        <w:rPr>
          <w:rFonts w:eastAsia="Garamond"/>
          <w:sz w:val="8"/>
        </w:rPr>
        <w:t xml:space="preserve"> </w:t>
      </w:r>
      <w:r w:rsidRPr="00A42D14">
        <w:rPr>
          <w:sz w:val="8"/>
        </w:rPr>
        <w:t>gave</w:t>
      </w:r>
      <w:r w:rsidRPr="00A42D14">
        <w:rPr>
          <w:rFonts w:eastAsia="Garamond"/>
          <w:sz w:val="8"/>
        </w:rPr>
        <w:t xml:space="preserve"> </w:t>
      </w:r>
      <w:r w:rsidRPr="00A42D14">
        <w:rPr>
          <w:sz w:val="8"/>
        </w:rPr>
        <w:t>birth</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commodity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Human,</w:t>
      </w:r>
      <w:r w:rsidRPr="00A42D14">
        <w:rPr>
          <w:rFonts w:eastAsia="Garamond"/>
          <w:sz w:val="8"/>
        </w:rPr>
        <w:t xml:space="preserve"> </w:t>
      </w:r>
      <w:r w:rsidRPr="00A42D14">
        <w:rPr>
          <w:sz w:val="8"/>
        </w:rPr>
        <w:t>yet</w:t>
      </w:r>
      <w:r w:rsidRPr="00A42D14">
        <w:rPr>
          <w:rFonts w:eastAsia="Garamond"/>
          <w:sz w:val="8"/>
        </w:rPr>
        <w:t xml:space="preserve"> </w:t>
      </w:r>
      <w:r w:rsidRPr="00A42D14">
        <w:rPr>
          <w:rStyle w:val="StyleUnderline"/>
        </w:rPr>
        <w:t>she</w:t>
      </w:r>
      <w:r w:rsidRPr="00A42D14">
        <w:rPr>
          <w:rStyle w:val="StyleUnderline"/>
          <w:rFonts w:eastAsia="Garamond"/>
        </w:rPr>
        <w:t xml:space="preserve"> </w:t>
      </w:r>
      <w:r w:rsidRPr="00A42D14">
        <w:rPr>
          <w:rStyle w:val="StyleUnderline"/>
        </w:rPr>
        <w:t>had</w:t>
      </w:r>
      <w:r w:rsidRPr="00A42D14">
        <w:rPr>
          <w:rStyle w:val="StyleUnderline"/>
          <w:rFonts w:eastAsia="Garamond"/>
        </w:rPr>
        <w:t xml:space="preserve"> </w:t>
      </w:r>
      <w:r w:rsidRPr="00A42D14">
        <w:rPr>
          <w:rStyle w:val="StyleUnderline"/>
        </w:rPr>
        <w:t>neither</w:t>
      </w:r>
      <w:r w:rsidRPr="00A42D14">
        <w:rPr>
          <w:rStyle w:val="StyleUnderline"/>
          <w:rFonts w:eastAsia="Garamond"/>
        </w:rPr>
        <w:t xml:space="preserve"> </w:t>
      </w:r>
      <w:r w:rsidRPr="00A42D14">
        <w:rPr>
          <w:rStyle w:val="StyleUnderline"/>
        </w:rPr>
        <w:t>subjectivity</w:t>
      </w:r>
      <w:r w:rsidRPr="00A42D14">
        <w:rPr>
          <w:rStyle w:val="StyleUnderline"/>
          <w:rFonts w:eastAsia="Garamond"/>
        </w:rPr>
        <w:t xml:space="preserve"> </w:t>
      </w:r>
      <w:r w:rsidRPr="00A42D14">
        <w:rPr>
          <w:rStyle w:val="StyleUnderline"/>
        </w:rPr>
        <w:t>nor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sofa</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show</w:t>
      </w:r>
      <w:r w:rsidRPr="00A42D14">
        <w:rPr>
          <w:rStyle w:val="StyleUnderline"/>
          <w:rFonts w:eastAsia="Garamond"/>
        </w:rPr>
        <w:t xml:space="preserve"> </w:t>
      </w:r>
      <w:r w:rsidRPr="00A42D14">
        <w:rPr>
          <w:rStyle w:val="StyleUnderline"/>
        </w:rPr>
        <w:t>for</w:t>
      </w:r>
      <w:r w:rsidRPr="00A42D14">
        <w:rPr>
          <w:rStyle w:val="StyleUnderline"/>
          <w:rFonts w:eastAsia="Garamond"/>
        </w:rPr>
        <w:t xml:space="preserve"> </w:t>
      </w:r>
      <w:r w:rsidRPr="00A42D14">
        <w:rPr>
          <w:rStyle w:val="StyleUnderline"/>
        </w:rPr>
        <w:t>it.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eyes,</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world</w:t>
      </w:r>
      <w:r w:rsidRPr="00A42D14">
        <w:rPr>
          <w:rStyle w:val="StyleUnderline"/>
          <w:rFonts w:eastAsia="Garamond"/>
        </w:rPr>
        <w:t>—</w:t>
      </w:r>
      <w:r w:rsidRPr="00A42D14">
        <w:rPr>
          <w:rStyle w:val="StyleUnderline"/>
        </w:rPr>
        <w:t>and</w:t>
      </w:r>
      <w:r w:rsidRPr="00A42D14">
        <w:rPr>
          <w:rStyle w:val="StyleUnderline"/>
          <w:rFonts w:eastAsia="Garamond"/>
        </w:rPr>
        <w:t xml:space="preserve"> </w:t>
      </w:r>
      <w:r w:rsidRPr="00A42D14">
        <w:rPr>
          <w:rStyle w:val="Emphasis"/>
          <w:highlight w:val="cyan"/>
        </w:rPr>
        <w:t>not</w:t>
      </w:r>
      <w:r w:rsidRPr="00A42D14">
        <w:rPr>
          <w:rStyle w:val="Emphasis"/>
          <w:rFonts w:eastAsia="Garamond"/>
          <w:highlight w:val="cyan"/>
        </w:rPr>
        <w:t xml:space="preserve"> </w:t>
      </w:r>
      <w:r w:rsidRPr="00A42D14">
        <w:rPr>
          <w:rStyle w:val="Emphasis"/>
          <w:highlight w:val="cyan"/>
        </w:rPr>
        <w:t>its</w:t>
      </w:r>
      <w:r w:rsidRPr="00A42D14">
        <w:rPr>
          <w:rStyle w:val="Emphasis"/>
          <w:rFonts w:eastAsia="Garamond"/>
          <w:highlight w:val="cyan"/>
        </w:rPr>
        <w:t xml:space="preserve"> </w:t>
      </w:r>
      <w:r w:rsidRPr="00A42D14">
        <w:rPr>
          <w:rStyle w:val="Emphasis"/>
        </w:rPr>
        <w:t>myriad</w:t>
      </w:r>
      <w:r w:rsidRPr="00A42D14">
        <w:rPr>
          <w:rStyle w:val="Emphasis"/>
          <w:rFonts w:eastAsia="Garamond"/>
        </w:rPr>
        <w:t xml:space="preserve"> </w:t>
      </w:r>
      <w:r w:rsidRPr="00A42D14">
        <w:rPr>
          <w:rStyle w:val="Emphasis"/>
        </w:rPr>
        <w:t>discriminatory</w:t>
      </w:r>
      <w:r w:rsidRPr="00A42D14">
        <w:rPr>
          <w:rStyle w:val="Emphasis"/>
          <w:rFonts w:eastAsia="Garamond"/>
        </w:rPr>
        <w:t xml:space="preserve"> </w:t>
      </w:r>
      <w:r w:rsidRPr="00A42D14">
        <w:rPr>
          <w:rStyle w:val="Emphasis"/>
          <w:highlight w:val="cyan"/>
        </w:rPr>
        <w:t>practices,</w:t>
      </w:r>
      <w:r w:rsidRPr="00A42D14">
        <w:rPr>
          <w:rStyle w:val="Emphasis"/>
          <w:rFonts w:eastAsia="Garamond"/>
          <w:highlight w:val="cyan"/>
        </w:rPr>
        <w:t xml:space="preserve"> </w:t>
      </w:r>
      <w:r w:rsidRPr="00A42D14">
        <w:rPr>
          <w:rStyle w:val="Emphasis"/>
          <w:highlight w:val="cyan"/>
        </w:rPr>
        <w:t>but</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world</w:t>
      </w:r>
      <w:r w:rsidRPr="00A42D14">
        <w:rPr>
          <w:rStyle w:val="Emphasis"/>
          <w:rFonts w:eastAsia="Garamond"/>
          <w:highlight w:val="cyan"/>
        </w:rPr>
        <w:t xml:space="preserve"> </w:t>
      </w:r>
      <w:r w:rsidRPr="00A42D14">
        <w:rPr>
          <w:rStyle w:val="Emphasis"/>
          <w:highlight w:val="cyan"/>
        </w:rPr>
        <w:t>itself</w:t>
      </w:r>
      <w:r w:rsidRPr="00A42D14">
        <w:rPr>
          <w:rStyle w:val="StyleUnderline"/>
          <w:rFonts w:eastAsia="Garamond"/>
          <w:highlight w:val="cyan"/>
        </w:rPr>
        <w:t>—</w:t>
      </w:r>
      <w:r w:rsidRPr="00A42D14">
        <w:rPr>
          <w:rStyle w:val="StyleUnderline"/>
          <w:highlight w:val="cyan"/>
        </w:rPr>
        <w:t>was</w:t>
      </w:r>
      <w:r w:rsidRPr="00A42D14">
        <w:rPr>
          <w:rStyle w:val="StyleUnderline"/>
          <w:rFonts w:eastAsia="Garamond"/>
          <w:highlight w:val="cyan"/>
        </w:rPr>
        <w:t xml:space="preserve"> </w:t>
      </w:r>
      <w:r w:rsidRPr="00A42D14">
        <w:rPr>
          <w:rStyle w:val="StyleUnderline"/>
          <w:highlight w:val="cyan"/>
        </w:rPr>
        <w:t>unethical</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yet,</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world</w:t>
      </w:r>
      <w:r w:rsidRPr="00A42D14">
        <w:rPr>
          <w:rStyle w:val="StyleUnderline"/>
          <w:rFonts w:eastAsia="Garamond"/>
        </w:rPr>
        <w:t xml:space="preserve"> </w:t>
      </w:r>
      <w:r w:rsidRPr="00A42D14">
        <w:rPr>
          <w:rStyle w:val="StyleUnderline"/>
        </w:rPr>
        <w:t>passes</w:t>
      </w:r>
      <w:r w:rsidRPr="00A42D14">
        <w:rPr>
          <w:rStyle w:val="StyleUnderline"/>
          <w:rFonts w:eastAsia="Garamond"/>
        </w:rPr>
        <w:t xml:space="preserve"> </w:t>
      </w:r>
      <w:r w:rsidRPr="00A42D14">
        <w:rPr>
          <w:rStyle w:val="StyleUnderline"/>
        </w:rPr>
        <w:t>by</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without</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slightest</w:t>
      </w:r>
      <w:r w:rsidRPr="00A42D14">
        <w:rPr>
          <w:rStyle w:val="StyleUnderline"/>
          <w:rFonts w:eastAsia="Garamond"/>
        </w:rPr>
        <w:t xml:space="preserve"> </w:t>
      </w:r>
      <w:r w:rsidRPr="00A42D14">
        <w:rPr>
          <w:rStyle w:val="StyleUnderline"/>
        </w:rPr>
        <w:t>inclination</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stop</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disabuse</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claim</w:t>
      </w:r>
      <w:r w:rsidRPr="00A42D14">
        <w:rPr>
          <w:sz w:val="8"/>
        </w:rPr>
        <w:t>.</w:t>
      </w:r>
      <w:r w:rsidRPr="00A42D14">
        <w:rPr>
          <w:rFonts w:eastAsia="Garamond"/>
          <w:sz w:val="8"/>
        </w:rPr>
        <w:t xml:space="preserve"> </w:t>
      </w:r>
      <w:r w:rsidRPr="00A42D14">
        <w:rPr>
          <w:sz w:val="8"/>
        </w:rPr>
        <w:t>Instead,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calls</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does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world</w:t>
      </w:r>
      <w:r w:rsidRPr="00A42D14">
        <w:rPr>
          <w:rFonts w:eastAsia="Garamond"/>
          <w:sz w:val="8"/>
        </w:rPr>
        <w:t xml:space="preserve"> </w:t>
      </w:r>
      <w:r w:rsidRPr="00A42D14">
        <w:rPr>
          <w:sz w:val="8"/>
        </w:rPr>
        <w:t>attribute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Native</w:t>
      </w:r>
      <w:r w:rsidRPr="00A42D14">
        <w:rPr>
          <w:rFonts w:eastAsia="Garamond"/>
          <w:sz w:val="8"/>
        </w:rPr>
        <w:t xml:space="preserve"> </w:t>
      </w:r>
      <w:r w:rsidRPr="00A42D14">
        <w:rPr>
          <w:sz w:val="8"/>
        </w:rPr>
        <w:t>American</w:t>
      </w:r>
      <w:r w:rsidRPr="00A42D14">
        <w:rPr>
          <w:rFonts w:eastAsia="Garamond"/>
          <w:sz w:val="8"/>
        </w:rPr>
        <w:t xml:space="preserve"> </w:t>
      </w:r>
      <w:r w:rsidRPr="00A42D14">
        <w:rPr>
          <w:sz w:val="8"/>
        </w:rPr>
        <w:t>man</w:t>
      </w:r>
      <w:r w:rsidRPr="00A42D14">
        <w:rPr>
          <w:rFonts w:eastAsia="Garamond"/>
          <w:sz w:val="8"/>
        </w:rPr>
        <w:t>’</w:t>
      </w:r>
      <w:r w:rsidRPr="00A42D14">
        <w:rPr>
          <w:sz w:val="8"/>
        </w:rPr>
        <w:t>s</w:t>
      </w:r>
      <w:r w:rsidRPr="00A42D14">
        <w:rPr>
          <w:rFonts w:eastAsia="Garamond"/>
          <w:sz w:val="8"/>
        </w:rPr>
        <w:t xml:space="preserve"> </w:t>
      </w:r>
      <w:r w:rsidRPr="00A42D14">
        <w:rPr>
          <w:sz w:val="8"/>
        </w:rPr>
        <w:t>insanity?</w:t>
      </w:r>
      <w:r w:rsidRPr="00A42D14">
        <w:rPr>
          <w:rFonts w:eastAsia="Garamond"/>
          <w:sz w:val="8"/>
        </w:rPr>
        <w:t xml:space="preserve"> “</w:t>
      </w:r>
      <w:r w:rsidRPr="00A42D14">
        <w:rPr>
          <w:sz w:val="8"/>
        </w:rPr>
        <w:t>He</w:t>
      </w:r>
      <w:r w:rsidRPr="00A42D14">
        <w:rPr>
          <w:rFonts w:eastAsia="Garamond"/>
          <w:sz w:val="8"/>
        </w:rPr>
        <w:t>’</w:t>
      </w:r>
      <w:r w:rsidRPr="00A42D14">
        <w:rPr>
          <w:sz w:val="8"/>
        </w:rPr>
        <w:t>s</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he</w:t>
      </w:r>
      <w:r w:rsidRPr="00A42D14">
        <w:rPr>
          <w:rFonts w:eastAsia="Garamond"/>
          <w:sz w:val="8"/>
        </w:rPr>
        <w:t xml:space="preserve"> </w:t>
      </w:r>
      <w:r w:rsidRPr="00A42D14">
        <w:rPr>
          <w:sz w:val="8"/>
        </w:rPr>
        <w:t>thinks</w:t>
      </w:r>
      <w:r w:rsidRPr="00A42D14">
        <w:rPr>
          <w:rFonts w:eastAsia="Garamond"/>
          <w:sz w:val="8"/>
        </w:rPr>
        <w:t xml:space="preserve"> </w:t>
      </w:r>
      <w:r w:rsidRPr="00A42D14">
        <w:rPr>
          <w:sz w:val="8"/>
        </w:rPr>
        <w:t>he</w:t>
      </w:r>
      <w:r w:rsidRPr="00A42D14">
        <w:rPr>
          <w:rFonts w:eastAsia="Garamond"/>
          <w:sz w:val="8"/>
        </w:rPr>
        <w:t>’</w:t>
      </w:r>
      <w:r w:rsidRPr="00A42D14">
        <w:rPr>
          <w:sz w:val="8"/>
        </w:rPr>
        <w:t>s</w:t>
      </w:r>
      <w:r w:rsidRPr="00A42D14">
        <w:rPr>
          <w:rFonts w:eastAsia="Garamond"/>
          <w:sz w:val="8"/>
        </w:rPr>
        <w:t xml:space="preserve"> </w:t>
      </w:r>
      <w:r w:rsidRPr="00A42D14">
        <w:rPr>
          <w:sz w:val="8"/>
        </w:rPr>
        <w:t>getting</w:t>
      </w:r>
      <w:r w:rsidRPr="00A42D14">
        <w:rPr>
          <w:rFonts w:eastAsia="Garamond"/>
          <w:sz w:val="8"/>
        </w:rPr>
        <w:t xml:space="preserve"> </w:t>
      </w:r>
      <w:r w:rsidRPr="00A42D14">
        <w:rPr>
          <w:sz w:val="8"/>
        </w:rPr>
        <w:t>any</w:t>
      </w:r>
      <w:r w:rsidRPr="00A42D14">
        <w:rPr>
          <w:rFonts w:eastAsia="Garamond"/>
          <w:sz w:val="8"/>
        </w:rPr>
        <w:t xml:space="preserve"> </w:t>
      </w:r>
      <w:r w:rsidRPr="00A42D14">
        <w:rPr>
          <w:sz w:val="8"/>
        </w:rPr>
        <w:t>money</w:t>
      </w:r>
      <w:r w:rsidRPr="00A42D14">
        <w:rPr>
          <w:rFonts w:eastAsia="Garamond"/>
          <w:sz w:val="8"/>
        </w:rPr>
        <w:t xml:space="preserve"> </w:t>
      </w:r>
      <w:r w:rsidRPr="00A42D14">
        <w:rPr>
          <w:sz w:val="8"/>
        </w:rPr>
        <w:t>out</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us</w:t>
      </w:r>
      <w:r w:rsidRPr="00A42D14">
        <w:rPr>
          <w:rFonts w:eastAsia="Garamond"/>
          <w:sz w:val="8"/>
        </w:rPr>
        <w:t>”</w:t>
      </w:r>
      <w:r w:rsidRPr="00A42D14">
        <w:rPr>
          <w:sz w:val="8"/>
        </w:rPr>
        <w:t>?</w:t>
      </w:r>
      <w:r w:rsidRPr="00A42D14">
        <w:rPr>
          <w:rFonts w:eastAsia="Garamond"/>
          <w:sz w:val="8"/>
        </w:rPr>
        <w:t xml:space="preserve"> </w:t>
      </w:r>
      <w:r w:rsidRPr="00A42D14">
        <w:rPr>
          <w:sz w:val="8"/>
        </w:rPr>
        <w:t>Surely,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doesn</w:t>
      </w:r>
      <w:r w:rsidRPr="00A42D14">
        <w:rPr>
          <w:rFonts w:eastAsia="Garamond"/>
          <w:sz w:val="8"/>
        </w:rPr>
        <w:t>’</w:t>
      </w:r>
      <w:r w:rsidRPr="00A42D14">
        <w:rPr>
          <w:sz w:val="8"/>
        </w:rPr>
        <w:t>t</w:t>
      </w:r>
      <w:r w:rsidRPr="00A42D14">
        <w:rPr>
          <w:rFonts w:eastAsia="Garamond"/>
          <w:sz w:val="8"/>
        </w:rPr>
        <w:t xml:space="preserve"> </w:t>
      </w:r>
      <w:r w:rsidRPr="00A42D14">
        <w:rPr>
          <w:sz w:val="8"/>
        </w:rPr>
        <w:t>make</w:t>
      </w:r>
      <w:r w:rsidRPr="00A42D14">
        <w:rPr>
          <w:rFonts w:eastAsia="Garamond"/>
          <w:sz w:val="8"/>
        </w:rPr>
        <w:t xml:space="preserve"> </w:t>
      </w:r>
      <w:r w:rsidRPr="00A42D14">
        <w:rPr>
          <w:sz w:val="8"/>
        </w:rPr>
        <w:t>him</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Rather</w:t>
      </w:r>
      <w:r w:rsidRPr="00A42D14">
        <w:rPr>
          <w:rFonts w:eastAsia="Garamond"/>
          <w:sz w:val="8"/>
        </w:rPr>
        <w:t xml:space="preserve"> </w:t>
      </w:r>
      <w:r w:rsidRPr="00A42D14">
        <w:rPr>
          <w:rStyle w:val="StyleUnderline"/>
        </w:rPr>
        <w:t>it</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simply</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indication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Emphasis"/>
        </w:rPr>
        <w:t>he</w:t>
      </w:r>
      <w:r w:rsidRPr="00A42D14">
        <w:rPr>
          <w:rStyle w:val="Emphasis"/>
          <w:rFonts w:eastAsia="Garamond"/>
        </w:rPr>
        <w:t xml:space="preserve"> </w:t>
      </w:r>
      <w:r w:rsidRPr="00A42D14">
        <w:rPr>
          <w:rStyle w:val="Emphasis"/>
        </w:rPr>
        <w:t>does</w:t>
      </w:r>
      <w:r w:rsidRPr="00A42D14">
        <w:rPr>
          <w:rStyle w:val="Emphasis"/>
          <w:rFonts w:eastAsia="Garamond"/>
        </w:rPr>
        <w:t xml:space="preserve"> </w:t>
      </w:r>
      <w:r w:rsidRPr="00A42D14">
        <w:rPr>
          <w:rStyle w:val="Emphasis"/>
        </w:rPr>
        <w:t>not</w:t>
      </w:r>
      <w:r w:rsidRPr="00A42D14">
        <w:rPr>
          <w:rStyle w:val="Emphasis"/>
          <w:rFonts w:eastAsia="Garamond"/>
        </w:rPr>
        <w:t xml:space="preserve"> </w:t>
      </w:r>
      <w:r w:rsidRPr="00A42D14">
        <w:rPr>
          <w:rStyle w:val="Emphasis"/>
        </w:rPr>
        <w:t>have</w:t>
      </w:r>
      <w:r w:rsidRPr="00A42D14">
        <w:rPr>
          <w:rStyle w:val="Emphasis"/>
          <w:rFonts w:eastAsia="Garamond"/>
        </w:rPr>
        <w:t xml:space="preserve"> </w:t>
      </w:r>
      <w:r w:rsidRPr="00A42D14">
        <w:rPr>
          <w:rStyle w:val="Emphasis"/>
        </w:rPr>
        <w:t>a</w:t>
      </w:r>
      <w:r w:rsidRPr="00A42D14">
        <w:rPr>
          <w:rStyle w:val="Emphasis"/>
          <w:rFonts w:eastAsia="Garamond"/>
        </w:rPr>
        <w:t xml:space="preserve"> </w:t>
      </w:r>
      <w:r w:rsidRPr="00A42D14">
        <w:rPr>
          <w:rStyle w:val="Emphasis"/>
        </w:rPr>
        <w:t>big</w:t>
      </w:r>
      <w:r w:rsidRPr="00A42D14">
        <w:rPr>
          <w:rStyle w:val="Emphasis"/>
          <w:rFonts w:eastAsia="Garamond"/>
        </w:rPr>
        <w:t xml:space="preserve"> </w:t>
      </w:r>
      <w:r w:rsidRPr="00A42D14">
        <w:rPr>
          <w:rStyle w:val="Emphasis"/>
        </w:rPr>
        <w:t>enough</w:t>
      </w:r>
      <w:r w:rsidRPr="00A42D14">
        <w:rPr>
          <w:rStyle w:val="Emphasis"/>
          <w:rFonts w:eastAsia="Garamond"/>
        </w:rPr>
        <w:t xml:space="preserve"> </w:t>
      </w:r>
      <w:r w:rsidRPr="00A42D14">
        <w:rPr>
          <w:rStyle w:val="Emphasis"/>
        </w:rPr>
        <w:t>gun.</w:t>
      </w:r>
      <w:r w:rsidRPr="00A42D14">
        <w:rPr>
          <w:rStyle w:val="Emphasis"/>
          <w:rFonts w:eastAsia="Garamond"/>
        </w:rPr>
        <w:t xml:space="preserve"> </w:t>
      </w:r>
      <w:r w:rsidRPr="00A42D14">
        <w:rPr>
          <w:rStyle w:val="StyleUnderline"/>
        </w:rPr>
        <w:t>What</w:t>
      </w:r>
      <w:r w:rsidRPr="00A42D14">
        <w:rPr>
          <w:rStyle w:val="StyleUnderline"/>
          <w:rFonts w:eastAsia="Garamond"/>
        </w:rPr>
        <w:t xml:space="preserve"> </w:t>
      </w:r>
      <w:r w:rsidRPr="00A42D14">
        <w:rPr>
          <w:rStyle w:val="StyleUnderline"/>
        </w:rPr>
        <w:t>are</w:t>
      </w:r>
      <w:r w:rsidRPr="00A42D14">
        <w:rPr>
          <w:rStyle w:val="StyleUnderline"/>
          <w:rFonts w:eastAsia="Garamond"/>
        </w:rPr>
        <w:t xml:space="preserve"> </w:t>
      </w:r>
      <w:r w:rsidRPr="00A42D14">
        <w:rPr>
          <w:rStyle w:val="StyleUnderline"/>
        </w:rPr>
        <w:t>we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make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world</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Emphasis"/>
        </w:rPr>
        <w:t>responds</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most</w:t>
      </w:r>
      <w:r w:rsidRPr="00A42D14">
        <w:rPr>
          <w:rStyle w:val="Emphasis"/>
          <w:rFonts w:eastAsia="Garamond"/>
        </w:rPr>
        <w:t xml:space="preserve"> </w:t>
      </w:r>
      <w:r w:rsidRPr="00A42D14">
        <w:rPr>
          <w:rStyle w:val="Emphasis"/>
        </w:rPr>
        <w:t>lucid</w:t>
      </w:r>
      <w:r w:rsidRPr="00A42D14">
        <w:rPr>
          <w:rStyle w:val="Emphasis"/>
          <w:rFonts w:eastAsia="Garamond"/>
        </w:rPr>
        <w:t xml:space="preserve"> </w:t>
      </w:r>
      <w:r w:rsidRPr="00A42D14">
        <w:rPr>
          <w:rStyle w:val="Emphasis"/>
        </w:rPr>
        <w:t>enunciation</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ethics</w:t>
      </w:r>
      <w:r w:rsidRPr="00A42D14">
        <w:rPr>
          <w:rStyle w:val="Emphasis"/>
          <w:rFonts w:eastAsia="Garamond"/>
        </w:rPr>
        <w:t xml:space="preserve"> </w:t>
      </w:r>
      <w:r w:rsidRPr="00A42D14">
        <w:rPr>
          <w:rStyle w:val="Emphasis"/>
        </w:rPr>
        <w:t>with</w:t>
      </w:r>
      <w:r w:rsidRPr="00A42D14">
        <w:rPr>
          <w:rStyle w:val="Emphasis"/>
          <w:rFonts w:eastAsia="Garamond"/>
        </w:rPr>
        <w:t xml:space="preserve"> </w:t>
      </w:r>
      <w:r w:rsidRPr="00A42D14">
        <w:rPr>
          <w:rStyle w:val="Emphasis"/>
        </w:rPr>
        <w:t>violence</w:t>
      </w:r>
      <w:r w:rsidRPr="00A42D14">
        <w:rPr>
          <w:rStyle w:val="StyleUnderline"/>
        </w:rPr>
        <w:t>?</w:t>
      </w:r>
      <w:r w:rsidRPr="00A42D14">
        <w:rPr>
          <w:rStyle w:val="StyleUnderline"/>
          <w:rFonts w:eastAsia="Garamond"/>
        </w:rPr>
        <w:t xml:space="preserve"> </w:t>
      </w:r>
      <w:r w:rsidRPr="00A42D14">
        <w:rPr>
          <w:sz w:val="8"/>
        </w:rPr>
        <w:t>What</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foundational</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ethico-political?</w:t>
      </w:r>
      <w:r w:rsidRPr="00A42D14">
        <w:rPr>
          <w:rFonts w:eastAsia="Garamond"/>
          <w:sz w:val="8"/>
        </w:rPr>
        <w:t xml:space="preserve"> </w:t>
      </w:r>
      <w:r w:rsidRPr="00A42D14">
        <w:rPr>
          <w:sz w:val="8"/>
        </w:rPr>
        <w:t>Why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these</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so</w:t>
      </w:r>
      <w:r w:rsidRPr="00A42D14">
        <w:rPr>
          <w:rFonts w:eastAsia="Garamond"/>
          <w:sz w:val="8"/>
        </w:rPr>
        <w:t xml:space="preserve"> </w:t>
      </w:r>
      <w:r w:rsidRPr="00A42D14">
        <w:rPr>
          <w:sz w:val="8"/>
        </w:rPr>
        <w:t>scandalous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rarely</w:t>
      </w:r>
      <w:r w:rsidRPr="00A42D14">
        <w:rPr>
          <w:rFonts w:eastAsia="Garamond"/>
          <w:sz w:val="8"/>
        </w:rPr>
        <w:t xml:space="preserve"> </w:t>
      </w:r>
      <w:r w:rsidRPr="00A42D14">
        <w:rPr>
          <w:sz w:val="8"/>
        </w:rPr>
        <w:t>posed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intellectually,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cinematically</w:t>
      </w:r>
      <w:r w:rsidRPr="00A42D14">
        <w:rPr>
          <w:rFonts w:eastAsia="Garamond"/>
          <w:sz w:val="8"/>
        </w:rPr>
        <w:t>—</w:t>
      </w:r>
      <w:r w:rsidRPr="00A42D14">
        <w:rPr>
          <w:sz w:val="8"/>
        </w:rPr>
        <w:t>unless</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posed</w:t>
      </w:r>
      <w:r w:rsidRPr="00A42D14">
        <w:rPr>
          <w:rFonts w:eastAsia="Garamond"/>
          <w:sz w:val="8"/>
        </w:rPr>
        <w:t xml:space="preserve"> </w:t>
      </w:r>
      <w:r w:rsidRPr="00A42D14">
        <w:rPr>
          <w:sz w:val="8"/>
        </w:rPr>
        <w:t>obliquely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unconsciously,</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accident?</w:t>
      </w:r>
      <w:r w:rsidRPr="00A42D14">
        <w:rPr>
          <w:rFonts w:eastAsia="Garamond"/>
          <w:sz w:val="8"/>
        </w:rPr>
        <w:t xml:space="preserve"> </w:t>
      </w:r>
      <w:r w:rsidRPr="00A42D14">
        <w:rPr>
          <w:sz w:val="8"/>
        </w:rPr>
        <w:t>Return</w:t>
      </w:r>
      <w:r w:rsidRPr="00A42D14">
        <w:rPr>
          <w:rFonts w:eastAsia="Garamond"/>
          <w:sz w:val="8"/>
        </w:rPr>
        <w:t xml:space="preserve"> </w:t>
      </w:r>
      <w:r w:rsidRPr="00A42D14">
        <w:rPr>
          <w:sz w:val="8"/>
        </w:rPr>
        <w:t>Turtle</w:t>
      </w:r>
      <w:r w:rsidRPr="00A42D14">
        <w:rPr>
          <w:rFonts w:eastAsia="Garamond"/>
          <w:sz w:val="8"/>
        </w:rPr>
        <w:t xml:space="preserve"> </w:t>
      </w:r>
      <w:r w:rsidRPr="00A42D14">
        <w:rPr>
          <w:sz w:val="8"/>
        </w:rPr>
        <w:t>Island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Savage.</w:t>
      </w:r>
      <w:r w:rsidRPr="00A42D14">
        <w:rPr>
          <w:rFonts w:eastAsia="Garamond"/>
          <w:sz w:val="8"/>
        </w:rPr>
        <w:t xml:space="preserve">” </w:t>
      </w:r>
      <w:r w:rsidRPr="00A42D14">
        <w:rPr>
          <w:rStyle w:val="StyleUnderline"/>
          <w:highlight w:val="cyan"/>
        </w:rPr>
        <w:t>Repair</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demolished</w:t>
      </w:r>
      <w:r w:rsidRPr="00A42D14">
        <w:rPr>
          <w:rStyle w:val="StyleUnderline"/>
          <w:rFonts w:eastAsia="Garamond"/>
          <w:highlight w:val="cyan"/>
        </w:rPr>
        <w:t xml:space="preserve"> </w:t>
      </w:r>
      <w:r w:rsidRPr="00A42D14">
        <w:rPr>
          <w:rStyle w:val="StyleUnderline"/>
          <w:highlight w:val="cyan"/>
        </w:rPr>
        <w:t>subjectivity</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Slave</w:t>
      </w:r>
      <w:r w:rsidRPr="00A42D14">
        <w:rPr>
          <w:sz w:val="8"/>
          <w:highlight w:val="yellow"/>
        </w:rPr>
        <w:t>.</w:t>
      </w:r>
      <w:r w:rsidRPr="00A42D14">
        <w:rPr>
          <w:rFonts w:eastAsia="Garamond"/>
          <w:sz w:val="8"/>
        </w:rPr>
        <w:t xml:space="preserve"> </w:t>
      </w:r>
      <w:r w:rsidRPr="00A42D14">
        <w:rPr>
          <w:rStyle w:val="StyleUnderline"/>
        </w:rPr>
        <w:t>Two</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sentences,</w:t>
      </w:r>
      <w:r w:rsidRPr="00A42D14">
        <w:rPr>
          <w:rStyle w:val="StyleUnderline"/>
          <w:rFonts w:eastAsia="Garamond"/>
        </w:rPr>
        <w:t xml:space="preserve"> </w:t>
      </w:r>
      <w:r w:rsidRPr="00A42D14">
        <w:rPr>
          <w:rStyle w:val="StyleUnderline"/>
        </w:rPr>
        <w:t>thirteen</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words,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structure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rPr>
        <w:t xml:space="preserve"> </w:t>
      </w:r>
      <w:r w:rsidRPr="00A42D14">
        <w:rPr>
          <w:rStyle w:val="StyleUnderline"/>
        </w:rPr>
        <w:t>(</w:t>
      </w:r>
      <w:r w:rsidRPr="00676C82">
        <w:rPr>
          <w:rStyle w:val="StyleUnderline"/>
        </w:rPr>
        <w:t>and</w:t>
      </w:r>
      <w:r w:rsidRPr="00A42D14">
        <w:rPr>
          <w:rStyle w:val="StyleUnderline"/>
          <w:rFonts w:eastAsia="Garamond"/>
        </w:rPr>
        <w:t xml:space="preserve"> </w:t>
      </w:r>
      <w:r w:rsidRPr="00A42D14">
        <w:rPr>
          <w:rStyle w:val="StyleUnderline"/>
        </w:rPr>
        <w:t>perhaps</w:t>
      </w:r>
      <w:r w:rsidRPr="00A42D14">
        <w:rPr>
          <w:rStyle w:val="StyleUnderline"/>
          <w:rFonts w:eastAsia="Garamond"/>
        </w:rPr>
        <w:t xml:space="preserve"> </w:t>
      </w:r>
      <w:r w:rsidRPr="00A42D14">
        <w:rPr>
          <w:rStyle w:val="Emphasis"/>
        </w:rPr>
        <w:t>global)</w:t>
      </w:r>
      <w:r w:rsidRPr="00A42D14">
        <w:rPr>
          <w:rStyle w:val="Emphasis"/>
          <w:rFonts w:eastAsia="Garamond"/>
        </w:rPr>
        <w:t xml:space="preserve"> </w:t>
      </w:r>
      <w:r w:rsidRPr="00A42D14">
        <w:rPr>
          <w:rStyle w:val="Emphasis"/>
          <w:highlight w:val="cyan"/>
        </w:rPr>
        <w:t>antagonisms</w:t>
      </w:r>
      <w:r w:rsidRPr="00A42D14">
        <w:rPr>
          <w:rStyle w:val="Emphasis"/>
          <w:rFonts w:eastAsia="Garamond"/>
          <w:highlight w:val="cyan"/>
        </w:rPr>
        <w:t xml:space="preserve"> </w:t>
      </w:r>
      <w:r w:rsidRPr="00A42D14">
        <w:rPr>
          <w:rStyle w:val="Emphasis"/>
          <w:highlight w:val="cyan"/>
        </w:rPr>
        <w:t>would</w:t>
      </w:r>
      <w:r w:rsidRPr="00A42D14">
        <w:rPr>
          <w:rStyle w:val="Emphasis"/>
          <w:rFonts w:eastAsia="Garamond"/>
          <w:highlight w:val="cyan"/>
        </w:rPr>
        <w:t xml:space="preserve"> </w:t>
      </w:r>
      <w:r w:rsidRPr="00A42D14">
        <w:rPr>
          <w:rStyle w:val="Emphasis"/>
          <w:highlight w:val="cyan"/>
        </w:rPr>
        <w:t>be</w:t>
      </w:r>
      <w:r w:rsidRPr="00A42D14">
        <w:rPr>
          <w:rStyle w:val="Emphasis"/>
          <w:rFonts w:eastAsia="Garamond"/>
          <w:highlight w:val="cyan"/>
        </w:rPr>
        <w:t xml:space="preserve"> </w:t>
      </w:r>
      <w:r w:rsidRPr="00A42D14">
        <w:rPr>
          <w:rStyle w:val="Emphasis"/>
          <w:highlight w:val="cyan"/>
        </w:rPr>
        <w:t>dismantled.</w:t>
      </w:r>
      <w:r w:rsidRPr="00A42D14">
        <w:rPr>
          <w:rFonts w:eastAsia="Garamond"/>
          <w:sz w:val="8"/>
          <w:highlight w:val="cyan"/>
        </w:rPr>
        <w:t xml:space="preserve"> </w:t>
      </w:r>
      <w:r w:rsidRPr="00A42D14">
        <w:rPr>
          <w:rStyle w:val="StyleUnderline"/>
          <w:highlight w:val="cyan"/>
        </w:rPr>
        <w:t>An</w:t>
      </w:r>
      <w:r w:rsidRPr="00A42D14">
        <w:rPr>
          <w:rStyle w:val="StyleUnderline"/>
          <w:rFonts w:eastAsia="Garamond"/>
          <w:highlight w:val="cyan"/>
        </w:rPr>
        <w:t xml:space="preserve"> “</w:t>
      </w:r>
      <w:r w:rsidRPr="00A42D14">
        <w:rPr>
          <w:rStyle w:val="StyleUnderline"/>
          <w:highlight w:val="cyan"/>
        </w:rPr>
        <w:t>ethical</w:t>
      </w:r>
      <w:r w:rsidRPr="00A42D14">
        <w:rPr>
          <w:rStyle w:val="StyleUnderline"/>
          <w:rFonts w:eastAsia="Garamond"/>
          <w:highlight w:val="cyan"/>
        </w:rPr>
        <w:t xml:space="preserve"> </w:t>
      </w:r>
      <w:r w:rsidRPr="00A42D14">
        <w:rPr>
          <w:rStyle w:val="StyleUnderline"/>
          <w:highlight w:val="cyan"/>
        </w:rPr>
        <w:t>modernity</w:t>
      </w:r>
      <w:r w:rsidRPr="00A42D14">
        <w:rPr>
          <w:rStyle w:val="StyleUnderline"/>
          <w:rFonts w:eastAsia="Garamond"/>
          <w:highlight w:val="cyan"/>
        </w:rPr>
        <w:t xml:space="preserve">” </w:t>
      </w:r>
      <w:r w:rsidRPr="00A42D14">
        <w:rPr>
          <w:rStyle w:val="StyleUnderline"/>
          <w:highlight w:val="cyan"/>
        </w:rPr>
        <w:t>would</w:t>
      </w:r>
      <w:r w:rsidRPr="00A42D14">
        <w:rPr>
          <w:rStyle w:val="StyleUnderline"/>
          <w:rFonts w:eastAsia="Garamond"/>
          <w:highlight w:val="cyan"/>
        </w:rPr>
        <w:t xml:space="preserve"> </w:t>
      </w:r>
      <w:r w:rsidRPr="00A42D14">
        <w:rPr>
          <w:rStyle w:val="StyleUnderline"/>
          <w:highlight w:val="cyan"/>
        </w:rPr>
        <w:t>no</w:t>
      </w:r>
      <w:r w:rsidRPr="00A42D14">
        <w:rPr>
          <w:rStyle w:val="StyleUnderline"/>
          <w:rFonts w:eastAsia="Garamond"/>
          <w:highlight w:val="cyan"/>
        </w:rPr>
        <w:t xml:space="preserve"> </w:t>
      </w:r>
      <w:r w:rsidRPr="00A42D14">
        <w:rPr>
          <w:rStyle w:val="StyleUnderline"/>
          <w:highlight w:val="cyan"/>
        </w:rPr>
        <w:t>longer</w:t>
      </w:r>
      <w:r w:rsidRPr="00A42D14">
        <w:rPr>
          <w:rStyle w:val="StyleUnderline"/>
          <w:rFonts w:eastAsia="Garamond"/>
          <w:highlight w:val="cyan"/>
        </w:rPr>
        <w:t xml:space="preserve"> </w:t>
      </w:r>
      <w:r w:rsidRPr="00A42D14">
        <w:rPr>
          <w:rStyle w:val="StyleUnderline"/>
          <w:highlight w:val="cyan"/>
        </w:rPr>
        <w:t>sound</w:t>
      </w:r>
      <w:r w:rsidRPr="00A42D14">
        <w:rPr>
          <w:rStyle w:val="StyleUnderline"/>
          <w:rFonts w:eastAsia="Garamond"/>
          <w:highlight w:val="cyan"/>
        </w:rPr>
        <w:t xml:space="preserve"> </w:t>
      </w:r>
      <w:r w:rsidRPr="00A42D14">
        <w:rPr>
          <w:rStyle w:val="StyleUnderline"/>
          <w:highlight w:val="cyan"/>
        </w:rPr>
        <w:t>like</w:t>
      </w:r>
      <w:r w:rsidRPr="00A42D14">
        <w:rPr>
          <w:rStyle w:val="StyleUnderline"/>
          <w:rFonts w:eastAsia="Garamond"/>
          <w:highlight w:val="cyan"/>
        </w:rPr>
        <w:t xml:space="preserve"> </w:t>
      </w:r>
      <w:r w:rsidRPr="00A42D14">
        <w:rPr>
          <w:rStyle w:val="StyleUnderline"/>
          <w:highlight w:val="cyan"/>
        </w:rPr>
        <w:t>an</w:t>
      </w:r>
      <w:r w:rsidRPr="00A42D14">
        <w:rPr>
          <w:rStyle w:val="StyleUnderline"/>
          <w:rFonts w:eastAsia="Garamond"/>
          <w:highlight w:val="cyan"/>
        </w:rPr>
        <w:t xml:space="preserve"> </w:t>
      </w:r>
      <w:r w:rsidRPr="00A42D14">
        <w:rPr>
          <w:rStyle w:val="StyleUnderline"/>
          <w:highlight w:val="cyan"/>
        </w:rPr>
        <w:t>oxymoron</w:t>
      </w:r>
      <w:r w:rsidRPr="00A42D14">
        <w:rPr>
          <w:sz w:val="8"/>
        </w:rPr>
        <w:t>.</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there</w:t>
      </w:r>
      <w:r w:rsidRPr="00A42D14">
        <w:rPr>
          <w:rFonts w:eastAsia="Garamond"/>
          <w:sz w:val="8"/>
        </w:rPr>
        <w:t xml:space="preserve"> </w:t>
      </w:r>
      <w:r w:rsidRPr="00A42D14">
        <w:rPr>
          <w:rStyle w:val="StyleUnderline"/>
          <w:highlight w:val="cyan"/>
        </w:rPr>
        <w:t>we</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busy</w:t>
      </w:r>
      <w:r w:rsidRPr="00A42D14">
        <w:rPr>
          <w:rStyle w:val="StyleUnderline"/>
          <w:rFonts w:eastAsia="Garamond"/>
          <w:highlight w:val="cyan"/>
        </w:rPr>
        <w:t xml:space="preserve"> </w:t>
      </w:r>
      <w:r w:rsidRPr="00A42D14">
        <w:rPr>
          <w:rStyle w:val="StyleUnderline"/>
          <w:highlight w:val="cyan"/>
        </w:rPr>
        <w:t>ourselves</w:t>
      </w:r>
      <w:r w:rsidRPr="00A42D14">
        <w:rPr>
          <w:rStyle w:val="StyleUnderline"/>
          <w:rFonts w:eastAsia="Garamond"/>
          <w:highlight w:val="cyan"/>
        </w:rPr>
        <w:t xml:space="preserve"> </w:t>
      </w:r>
      <w:r w:rsidRPr="00A42D14">
        <w:rPr>
          <w:rStyle w:val="StyleUnderline"/>
          <w:highlight w:val="cyan"/>
        </w:rPr>
        <w:t>with</w:t>
      </w:r>
      <w:r w:rsidRPr="00A42D14">
        <w:rPr>
          <w:rStyle w:val="StyleUnderline"/>
          <w:rFonts w:eastAsia="Garamond"/>
          <w:highlight w:val="cyan"/>
        </w:rPr>
        <w:t xml:space="preserve"> </w:t>
      </w:r>
      <w:r w:rsidRPr="00A42D14">
        <w:rPr>
          <w:rStyle w:val="Emphasis"/>
          <w:highlight w:val="cyan"/>
        </w:rPr>
        <w:t>important</w:t>
      </w:r>
      <w:r w:rsidRPr="00A42D14">
        <w:rPr>
          <w:rStyle w:val="Emphasis"/>
          <w:rFonts w:eastAsia="Garamond"/>
          <w:highlight w:val="cyan"/>
        </w:rPr>
        <w:t xml:space="preserve"> </w:t>
      </w:r>
      <w:r w:rsidRPr="00A42D14">
        <w:rPr>
          <w:rStyle w:val="Emphasis"/>
          <w:highlight w:val="cyan"/>
        </w:rPr>
        <w:t>conflicts</w:t>
      </w:r>
      <w:r w:rsidRPr="00A42D14">
        <w:rPr>
          <w:rStyle w:val="Emphasis"/>
          <w:rFonts w:eastAsia="Garamond"/>
          <w:highlight w:val="cyan"/>
        </w:rPr>
        <w:t xml:space="preserve"> </w:t>
      </w:r>
      <w:r w:rsidRPr="00A42D14">
        <w:rPr>
          <w:rStyle w:val="Emphasis"/>
          <w:highlight w:val="cyan"/>
        </w:rPr>
        <w:t>that</w:t>
      </w:r>
      <w:r w:rsidRPr="00A42D14">
        <w:rPr>
          <w:rStyle w:val="Emphasis"/>
          <w:rFonts w:eastAsia="Garamond"/>
          <w:highlight w:val="cyan"/>
        </w:rPr>
        <w:t xml:space="preserve"> </w:t>
      </w:r>
      <w:r w:rsidRPr="00A42D14">
        <w:rPr>
          <w:rStyle w:val="Emphasis"/>
          <w:highlight w:val="cyan"/>
        </w:rPr>
        <w:t>have</w:t>
      </w:r>
      <w:r w:rsidRPr="00A42D14">
        <w:rPr>
          <w:rStyle w:val="Emphasis"/>
          <w:rFonts w:eastAsia="Garamond"/>
          <w:highlight w:val="cyan"/>
        </w:rPr>
        <w:t xml:space="preserve"> </w:t>
      </w:r>
      <w:r w:rsidRPr="00A42D14">
        <w:rPr>
          <w:rStyle w:val="Emphasis"/>
          <w:highlight w:val="cyan"/>
        </w:rPr>
        <w:t>been</w:t>
      </w:r>
      <w:r w:rsidRPr="00A42D14">
        <w:rPr>
          <w:rStyle w:val="Emphasis"/>
          <w:rFonts w:eastAsia="Garamond"/>
          <w:highlight w:val="cyan"/>
        </w:rPr>
        <w:t xml:space="preserve"> </w:t>
      </w:r>
      <w:r w:rsidRPr="00A42D14">
        <w:rPr>
          <w:rStyle w:val="Emphasis"/>
          <w:highlight w:val="cyan"/>
        </w:rPr>
        <w:t>promoted</w:t>
      </w:r>
      <w:r w:rsidRPr="00A42D14">
        <w:rPr>
          <w:rStyle w:val="Emphasis"/>
          <w:rFonts w:eastAsia="Garamond"/>
          <w:highlight w:val="cyan"/>
        </w:rPr>
        <w:t xml:space="preserve"> </w:t>
      </w:r>
      <w:r w:rsidRPr="00A42D14">
        <w:rPr>
          <w:rStyle w:val="Emphasis"/>
          <w:highlight w:val="cyan"/>
        </w:rPr>
        <w:t>to</w:t>
      </w:r>
      <w:r w:rsidRPr="00676C82">
        <w:rPr>
          <w:rStyle w:val="Emphasis"/>
          <w:rFonts w:eastAsia="Garamond"/>
        </w:rPr>
        <w:t xml:space="preserve"> </w:t>
      </w:r>
      <w:r w:rsidRPr="00676C82">
        <w:rPr>
          <w:rStyle w:val="Emphasis"/>
        </w:rPr>
        <w:t>the</w:t>
      </w:r>
      <w:r w:rsidRPr="00676C82">
        <w:rPr>
          <w:rStyle w:val="Emphasis"/>
          <w:rFonts w:eastAsia="Garamond"/>
        </w:rPr>
        <w:t xml:space="preserve"> </w:t>
      </w:r>
      <w:r w:rsidRPr="00676C82">
        <w:rPr>
          <w:rStyle w:val="Emphasis"/>
        </w:rPr>
        <w:t>level</w:t>
      </w:r>
      <w:r w:rsidRPr="00676C82">
        <w:rPr>
          <w:rStyle w:val="Emphasis"/>
          <w:rFonts w:eastAsia="Garamond"/>
        </w:rPr>
        <w:t xml:space="preserve"> </w:t>
      </w:r>
      <w:r w:rsidRPr="00676C82">
        <w:rPr>
          <w:rStyle w:val="Emphasis"/>
        </w:rPr>
        <w:t>of</w:t>
      </w:r>
      <w:r w:rsidRPr="00676C82">
        <w:rPr>
          <w:rStyle w:val="Emphasis"/>
          <w:rFonts w:eastAsia="Garamond"/>
        </w:rPr>
        <w:t xml:space="preserve"> </w:t>
      </w:r>
      <w:r w:rsidRPr="00A42D14">
        <w:rPr>
          <w:rStyle w:val="Emphasis"/>
          <w:highlight w:val="cyan"/>
        </w:rPr>
        <w:t>antagonisms</w:t>
      </w:r>
      <w:r w:rsidRPr="00676C82">
        <w:rPr>
          <w:rStyle w:val="Emphasis"/>
        </w:rPr>
        <w:t>:</w:t>
      </w:r>
      <w:r w:rsidRPr="00676C82">
        <w:rPr>
          <w:rStyle w:val="Emphasis"/>
          <w:rFonts w:eastAsia="Garamond"/>
        </w:rPr>
        <w:t xml:space="preserve"> </w:t>
      </w:r>
      <w:r w:rsidRPr="00676C82">
        <w:rPr>
          <w:rStyle w:val="Emphasis"/>
        </w:rPr>
        <w:t>class</w:t>
      </w:r>
      <w:r w:rsidRPr="00676C82">
        <w:rPr>
          <w:rStyle w:val="Emphasis"/>
          <w:rFonts w:eastAsia="Garamond"/>
        </w:rPr>
        <w:t xml:space="preserve"> </w:t>
      </w:r>
      <w:r w:rsidRPr="00676C82">
        <w:rPr>
          <w:rStyle w:val="Emphasis"/>
        </w:rPr>
        <w:t>struggle,</w:t>
      </w:r>
      <w:r w:rsidRPr="00676C82">
        <w:rPr>
          <w:rStyle w:val="Emphasis"/>
          <w:rFonts w:eastAsia="Garamond"/>
        </w:rPr>
        <w:t xml:space="preserve"> </w:t>
      </w:r>
      <w:r w:rsidRPr="00676C82">
        <w:rPr>
          <w:rStyle w:val="Emphasis"/>
        </w:rPr>
        <w:t>gender</w:t>
      </w:r>
      <w:r w:rsidRPr="00676C82">
        <w:rPr>
          <w:rStyle w:val="Emphasis"/>
          <w:rFonts w:eastAsia="Garamond"/>
        </w:rPr>
        <w:t xml:space="preserve"> </w:t>
      </w:r>
      <w:r w:rsidRPr="00676C82">
        <w:rPr>
          <w:rStyle w:val="Emphasis"/>
        </w:rPr>
        <w:t>conflict,</w:t>
      </w:r>
      <w:r w:rsidRPr="00676C82">
        <w:rPr>
          <w:rStyle w:val="Emphasis"/>
          <w:rFonts w:eastAsia="Garamond"/>
        </w:rPr>
        <w:t xml:space="preserve"> </w:t>
      </w:r>
      <w:r w:rsidRPr="00676C82">
        <w:rPr>
          <w:rStyle w:val="Emphasis"/>
        </w:rPr>
        <w:t>immigrants</w:t>
      </w:r>
      <w:r w:rsidRPr="00676C82">
        <w:rPr>
          <w:rStyle w:val="Emphasis"/>
          <w:rFonts w:eastAsia="Garamond"/>
        </w:rPr>
        <w:t xml:space="preserve"> </w:t>
      </w:r>
      <w:r w:rsidRPr="00676C82">
        <w:rPr>
          <w:rStyle w:val="Emphasis"/>
        </w:rPr>
        <w:t>rights</w:t>
      </w:r>
      <w:r w:rsidRPr="00A42D14">
        <w:rPr>
          <w:rStyle w:val="Emphasis"/>
          <w:sz w:val="8"/>
          <w:highlight w:val="cyan"/>
          <w:u w:val="none"/>
        </w:rPr>
        <w:t>.</w:t>
      </w:r>
      <w:r w:rsidRPr="00A42D14">
        <w:rPr>
          <w:rStyle w:val="Emphasis"/>
          <w:sz w:val="8"/>
          <w:u w:val="none"/>
        </w:rPr>
        <w:t xml:space="preserve"> </w:t>
      </w:r>
      <w:r w:rsidRPr="00A42D14">
        <w:rPr>
          <w:sz w:val="8"/>
        </w:rPr>
        <w:t>When</w:t>
      </w:r>
      <w:r w:rsidRPr="00A42D14">
        <w:rPr>
          <w:rFonts w:eastAsia="Garamond"/>
          <w:sz w:val="8"/>
        </w:rPr>
        <w:t xml:space="preserve"> </w:t>
      </w:r>
      <w:r w:rsidRPr="00A42D14">
        <w:rPr>
          <w:sz w:val="8"/>
        </w:rPr>
        <w:t>pared</w:t>
      </w:r>
      <w:r w:rsidRPr="00A42D14">
        <w:rPr>
          <w:rFonts w:eastAsia="Garamond"/>
          <w:sz w:val="8"/>
        </w:rPr>
        <w:t xml:space="preserve"> </w:t>
      </w:r>
      <w:r w:rsidRPr="00A42D14">
        <w:rPr>
          <w:sz w:val="8"/>
        </w:rPr>
        <w:t>down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thirteen</w:t>
      </w:r>
      <w:r w:rsidRPr="00A42D14">
        <w:rPr>
          <w:rFonts w:eastAsia="Garamond"/>
          <w:sz w:val="8"/>
        </w:rPr>
        <w:t xml:space="preserve"> </w:t>
      </w:r>
      <w:r w:rsidRPr="00A42D14">
        <w:rPr>
          <w:sz w:val="8"/>
        </w:rPr>
        <w:t>words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two</w:t>
      </w:r>
      <w:r w:rsidRPr="00A42D14">
        <w:rPr>
          <w:rFonts w:eastAsia="Garamond"/>
          <w:sz w:val="8"/>
        </w:rPr>
        <w:t xml:space="preserve"> </w:t>
      </w:r>
      <w:r w:rsidRPr="00A42D14">
        <w:rPr>
          <w:sz w:val="8"/>
        </w:rPr>
        <w:t>sentences,</w:t>
      </w:r>
      <w:r w:rsidRPr="00A42D14">
        <w:rPr>
          <w:rFonts w:eastAsia="Garamond"/>
          <w:sz w:val="8"/>
        </w:rPr>
        <w:t xml:space="preserve"> </w:t>
      </w:r>
      <w:r w:rsidRPr="00A42D14">
        <w:rPr>
          <w:rStyle w:val="StyleUnderline"/>
        </w:rPr>
        <w:t>one</w:t>
      </w:r>
      <w:r w:rsidRPr="00A42D14">
        <w:rPr>
          <w:rStyle w:val="StyleUnderline"/>
          <w:rFonts w:eastAsia="Garamond"/>
        </w:rPr>
        <w:t xml:space="preserve"> </w:t>
      </w:r>
      <w:r w:rsidRPr="00A42D14">
        <w:rPr>
          <w:rStyle w:val="StyleUnderline"/>
        </w:rPr>
        <w:t>cannot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wonder</w:t>
      </w:r>
      <w:r w:rsidRPr="00A42D14">
        <w:rPr>
          <w:rStyle w:val="StyleUnderline"/>
          <w:rFonts w:eastAsia="Garamond"/>
        </w:rPr>
        <w:t xml:space="preserve"> </w:t>
      </w:r>
      <w:r w:rsidRPr="00A42D14">
        <w:rPr>
          <w:rStyle w:val="StyleUnderline"/>
        </w:rPr>
        <w:t>why</w:t>
      </w:r>
      <w:r w:rsidRPr="00A42D14">
        <w:rPr>
          <w:rStyle w:val="StyleUnderline"/>
          <w:rFonts w:eastAsia="Garamond"/>
        </w:rPr>
        <w:t xml:space="preserve"> </w:t>
      </w:r>
      <w:r w:rsidRPr="00A42D14">
        <w:rPr>
          <w:rStyle w:val="StyleUnderline"/>
          <w:highlight w:val="cyan"/>
        </w:rPr>
        <w:t>questions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Emphasis"/>
          <w:highlight w:val="cyan"/>
        </w:rPr>
        <w:t>go</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heart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ethico-political</w:t>
      </w:r>
      <w:r w:rsidRPr="00A42D14">
        <w:rPr>
          <w:rStyle w:val="Emphasis"/>
        </w:rPr>
        <w:t>,</w:t>
      </w:r>
      <w:r w:rsidRPr="00A42D14">
        <w:rPr>
          <w:rStyle w:val="Emphasis"/>
          <w:rFonts w:eastAsia="Garamond"/>
        </w:rPr>
        <w:t xml:space="preserve"> </w:t>
      </w:r>
      <w:r w:rsidRPr="00A42D14">
        <w:rPr>
          <w:rStyle w:val="StyleUnderline"/>
        </w:rPr>
        <w:t>questions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ontology,</w:t>
      </w:r>
      <w:r w:rsidRPr="00A42D14">
        <w:rPr>
          <w:rStyle w:val="StyleUnderline"/>
          <w:rFonts w:eastAsia="Garamond"/>
        </w:rPr>
        <w:t xml:space="preserve"> </w:t>
      </w:r>
      <w:r w:rsidRPr="00A42D14">
        <w:rPr>
          <w:rStyle w:val="StyleUnderline"/>
          <w:highlight w:val="cyan"/>
        </w:rPr>
        <w:t>are</w:t>
      </w:r>
      <w:r w:rsidRPr="00A42D14">
        <w:rPr>
          <w:rStyle w:val="StyleUnderline"/>
          <w:rFonts w:eastAsia="Garamond"/>
        </w:rPr>
        <w:t xml:space="preserve"> </w:t>
      </w:r>
      <w:r w:rsidRPr="00A42D14">
        <w:rPr>
          <w:rStyle w:val="StyleUnderline"/>
        </w:rPr>
        <w:t>so</w:t>
      </w:r>
      <w:r w:rsidRPr="00A42D14">
        <w:rPr>
          <w:rStyle w:val="StyleUnderline"/>
          <w:rFonts w:eastAsia="Garamond"/>
        </w:rPr>
        <w:t xml:space="preserve"> </w:t>
      </w:r>
      <w:r w:rsidRPr="00A42D14">
        <w:rPr>
          <w:rStyle w:val="StyleUnderline"/>
          <w:highlight w:val="cyan"/>
        </w:rPr>
        <w:t>unspeakable</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intellectual</w:t>
      </w:r>
      <w:r w:rsidRPr="00A42D14">
        <w:rPr>
          <w:rStyle w:val="StyleUnderline"/>
          <w:rFonts w:eastAsia="Garamond"/>
        </w:rPr>
        <w:t xml:space="preserve"> </w:t>
      </w:r>
      <w:r w:rsidRPr="00A42D14">
        <w:rPr>
          <w:rStyle w:val="StyleUnderline"/>
        </w:rPr>
        <w:t>meditations,</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broadsides</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Clearly</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can</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spoken,</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child</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those</w:t>
      </w:r>
      <w:r w:rsidRPr="00A42D14">
        <w:rPr>
          <w:rFonts w:eastAsia="Garamond"/>
          <w:sz w:val="8"/>
        </w:rPr>
        <w:t xml:space="preserve"> </w:t>
      </w:r>
      <w:r w:rsidRPr="00A42D14">
        <w:rPr>
          <w:sz w:val="8"/>
        </w:rPr>
        <w:t>lines,</w:t>
      </w:r>
      <w:r w:rsidRPr="00A42D14">
        <w:rPr>
          <w:rFonts w:eastAsia="Garamond"/>
          <w:sz w:val="8"/>
        </w:rPr>
        <w:t xml:space="preserve"> </w:t>
      </w:r>
      <w:r w:rsidRPr="00A42D14">
        <w:rPr>
          <w:sz w:val="8"/>
        </w:rPr>
        <w:t>so</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would</w:t>
      </w:r>
      <w:r w:rsidRPr="00A42D14">
        <w:rPr>
          <w:rFonts w:eastAsia="Garamond"/>
          <w:sz w:val="8"/>
        </w:rPr>
        <w:t xml:space="preserve"> </w:t>
      </w:r>
      <w:r w:rsidRPr="00A42D14">
        <w:rPr>
          <w:sz w:val="8"/>
        </w:rPr>
        <w:t>pose</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problem</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scholar,</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activist,</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filmmaker.</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yet,</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also</w:t>
      </w:r>
      <w:r w:rsidRPr="00A42D14">
        <w:rPr>
          <w:rFonts w:eastAsia="Garamond"/>
          <w:sz w:val="8"/>
        </w:rPr>
        <w:t xml:space="preserve"> </w:t>
      </w:r>
      <w:r w:rsidRPr="00A42D14">
        <w:rPr>
          <w:sz w:val="8"/>
        </w:rPr>
        <w:t>clear</w:t>
      </w:r>
      <w:r w:rsidRPr="00A42D14">
        <w:rPr>
          <w:rFonts w:eastAsia="Garamond"/>
          <w:sz w:val="8"/>
        </w:rPr>
        <w:t>—</w:t>
      </w:r>
      <w:r w:rsidRPr="00A42D14">
        <w:rPr>
          <w:sz w:val="8"/>
        </w:rPr>
        <w:t>if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filmographies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directors,</w:t>
      </w:r>
      <w:r w:rsidRPr="00A42D14">
        <w:rPr>
          <w:rFonts w:eastAsia="Garamond"/>
          <w:sz w:val="8"/>
        </w:rPr>
        <w:t xml:space="preserve"> </w:t>
      </w:r>
      <w:r w:rsidRPr="00A42D14">
        <w:rPr>
          <w:sz w:val="8"/>
        </w:rPr>
        <w:t>the</w:t>
      </w:r>
      <w:r w:rsidRPr="00A42D14">
        <w:rPr>
          <w:rFonts w:eastAsia="Garamond"/>
          <w:sz w:val="8"/>
        </w:rPr>
        <w:t xml:space="preserve"> </w:t>
      </w:r>
      <w:r w:rsidRPr="00A42D14">
        <w:rPr>
          <w:rStyle w:val="StyleUnderline"/>
          <w:highlight w:val="cyan"/>
        </w:rPr>
        <w:t>archive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progressive</w:t>
      </w:r>
      <w:r w:rsidRPr="00A42D14">
        <w:rPr>
          <w:rStyle w:val="StyleUnderline"/>
          <w:rFonts w:eastAsia="Garamond"/>
          <w:highlight w:val="cyan"/>
        </w:rPr>
        <w:t xml:space="preserve"> </w:t>
      </w:r>
      <w:r w:rsidRPr="00A42D14">
        <w:rPr>
          <w:rStyle w:val="StyleUnderline"/>
          <w:highlight w:val="cyan"/>
        </w:rPr>
        <w:t>scholars</w:t>
      </w:r>
      <w:r w:rsidRPr="00A42D14">
        <w:rPr>
          <w:rStyle w:val="StyleUnderline"/>
        </w:rPr>
        <w:t>,</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plethora</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Left-wing</w:t>
      </w:r>
      <w:r w:rsidRPr="00A42D14">
        <w:rPr>
          <w:rStyle w:val="StyleUnderline"/>
          <w:rFonts w:eastAsia="Garamond"/>
        </w:rPr>
        <w:t xml:space="preserve"> </w:t>
      </w:r>
      <w:r w:rsidRPr="00A42D14">
        <w:rPr>
          <w:rStyle w:val="StyleUnderline"/>
        </w:rPr>
        <w:t>broadsides</w:t>
      </w:r>
      <w:r w:rsidRPr="00A42D14">
        <w:rPr>
          <w:rStyle w:val="StyleUnderline"/>
          <w:rFonts w:eastAsia="Garamond"/>
        </w:rPr>
        <w:t xml:space="preserve"> </w:t>
      </w:r>
      <w:r w:rsidRPr="00A42D14">
        <w:rPr>
          <w:rStyle w:val="StyleUnderline"/>
        </w:rPr>
        <w:t>are</w:t>
      </w:r>
      <w:r w:rsidRPr="00A42D14">
        <w:rPr>
          <w:rStyle w:val="StyleUnderline"/>
          <w:rFonts w:eastAsia="Garamond"/>
        </w:rPr>
        <w:t xml:space="preserve"> </w:t>
      </w:r>
      <w:r w:rsidRPr="00A42D14">
        <w:rPr>
          <w:rStyle w:val="StyleUnderline"/>
        </w:rPr>
        <w:t>anything</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go</w:t>
      </w:r>
      <w:r w:rsidRPr="00A42D14">
        <w:rPr>
          <w:rStyle w:val="StyleUnderline"/>
          <w:rFonts w:eastAsia="Garamond"/>
        </w:rPr>
        <w:t xml:space="preserve"> </w:t>
      </w:r>
      <w:r w:rsidRPr="00A42D14">
        <w:rPr>
          <w:rStyle w:val="StyleUnderline"/>
        </w:rPr>
        <w:t>by</w:t>
      </w:r>
      <w:r w:rsidRPr="00A42D14">
        <w:rPr>
          <w:rStyle w:val="StyleUnderline"/>
          <w:rFonts w:eastAsia="Garamond"/>
        </w:rPr>
        <w:t>—</w:t>
      </w:r>
      <w:r w:rsidRPr="00A42D14">
        <w:rPr>
          <w:rStyle w:val="StyleUnderline"/>
          <w:highlight w:val="cyan"/>
        </w:rPr>
        <w:t>is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StyleUnderline"/>
          <w:highlight w:val="cyan"/>
        </w:rPr>
        <w:t>what</w:t>
      </w:r>
      <w:r w:rsidRPr="00A42D14">
        <w:rPr>
          <w:rStyle w:val="StyleUnderline"/>
          <w:rFonts w:eastAsia="Garamond"/>
          <w:highlight w:val="cyan"/>
        </w:rPr>
        <w:t xml:space="preserve"> </w:t>
      </w:r>
      <w:r w:rsidRPr="00A42D14">
        <w:rPr>
          <w:rStyle w:val="StyleUnderline"/>
          <w:highlight w:val="cyan"/>
        </w:rPr>
        <w:t>can</w:t>
      </w:r>
      <w:r w:rsidRPr="00A42D14">
        <w:rPr>
          <w:rStyle w:val="StyleUnderline"/>
          <w:rFonts w:eastAsia="Garamond"/>
          <w:highlight w:val="cyan"/>
        </w:rPr>
        <w:t xml:space="preserve"> </w:t>
      </w:r>
      <w:r w:rsidRPr="00A42D14">
        <w:rPr>
          <w:rStyle w:val="StyleUnderline"/>
          <w:highlight w:val="cyan"/>
        </w:rPr>
        <w:t>so</w:t>
      </w:r>
      <w:r w:rsidRPr="00A42D14">
        <w:rPr>
          <w:rStyle w:val="StyleUnderline"/>
          <w:rFonts w:eastAsia="Garamond"/>
          <w:highlight w:val="cyan"/>
        </w:rPr>
        <w:t xml:space="preserve"> </w:t>
      </w:r>
      <w:r w:rsidRPr="00A42D14">
        <w:rPr>
          <w:rStyle w:val="StyleUnderline"/>
          <w:highlight w:val="cyan"/>
        </w:rPr>
        <w:t>easily</w:t>
      </w:r>
      <w:r w:rsidRPr="00A42D14">
        <w:rPr>
          <w:rStyle w:val="StyleUnderline"/>
          <w:rFonts w:eastAsia="Garamond"/>
          <w:highlight w:val="cyan"/>
        </w:rPr>
        <w:t xml:space="preserve"> </w:t>
      </w:r>
      <w:r w:rsidRPr="00A42D14">
        <w:rPr>
          <w:rStyle w:val="StyleUnderline"/>
          <w:highlight w:val="cyan"/>
        </w:rPr>
        <w:t>be</w:t>
      </w:r>
      <w:r w:rsidRPr="00A42D14">
        <w:rPr>
          <w:rStyle w:val="StyleUnderline"/>
          <w:rFonts w:eastAsia="Garamond"/>
          <w:highlight w:val="cyan"/>
        </w:rPr>
        <w:t xml:space="preserve"> </w:t>
      </w:r>
      <w:r w:rsidRPr="00A42D14">
        <w:rPr>
          <w:rStyle w:val="StyleUnderline"/>
          <w:highlight w:val="cyan"/>
        </w:rPr>
        <w:t>spoken</w:t>
      </w:r>
      <w:r w:rsidRPr="00A42D14">
        <w:rPr>
          <w:rStyle w:val="StyleUnderline"/>
          <w:rFonts w:eastAsia="Garamond"/>
          <w:highlight w:val="cyan"/>
        </w:rPr>
        <w:t xml:space="preserve"> </w:t>
      </w:r>
      <w:r w:rsidRPr="00A42D14">
        <w:rPr>
          <w:rStyle w:val="StyleUnderline"/>
          <w:highlight w:val="cyan"/>
        </w:rPr>
        <w:t>is</w:t>
      </w:r>
      <w:r w:rsidRPr="00A42D14">
        <w:rPr>
          <w:rStyle w:val="StyleUnderline"/>
          <w:rFonts w:eastAsia="Garamond"/>
          <w:highlight w:val="cyan"/>
        </w:rPr>
        <w:t xml:space="preserve"> </w:t>
      </w:r>
      <w:r w:rsidRPr="00A42D14">
        <w:rPr>
          <w:rStyle w:val="StyleUnderline"/>
          <w:highlight w:val="cyan"/>
        </w:rPr>
        <w:t>now</w:t>
      </w:r>
      <w:r w:rsidRPr="00A42D14">
        <w:rPr>
          <w:rStyle w:val="StyleUnderline"/>
          <w:rFonts w:eastAsia="Garamond"/>
        </w:rPr>
        <w:t xml:space="preserve"> </w:t>
      </w:r>
      <w:r w:rsidRPr="00A42D14">
        <w:rPr>
          <w:rStyle w:val="StyleUnderline"/>
        </w:rPr>
        <w:t>(five</w:t>
      </w:r>
      <w:r w:rsidRPr="00A42D14">
        <w:rPr>
          <w:rStyle w:val="StyleUnderline"/>
          <w:rFonts w:eastAsia="Garamond"/>
        </w:rPr>
        <w:t xml:space="preserve"> </w:t>
      </w:r>
      <w:r w:rsidRPr="00A42D14">
        <w:rPr>
          <w:rStyle w:val="StyleUnderline"/>
        </w:rPr>
        <w:t>hundred</w:t>
      </w:r>
      <w:r w:rsidRPr="00A42D14">
        <w:rPr>
          <w:rStyle w:val="StyleUnderline"/>
          <w:rFonts w:eastAsia="Garamond"/>
        </w:rPr>
        <w:t xml:space="preserve"> </w:t>
      </w:r>
      <w:r w:rsidRPr="00A42D14">
        <w:rPr>
          <w:rStyle w:val="StyleUnderline"/>
        </w:rPr>
        <w:t>years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two</w:t>
      </w:r>
      <w:r w:rsidRPr="00A42D14">
        <w:rPr>
          <w:rStyle w:val="StyleUnderline"/>
          <w:rFonts w:eastAsia="Garamond"/>
        </w:rPr>
        <w:t xml:space="preserve"> </w:t>
      </w:r>
      <w:r w:rsidRPr="00A42D14">
        <w:rPr>
          <w:rStyle w:val="StyleUnderline"/>
        </w:rPr>
        <w:t>hundred</w:t>
      </w:r>
      <w:r w:rsidRPr="00A42D14">
        <w:rPr>
          <w:rStyle w:val="StyleUnderline"/>
          <w:rFonts w:eastAsia="Garamond"/>
        </w:rPr>
        <w:t xml:space="preserve"> </w:t>
      </w:r>
      <w:r w:rsidRPr="00A42D14">
        <w:rPr>
          <w:rStyle w:val="StyleUnderline"/>
        </w:rPr>
        <w:t>fifty</w:t>
      </w:r>
      <w:r w:rsidRPr="00A42D14">
        <w:rPr>
          <w:rStyle w:val="StyleUnderline"/>
          <w:rFonts w:eastAsia="Garamond"/>
        </w:rPr>
        <w:t xml:space="preserve"> </w:t>
      </w:r>
      <w:r w:rsidRPr="00A42D14">
        <w:rPr>
          <w:rStyle w:val="StyleUnderline"/>
        </w:rPr>
        <w:t>million</w:t>
      </w:r>
      <w:r w:rsidRPr="00A42D14">
        <w:rPr>
          <w:rStyle w:val="StyleUnderline"/>
          <w:rFonts w:eastAsia="Garamond"/>
        </w:rPr>
        <w:t xml:space="preserve"> </w:t>
      </w:r>
      <w:r w:rsidRPr="00A42D14">
        <w:rPr>
          <w:rStyle w:val="StyleUnderline"/>
        </w:rPr>
        <w:t>Settlers/Masters</w:t>
      </w:r>
      <w:r w:rsidRPr="00A42D14">
        <w:rPr>
          <w:rStyle w:val="StyleUnderline"/>
          <w:rFonts w:eastAsia="Garamond"/>
        </w:rPr>
        <w:t xml:space="preserve"> </w:t>
      </w:r>
      <w:r w:rsidRPr="00A42D14">
        <w:rPr>
          <w:rStyle w:val="StyleUnderline"/>
        </w:rPr>
        <w:t>on)</w:t>
      </w:r>
      <w:r w:rsidRPr="00A42D14">
        <w:rPr>
          <w:rStyle w:val="StyleUnderline"/>
          <w:rFonts w:eastAsia="Garamond"/>
        </w:rPr>
        <w:t xml:space="preserve"> </w:t>
      </w:r>
      <w:r w:rsidRPr="00A42D14">
        <w:rPr>
          <w:rStyle w:val="StyleUnderline"/>
        </w:rPr>
        <w:t>so</w:t>
      </w:r>
      <w:r w:rsidRPr="00A42D14">
        <w:rPr>
          <w:rStyle w:val="StyleUnderline"/>
          <w:rFonts w:eastAsia="Garamond"/>
        </w:rPr>
        <w:t xml:space="preserve"> </w:t>
      </w:r>
      <w:r w:rsidRPr="00A42D14">
        <w:rPr>
          <w:rStyle w:val="StyleUnderline"/>
        </w:rPr>
        <w:t>ubiquitously</w:t>
      </w:r>
      <w:r w:rsidRPr="00A42D14">
        <w:rPr>
          <w:rStyle w:val="StyleUnderline"/>
          <w:rFonts w:eastAsia="Garamond"/>
        </w:rPr>
        <w:t xml:space="preserve"> </w:t>
      </w:r>
      <w:r w:rsidRPr="00A42D14">
        <w:rPr>
          <w:rStyle w:val="StyleUnderline"/>
        </w:rPr>
        <w:t>unspoken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rPr>
        <w:t>these</w:t>
      </w:r>
      <w:r w:rsidRPr="00A42D14">
        <w:rPr>
          <w:rStyle w:val="StyleUnderline"/>
          <w:rFonts w:eastAsia="Garamond"/>
        </w:rPr>
        <w:t xml:space="preserve"> </w:t>
      </w:r>
      <w:r w:rsidRPr="00A42D14">
        <w:rPr>
          <w:rStyle w:val="StyleUnderline"/>
        </w:rPr>
        <w:t>two</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sentences,</w:t>
      </w:r>
      <w:r w:rsidRPr="00A42D14">
        <w:rPr>
          <w:rStyle w:val="StyleUnderline"/>
          <w:rFonts w:eastAsia="Garamond"/>
        </w:rPr>
        <w:t xml:space="preserve"> </w:t>
      </w:r>
      <w:r w:rsidRPr="00A42D14">
        <w:rPr>
          <w:rStyle w:val="StyleUnderline"/>
        </w:rPr>
        <w:t>these</w:t>
      </w:r>
      <w:r w:rsidRPr="00A42D14">
        <w:rPr>
          <w:rStyle w:val="StyleUnderline"/>
          <w:rFonts w:eastAsia="Garamond"/>
        </w:rPr>
        <w:t xml:space="preserve"> </w:t>
      </w:r>
      <w:r w:rsidRPr="00A42D14">
        <w:rPr>
          <w:rStyle w:val="StyleUnderline"/>
        </w:rPr>
        <w:t>thirteen</w:t>
      </w:r>
      <w:r w:rsidRPr="00A42D14">
        <w:rPr>
          <w:rStyle w:val="StyleUnderline"/>
          <w:rFonts w:eastAsia="Garamond"/>
        </w:rPr>
        <w:t xml:space="preserve"> </w:t>
      </w:r>
      <w:r w:rsidRPr="00A42D14">
        <w:rPr>
          <w:rStyle w:val="StyleUnderline"/>
        </w:rPr>
        <w:t>words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rPr>
        <w:t>render</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speaker</w:t>
      </w:r>
      <w:r w:rsidRPr="00A42D14">
        <w:rPr>
          <w:rStyle w:val="StyleUnderline"/>
          <w:rFonts w:eastAsia="Garamond"/>
        </w:rPr>
        <w:t xml:space="preserve"> “</w:t>
      </w:r>
      <w:r w:rsidRPr="00A42D14">
        <w:rPr>
          <w:rStyle w:val="StyleUnderline"/>
        </w:rPr>
        <w:t>crazy</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become</w:t>
      </w:r>
      <w:r w:rsidRPr="00A42D14">
        <w:rPr>
          <w:rStyle w:val="StyleUnderline"/>
          <w:rFonts w:eastAsia="Garamond"/>
        </w:rPr>
        <w:t xml:space="preserve"> </w:t>
      </w:r>
      <w:r w:rsidRPr="00A42D14">
        <w:rPr>
          <w:rStyle w:val="StyleUnderline"/>
        </w:rPr>
        <w:t>themselves</w:t>
      </w:r>
      <w:r w:rsidRPr="00A42D14">
        <w:rPr>
          <w:rStyle w:val="StyleUnderline"/>
          <w:rFonts w:eastAsia="Garamond"/>
        </w:rPr>
        <w:t xml:space="preserve"> </w:t>
      </w:r>
      <w:r w:rsidRPr="00A42D14">
        <w:rPr>
          <w:rStyle w:val="Emphasis"/>
          <w:highlight w:val="cyan"/>
        </w:rPr>
        <w:t>impossible</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imagine</w:t>
      </w:r>
      <w:r w:rsidRPr="00A42D14">
        <w:rPr>
          <w:rStyle w:val="StyleUnderline"/>
          <w:sz w:val="8"/>
          <w:u w:val="none"/>
        </w:rPr>
        <w:t xml:space="preserve">. </w:t>
      </w:r>
      <w:r w:rsidRPr="00A42D14">
        <w:rPr>
          <w:sz w:val="8"/>
        </w:rPr>
        <w:t>Soon</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will</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forty</w:t>
      </w:r>
      <w:r w:rsidRPr="00A42D14">
        <w:rPr>
          <w:rFonts w:eastAsia="Garamond"/>
          <w:sz w:val="8"/>
        </w:rPr>
        <w:t xml:space="preserve"> </w:t>
      </w:r>
      <w:r w:rsidRPr="00A42D14">
        <w:rPr>
          <w:sz w:val="8"/>
        </w:rPr>
        <w:t>years</w:t>
      </w:r>
      <w:r w:rsidRPr="00A42D14">
        <w:rPr>
          <w:rFonts w:eastAsia="Garamond"/>
          <w:sz w:val="8"/>
        </w:rPr>
        <w:t xml:space="preserve"> </w:t>
      </w:r>
      <w:r w:rsidRPr="00A42D14">
        <w:rPr>
          <w:sz w:val="8"/>
        </w:rPr>
        <w:t>since</w:t>
      </w:r>
      <w:r w:rsidRPr="00A42D14">
        <w:rPr>
          <w:rFonts w:eastAsia="Garamond"/>
          <w:sz w:val="8"/>
        </w:rPr>
        <w:t xml:space="preserve"> </w:t>
      </w:r>
      <w:r w:rsidRPr="00A42D14">
        <w:rPr>
          <w:sz w:val="8"/>
        </w:rPr>
        <w:t>radical</w:t>
      </w:r>
      <w:r w:rsidRPr="00A42D14">
        <w:rPr>
          <w:rFonts w:eastAsia="Garamond"/>
          <w:sz w:val="8"/>
        </w:rPr>
        <w:t xml:space="preserve"> </w:t>
      </w:r>
      <w:r w:rsidRPr="00A42D14">
        <w:rPr>
          <w:sz w:val="8"/>
        </w:rPr>
        <w:t>politics,</w:t>
      </w:r>
      <w:r w:rsidRPr="00A42D14">
        <w:rPr>
          <w:rFonts w:eastAsia="Garamond"/>
          <w:sz w:val="8"/>
        </w:rPr>
        <w:t xml:space="preserve"> </w:t>
      </w:r>
      <w:r w:rsidRPr="00A42D14">
        <w:rPr>
          <w:sz w:val="8"/>
        </w:rPr>
        <w:t>Left-leaning</w:t>
      </w:r>
      <w:r w:rsidRPr="00A42D14">
        <w:rPr>
          <w:rFonts w:eastAsia="Garamond"/>
          <w:sz w:val="8"/>
        </w:rPr>
        <w:t xml:space="preserve"> </w:t>
      </w:r>
      <w:r w:rsidRPr="00A42D14">
        <w:rPr>
          <w:sz w:val="8"/>
        </w:rPr>
        <w:t>scholarship,</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began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unspeakable.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1960s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early</w:t>
      </w:r>
      <w:r w:rsidRPr="00A42D14">
        <w:rPr>
          <w:rFonts w:eastAsia="Garamond"/>
          <w:sz w:val="8"/>
        </w:rPr>
        <w:t xml:space="preserve"> </w:t>
      </w:r>
      <w:r w:rsidRPr="00A42D14">
        <w:rPr>
          <w:sz w:val="8"/>
        </w:rPr>
        <w:t>1970s</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questions</w:t>
      </w:r>
      <w:r w:rsidRPr="00A42D14">
        <w:rPr>
          <w:rStyle w:val="StyleUnderline"/>
          <w:rFonts w:eastAsia="Garamond"/>
          <w:highlight w:val="cyan"/>
        </w:rPr>
        <w:t xml:space="preserve"> </w:t>
      </w:r>
      <w:r w:rsidRPr="00A42D14">
        <w:rPr>
          <w:rStyle w:val="StyleUnderline"/>
          <w:highlight w:val="cyan"/>
        </w:rPr>
        <w:t>asked</w:t>
      </w:r>
      <w:r w:rsidRPr="00A42D14">
        <w:rPr>
          <w:rStyle w:val="StyleUnderline"/>
          <w:rFonts w:eastAsia="Garamond"/>
          <w:highlight w:val="cyan"/>
        </w:rPr>
        <w:t xml:space="preserve"> </w:t>
      </w:r>
      <w:r w:rsidRPr="00A42D14">
        <w:rPr>
          <w:rStyle w:val="StyleUnderline"/>
          <w:highlight w:val="cyan"/>
        </w:rPr>
        <w:t>by</w:t>
      </w:r>
      <w:r w:rsidRPr="00A42D14">
        <w:rPr>
          <w:rStyle w:val="StyleUnderline"/>
          <w:rFonts w:eastAsia="Garamond"/>
          <w:highlight w:val="cyan"/>
        </w:rPr>
        <w:t xml:space="preserve"> </w:t>
      </w:r>
      <w:r w:rsidRPr="00A42D14">
        <w:rPr>
          <w:rStyle w:val="StyleUnderline"/>
          <w:highlight w:val="cyan"/>
        </w:rPr>
        <w:t>radical</w:t>
      </w:r>
      <w:r w:rsidRPr="00A42D14">
        <w:rPr>
          <w:rStyle w:val="StyleUnderline"/>
          <w:rFonts w:eastAsia="Garamond"/>
          <w:highlight w:val="cyan"/>
        </w:rPr>
        <w:t xml:space="preserve"> </w:t>
      </w:r>
      <w:r w:rsidRPr="00A42D14">
        <w:rPr>
          <w:rStyle w:val="StyleUnderline"/>
          <w:highlight w:val="cyan"/>
        </w:rPr>
        <w:t>politic</w:t>
      </w:r>
      <w:r w:rsidRPr="00676C82">
        <w:rPr>
          <w:rStyle w:val="StyleUnderline"/>
        </w:rPr>
        <w:t>s</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scholarship</w:t>
      </w:r>
      <w:r w:rsidRPr="00676C82">
        <w:rPr>
          <w:rStyle w:val="StyleUnderline"/>
          <w:rFonts w:eastAsia="Garamond"/>
        </w:rPr>
        <w:t xml:space="preserve"> </w:t>
      </w:r>
      <w:r w:rsidRPr="00A42D14">
        <w:rPr>
          <w:rStyle w:val="StyleUnderline"/>
          <w:highlight w:val="cyan"/>
        </w:rPr>
        <w:t>were</w:t>
      </w:r>
      <w:r w:rsidRPr="00A42D14">
        <w:rPr>
          <w:rStyle w:val="StyleUnderline"/>
          <w:rFonts w:eastAsia="Garamond"/>
          <w:highlight w:val="cyan"/>
        </w:rPr>
        <w:t xml:space="preserve"> </w:t>
      </w:r>
      <w:r w:rsidRPr="00A42D14">
        <w:rPr>
          <w:rStyle w:val="StyleUnderline"/>
          <w:highlight w:val="cyan"/>
        </w:rPr>
        <w:t>not</w:t>
      </w:r>
      <w:r w:rsidRPr="00A42D14">
        <w:rPr>
          <w:rStyle w:val="StyleUnderline"/>
          <w:rFonts w:eastAsia="Garamond"/>
          <w:highlight w:val="cyan"/>
        </w:rPr>
        <w:t xml:space="preserve"> “</w:t>
      </w:r>
      <w:r w:rsidRPr="00A42D14">
        <w:rPr>
          <w:rStyle w:val="StyleUnderline"/>
          <w:highlight w:val="cyan"/>
        </w:rPr>
        <w:t>Should</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highlight w:val="cyan"/>
        </w:rPr>
        <w:t xml:space="preserve"> </w:t>
      </w:r>
      <w:r w:rsidRPr="00A42D14">
        <w:rPr>
          <w:rStyle w:val="StyleUnderline"/>
          <w:highlight w:val="cyan"/>
        </w:rPr>
        <w:t>be</w:t>
      </w:r>
      <w:r w:rsidRPr="00A42D14">
        <w:rPr>
          <w:rStyle w:val="StyleUnderline"/>
          <w:rFonts w:eastAsia="Garamond"/>
          <w:highlight w:val="cyan"/>
        </w:rPr>
        <w:t xml:space="preserve"> </w:t>
      </w:r>
      <w:r w:rsidRPr="00A42D14">
        <w:rPr>
          <w:rStyle w:val="StyleUnderline"/>
          <w:highlight w:val="cyan"/>
        </w:rPr>
        <w:t>overthrown?</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even</w:t>
      </w:r>
      <w:r w:rsidRPr="00A42D14">
        <w:rPr>
          <w:rStyle w:val="StyleUnderline"/>
          <w:rFonts w:eastAsia="Garamond"/>
        </w:rPr>
        <w:t xml:space="preserve"> “</w:t>
      </w:r>
      <w:r w:rsidRPr="00A42D14">
        <w:rPr>
          <w:rStyle w:val="StyleUnderline"/>
        </w:rPr>
        <w:t>Would</w:t>
      </w:r>
      <w:r w:rsidRPr="00A42D14">
        <w:rPr>
          <w:rStyle w:val="StyleUnderline"/>
          <w:rFonts w:eastAsia="Garamond"/>
        </w:rPr>
        <w:t xml:space="preserve"> </w:t>
      </w:r>
      <w:r w:rsidRPr="00A42D14">
        <w:rPr>
          <w:rStyle w:val="StyleUnderline"/>
        </w:rPr>
        <w:t>it</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overthrown?</w:t>
      </w:r>
      <w:r w:rsidRPr="00A42D14">
        <w:rPr>
          <w:rStyle w:val="StyleUnderline"/>
          <w:rFonts w:eastAsia="Garamond"/>
        </w:rPr>
        <w:t xml:space="preserve">” </w:t>
      </w:r>
      <w:r w:rsidRPr="00A42D14">
        <w:rPr>
          <w:rStyle w:val="StyleUnderline"/>
          <w:highlight w:val="cyan"/>
        </w:rPr>
        <w:t>but</w:t>
      </w:r>
      <w:r w:rsidRPr="00A42D14">
        <w:rPr>
          <w:rStyle w:val="StyleUnderline"/>
          <w:rFonts w:eastAsia="Garamond"/>
          <w:highlight w:val="cyan"/>
        </w:rPr>
        <w:t xml:space="preserve"> </w:t>
      </w:r>
      <w:r w:rsidRPr="00A42D14">
        <w:rPr>
          <w:rStyle w:val="StyleUnderline"/>
          <w:highlight w:val="cyan"/>
        </w:rPr>
        <w:t>rather</w:t>
      </w:r>
      <w:r w:rsidRPr="00A42D14">
        <w:rPr>
          <w:rStyle w:val="StyleUnderline"/>
          <w:rFonts w:eastAsia="Garamond"/>
          <w:highlight w:val="cyan"/>
        </w:rPr>
        <w:t xml:space="preserve"> </w:t>
      </w:r>
      <w:r w:rsidRPr="00A42D14">
        <w:rPr>
          <w:rStyle w:val="StyleUnderline"/>
          <w:highlight w:val="cyan"/>
        </w:rPr>
        <w:t>when</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how</w:t>
      </w:r>
      <w:r w:rsidRPr="00A42D14">
        <w:rPr>
          <w:rFonts w:eastAsia="Garamond"/>
          <w:sz w:val="8"/>
        </w:rPr>
        <w:t>—</w:t>
      </w:r>
      <w:r w:rsidRPr="00A42D14">
        <w:rPr>
          <w:sz w:val="8"/>
        </w:rPr>
        <w:t>and,</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some,</w:t>
      </w:r>
      <w:r w:rsidRPr="00A42D14">
        <w:rPr>
          <w:rFonts w:eastAsia="Garamond"/>
          <w:sz w:val="8"/>
        </w:rPr>
        <w:t xml:space="preserve"> </w:t>
      </w:r>
      <w:r w:rsidRPr="00A42D14">
        <w:rPr>
          <w:sz w:val="8"/>
        </w:rPr>
        <w:t>what</w:t>
      </w:r>
      <w:r w:rsidRPr="00A42D14">
        <w:rPr>
          <w:rFonts w:eastAsia="Garamond"/>
          <w:sz w:val="8"/>
        </w:rPr>
        <w:t>—</w:t>
      </w:r>
      <w:r w:rsidRPr="00A42D14">
        <w:rPr>
          <w:rStyle w:val="StyleUnderline"/>
        </w:rPr>
        <w:t>would</w:t>
      </w:r>
      <w:r w:rsidRPr="00A42D14">
        <w:rPr>
          <w:rStyle w:val="StyleUnderline"/>
          <w:rFonts w:eastAsia="Garamond"/>
        </w:rPr>
        <w:t xml:space="preserve"> </w:t>
      </w:r>
      <w:r w:rsidRPr="00A42D14">
        <w:rPr>
          <w:rStyle w:val="StyleUnderline"/>
        </w:rPr>
        <w:t>come</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its</w:t>
      </w:r>
      <w:r w:rsidRPr="00A42D14">
        <w:rPr>
          <w:rStyle w:val="StyleUnderline"/>
          <w:rFonts w:eastAsia="Garamond"/>
        </w:rPr>
        <w:t xml:space="preserve"> </w:t>
      </w:r>
      <w:r w:rsidRPr="00A42D14">
        <w:rPr>
          <w:rStyle w:val="StyleUnderline"/>
        </w:rPr>
        <w:t>wake.</w:t>
      </w:r>
      <w:r w:rsidRPr="00A42D14">
        <w:rPr>
          <w:rStyle w:val="StyleUnderline"/>
          <w:rFonts w:eastAsia="Garamond"/>
        </w:rPr>
        <w:t xml:space="preserve"> </w:t>
      </w:r>
      <w:r w:rsidRPr="00A42D14">
        <w:rPr>
          <w:rStyle w:val="StyleUnderline"/>
        </w:rPr>
        <w:t>Those</w:t>
      </w:r>
      <w:r w:rsidRPr="00A42D14">
        <w:rPr>
          <w:rStyle w:val="StyleUnderline"/>
          <w:rFonts w:eastAsia="Garamond"/>
        </w:rPr>
        <w:t xml:space="preserve"> </w:t>
      </w:r>
      <w:r w:rsidRPr="00A42D14">
        <w:rPr>
          <w:rStyle w:val="StyleUnderline"/>
        </w:rPr>
        <w:t>steadfast</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conviction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highlight w:val="cyan"/>
        </w:rPr>
        <w:t>there</w:t>
      </w:r>
      <w:r w:rsidRPr="00A42D14">
        <w:rPr>
          <w:rStyle w:val="StyleUnderline"/>
          <w:rFonts w:eastAsia="Garamond"/>
          <w:highlight w:val="cyan"/>
        </w:rPr>
        <w:t xml:space="preserve"> </w:t>
      </w:r>
      <w:r w:rsidRPr="00A42D14">
        <w:rPr>
          <w:rStyle w:val="StyleUnderline"/>
          <w:highlight w:val="cyan"/>
        </w:rPr>
        <w:t>remained</w:t>
      </w:r>
      <w:r w:rsidRPr="00A42D14">
        <w:rPr>
          <w:rStyle w:val="StyleUnderline"/>
          <w:rFonts w:eastAsia="Garamond"/>
          <w:highlight w:val="cyan"/>
        </w:rPr>
        <w:t xml:space="preserve"> </w:t>
      </w:r>
      <w:r w:rsidRPr="00A42D14">
        <w:rPr>
          <w:rStyle w:val="StyleUnderline"/>
          <w:highlight w:val="cyan"/>
        </w:rPr>
        <w:t>a</w:t>
      </w:r>
      <w:r w:rsidRPr="00A42D14">
        <w:rPr>
          <w:rStyle w:val="StyleUnderline"/>
          <w:rFonts w:eastAsia="Garamond"/>
          <w:highlight w:val="cyan"/>
        </w:rPr>
        <w:t xml:space="preserve"> </w:t>
      </w:r>
      <w:r w:rsidRPr="00A42D14">
        <w:rPr>
          <w:rStyle w:val="StyleUnderline"/>
          <w:highlight w:val="cyan"/>
        </w:rPr>
        <w:t>discernable</w:t>
      </w:r>
      <w:r w:rsidRPr="00A42D14">
        <w:rPr>
          <w:rStyle w:val="StyleUnderline"/>
          <w:rFonts w:eastAsia="Garamond"/>
          <w:highlight w:val="cyan"/>
        </w:rPr>
        <w:t xml:space="preserve"> </w:t>
      </w:r>
      <w:r w:rsidRPr="00A42D14">
        <w:rPr>
          <w:rStyle w:val="StyleUnderline"/>
          <w:highlight w:val="cyan"/>
        </w:rPr>
        <w:t>quantum</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ethics</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U.S.</w:t>
      </w:r>
      <w:r w:rsidRPr="00A42D14">
        <w:rPr>
          <w:rStyle w:val="StyleUnderline"/>
          <w:rFonts w:eastAsia="Garamond"/>
        </w:rPr>
        <w:t xml:space="preserve"> </w:t>
      </w:r>
      <w:r w:rsidRPr="00A42D14">
        <w:rPr>
          <w:rStyle w:val="StyleUnderline"/>
        </w:rPr>
        <w:t>writ</w:t>
      </w:r>
      <w:r w:rsidRPr="00A42D14">
        <w:rPr>
          <w:rStyle w:val="StyleUnderline"/>
          <w:rFonts w:eastAsia="Garamond"/>
        </w:rPr>
        <w:t xml:space="preserve"> </w:t>
      </w:r>
      <w:r w:rsidRPr="00A42D14">
        <w:rPr>
          <w:rStyle w:val="StyleUnderline"/>
        </w:rPr>
        <w:t>large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here</w:t>
      </w:r>
      <w:r w:rsidRPr="00A42D14">
        <w:rPr>
          <w:rFonts w:eastAsia="Garamond"/>
          <w:sz w:val="8"/>
        </w:rPr>
        <w:t xml:space="preserve"> </w:t>
      </w:r>
      <w:r w:rsidRPr="00A42D14">
        <w:rPr>
          <w:sz w:val="8"/>
        </w:rPr>
        <w:t>I</w:t>
      </w:r>
      <w:r w:rsidRPr="00A42D14">
        <w:rPr>
          <w:rFonts w:eastAsia="Garamond"/>
          <w:sz w:val="8"/>
        </w:rPr>
        <w:t xml:space="preserve"> </w:t>
      </w:r>
      <w:r w:rsidRPr="00A42D14">
        <w:rPr>
          <w:sz w:val="8"/>
        </w:rPr>
        <w:t>am</w:t>
      </w:r>
      <w:r w:rsidRPr="00A42D14">
        <w:rPr>
          <w:rFonts w:eastAsia="Garamond"/>
          <w:sz w:val="8"/>
        </w:rPr>
        <w:t xml:space="preserve"> </w:t>
      </w:r>
      <w:r w:rsidRPr="00A42D14">
        <w:rPr>
          <w:sz w:val="8"/>
        </w:rPr>
        <w:t>speaking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everyone</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Martin</w:t>
      </w:r>
      <w:r w:rsidRPr="00A42D14">
        <w:rPr>
          <w:rFonts w:eastAsia="Garamond"/>
          <w:sz w:val="8"/>
        </w:rPr>
        <w:t xml:space="preserve"> </w:t>
      </w:r>
      <w:r w:rsidRPr="00A42D14">
        <w:rPr>
          <w:sz w:val="8"/>
        </w:rPr>
        <w:t>Luther</w:t>
      </w:r>
      <w:r w:rsidRPr="00A42D14">
        <w:rPr>
          <w:rFonts w:eastAsia="Garamond"/>
          <w:sz w:val="8"/>
        </w:rPr>
        <w:t xml:space="preserve"> </w:t>
      </w:r>
      <w:r w:rsidRPr="00A42D14">
        <w:rPr>
          <w:sz w:val="8"/>
        </w:rPr>
        <w:t>King,</w:t>
      </w:r>
      <w:r w:rsidRPr="00A42D14">
        <w:rPr>
          <w:rFonts w:eastAsia="Garamond"/>
          <w:sz w:val="8"/>
        </w:rPr>
        <w:t xml:space="preserve"> </w:t>
      </w:r>
      <w:r w:rsidRPr="00A42D14">
        <w:rPr>
          <w:sz w:val="8"/>
        </w:rPr>
        <w:t>Jr.,</w:t>
      </w:r>
      <w:r w:rsidRPr="00A42D14">
        <w:rPr>
          <w:rFonts w:eastAsia="Garamond"/>
          <w:sz w:val="8"/>
        </w:rPr>
        <w:t xml:space="preserve"> </w:t>
      </w:r>
      <w:r w:rsidRPr="00A42D14">
        <w:rPr>
          <w:sz w:val="8"/>
        </w:rPr>
        <w:t>prior</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his</w:t>
      </w:r>
      <w:r w:rsidRPr="00A42D14">
        <w:rPr>
          <w:rFonts w:eastAsia="Garamond"/>
          <w:sz w:val="8"/>
        </w:rPr>
        <w:t xml:space="preserve"> </w:t>
      </w:r>
      <w:r w:rsidRPr="00A42D14">
        <w:rPr>
          <w:sz w:val="8"/>
        </w:rPr>
        <w:t>1968</w:t>
      </w:r>
      <w:r w:rsidRPr="00A42D14">
        <w:rPr>
          <w:rFonts w:eastAsia="Garamond"/>
          <w:sz w:val="8"/>
        </w:rPr>
        <w:t xml:space="preserve"> </w:t>
      </w:r>
      <w:r w:rsidRPr="00A42D14">
        <w:rPr>
          <w:sz w:val="8"/>
        </w:rPr>
        <w:t>shift,</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Tom</w:t>
      </w:r>
      <w:r w:rsidRPr="00A42D14">
        <w:rPr>
          <w:rFonts w:eastAsia="Garamond"/>
          <w:sz w:val="8"/>
        </w:rPr>
        <w:t xml:space="preserve"> </w:t>
      </w:r>
      <w:r w:rsidRPr="00A42D14">
        <w:rPr>
          <w:sz w:val="8"/>
        </w:rPr>
        <w:t>Hayden</w:t>
      </w:r>
      <w:r w:rsidRPr="00A42D14">
        <w:rPr>
          <w:rFonts w:eastAsia="Garamond"/>
          <w:sz w:val="8"/>
        </w:rPr>
        <w:t xml:space="preserve"> </w:t>
      </w:r>
      <w:r w:rsidRPr="00A42D14">
        <w:rPr>
          <w:sz w:val="8"/>
        </w:rPr>
        <w:t>wing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SDS,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Julian</w:t>
      </w:r>
      <w:r w:rsidRPr="00A42D14">
        <w:rPr>
          <w:rFonts w:eastAsia="Garamond"/>
          <w:sz w:val="8"/>
        </w:rPr>
        <w:t xml:space="preserve"> </w:t>
      </w:r>
      <w:r w:rsidRPr="00A42D14">
        <w:rPr>
          <w:sz w:val="8"/>
        </w:rPr>
        <w:t>Bond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Marion</w:t>
      </w:r>
      <w:r w:rsidRPr="00A42D14">
        <w:rPr>
          <w:rFonts w:eastAsia="Garamond"/>
          <w:sz w:val="8"/>
        </w:rPr>
        <w:t xml:space="preserve"> </w:t>
      </w:r>
      <w:r w:rsidRPr="00A42D14">
        <w:rPr>
          <w:sz w:val="8"/>
        </w:rPr>
        <w:t>Barry</w:t>
      </w:r>
      <w:r w:rsidRPr="00A42D14">
        <w:rPr>
          <w:rFonts w:eastAsia="Garamond"/>
          <w:sz w:val="8"/>
        </w:rPr>
        <w:t xml:space="preserve"> </w:t>
      </w:r>
      <w:r w:rsidRPr="00A42D14">
        <w:rPr>
          <w:sz w:val="8"/>
        </w:rPr>
        <w:t>faction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SNCC,</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Bobbie</w:t>
      </w:r>
      <w:r w:rsidRPr="00A42D14">
        <w:rPr>
          <w:rFonts w:eastAsia="Garamond"/>
          <w:sz w:val="8"/>
        </w:rPr>
        <w:t xml:space="preserve"> </w:t>
      </w:r>
      <w:r w:rsidRPr="00A42D14">
        <w:rPr>
          <w:sz w:val="8"/>
        </w:rPr>
        <w:t>Kennedy</w:t>
      </w:r>
      <w:r w:rsidRPr="00A42D14">
        <w:rPr>
          <w:rFonts w:eastAsia="Garamond"/>
          <w:sz w:val="8"/>
        </w:rPr>
        <w:t xml:space="preserve"> </w:t>
      </w:r>
      <w:r w:rsidRPr="00A42D14">
        <w:rPr>
          <w:sz w:val="8"/>
        </w:rPr>
        <w:t>Democrats)</w:t>
      </w:r>
      <w:r w:rsidRPr="00A42D14">
        <w:rPr>
          <w:rFonts w:eastAsia="Garamond"/>
          <w:sz w:val="8"/>
        </w:rPr>
        <w:t xml:space="preserve"> </w:t>
      </w:r>
      <w:r w:rsidRPr="00676C82">
        <w:rPr>
          <w:rStyle w:val="StyleUnderline"/>
        </w:rPr>
        <w:t>were</w:t>
      </w:r>
      <w:r w:rsidRPr="00676C82">
        <w:rPr>
          <w:rStyle w:val="StyleUnderline"/>
          <w:rFonts w:eastAsia="Garamond"/>
        </w:rPr>
        <w:t xml:space="preserve"> </w:t>
      </w:r>
      <w:r w:rsidRPr="00A42D14">
        <w:rPr>
          <w:rStyle w:val="StyleUnderline"/>
          <w:highlight w:val="cyan"/>
        </w:rPr>
        <w:t>accountable</w:t>
      </w:r>
      <w:r w:rsidRPr="00A42D14">
        <w:rPr>
          <w:rStyle w:val="StyleUnderline"/>
        </w:rPr>
        <w: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rhetorical</w:t>
      </w:r>
      <w:r w:rsidRPr="00A42D14">
        <w:rPr>
          <w:rFonts w:eastAsia="Garamond"/>
          <w:sz w:val="8"/>
        </w:rPr>
        <w:t xml:space="preserve"> </w:t>
      </w:r>
      <w:r w:rsidRPr="00A42D14">
        <w:rPr>
          <w:sz w:val="8"/>
        </w:rPr>
        <w:t>machinations,</w:t>
      </w:r>
      <w:r w:rsidRPr="00A42D14">
        <w:rPr>
          <w:rFonts w:eastAsia="Garamond"/>
          <w:sz w:val="8"/>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paradigmatic</w:t>
      </w:r>
      <w:r w:rsidRPr="00A42D14">
        <w:rPr>
          <w:rStyle w:val="StyleUnderline"/>
          <w:rFonts w:eastAsia="Garamond"/>
          <w:highlight w:val="cyan"/>
        </w:rPr>
        <w:t xml:space="preserve"> </w:t>
      </w:r>
      <w:r w:rsidRPr="00A42D14">
        <w:rPr>
          <w:rStyle w:val="StyleUnderline"/>
          <w:highlight w:val="cyan"/>
        </w:rPr>
        <w:t>zeitgeist</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Panthers,</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American</w:t>
      </w:r>
      <w:r w:rsidRPr="00A42D14">
        <w:rPr>
          <w:rStyle w:val="StyleUnderline"/>
          <w:rFonts w:eastAsia="Garamond"/>
          <w:highlight w:val="cyan"/>
        </w:rPr>
        <w:t xml:space="preserve"> </w:t>
      </w:r>
      <w:r w:rsidRPr="00A42D14">
        <w:rPr>
          <w:rStyle w:val="StyleUnderline"/>
          <w:highlight w:val="cyan"/>
        </w:rPr>
        <w:t>Indian</w:t>
      </w:r>
      <w:r w:rsidRPr="00A42D14">
        <w:rPr>
          <w:rStyle w:val="StyleUnderline"/>
          <w:rFonts w:eastAsia="Garamond"/>
          <w:highlight w:val="cyan"/>
        </w:rPr>
        <w:t xml:space="preserve"> </w:t>
      </w:r>
      <w:r w:rsidRPr="00A42D14">
        <w:rPr>
          <w:rStyle w:val="StyleUnderline"/>
          <w:highlight w:val="cyan"/>
        </w:rPr>
        <w:t>Movement,</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Weather</w:t>
      </w:r>
      <w:r w:rsidRPr="00A42D14">
        <w:rPr>
          <w:rStyle w:val="StyleUnderline"/>
          <w:rFonts w:eastAsia="Garamond"/>
          <w:highlight w:val="cyan"/>
        </w:rPr>
        <w:t xml:space="preserve"> </w:t>
      </w:r>
      <w:r w:rsidRPr="00A42D14">
        <w:rPr>
          <w:rStyle w:val="StyleUnderline"/>
          <w:highlight w:val="cyan"/>
        </w:rPr>
        <w:t>Underground</w:t>
      </w:r>
      <w:r w:rsidRPr="00A42D14">
        <w:rPr>
          <w:rStyle w:val="StyleUnderline"/>
        </w:rPr>
        <w:t>.</w:t>
      </w:r>
      <w:r w:rsidRPr="00A42D14">
        <w:rPr>
          <w:rStyle w:val="StyleUnderline"/>
          <w:rFonts w:eastAsia="Garamond"/>
        </w:rPr>
        <w:t xml:space="preserve"> </w:t>
      </w:r>
      <w:r w:rsidRPr="00A42D14">
        <w:rPr>
          <w:rStyle w:val="StyleUnderline"/>
        </w:rPr>
        <w:t>Radicals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progressives</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deride</w:t>
      </w:r>
      <w:r w:rsidRPr="00A42D14">
        <w:rPr>
          <w:rStyle w:val="StyleUnderline"/>
        </w:rPr>
        <w:t>,</w:t>
      </w:r>
      <w:r w:rsidRPr="00A42D14">
        <w:rPr>
          <w:rStyle w:val="StyleUnderline"/>
          <w:rFonts w:eastAsia="Garamond"/>
        </w:rPr>
        <w:t xml:space="preserve"> </w:t>
      </w:r>
      <w:r w:rsidRPr="00A42D14">
        <w:rPr>
          <w:rStyle w:val="StyleUnderline"/>
        </w:rPr>
        <w:t>reject,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chastise</w:t>
      </w:r>
      <w:r w:rsidRPr="00A42D14">
        <w:rPr>
          <w:rStyle w:val="StyleUnderline"/>
          <w:rFonts w:eastAsia="Garamond"/>
        </w:rPr>
        <w:t xml:space="preserve"> </w:t>
      </w:r>
      <w:r w:rsidRPr="00A42D14">
        <w:rPr>
          <w:rStyle w:val="StyleUnderline"/>
          <w:highlight w:val="cyan"/>
        </w:rPr>
        <w:t>armed</w:t>
      </w:r>
      <w:r w:rsidRPr="00A42D14">
        <w:rPr>
          <w:rStyle w:val="StyleUnderline"/>
          <w:rFonts w:eastAsia="Garamond"/>
          <w:highlight w:val="cyan"/>
        </w:rPr>
        <w:t xml:space="preserve"> </w:t>
      </w:r>
      <w:r w:rsidRPr="00A42D14">
        <w:rPr>
          <w:rStyle w:val="StyleUnderline"/>
          <w:highlight w:val="cyan"/>
        </w:rPr>
        <w:t>struggle</w:t>
      </w:r>
      <w:r w:rsidRPr="00A42D14">
        <w:rPr>
          <w:rStyle w:val="StyleUnderline"/>
          <w:rFonts w:eastAsia="Garamond"/>
          <w:highlight w:val="cyan"/>
        </w:rPr>
        <w:t xml:space="preserve"> </w:t>
      </w:r>
      <w:r w:rsidRPr="00A42D14">
        <w:rPr>
          <w:rStyle w:val="StyleUnderline"/>
          <w:highlight w:val="cyan"/>
        </w:rPr>
        <w:t>mercilessly</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cavalierly</w:t>
      </w:r>
      <w:r w:rsidRPr="00A42D14">
        <w:rPr>
          <w:rStyle w:val="StyleUnderline"/>
          <w:rFonts w:eastAsia="Garamond"/>
        </w:rPr>
        <w:t xml:space="preserve"> </w:t>
      </w:r>
      <w:r w:rsidRPr="00A42D14">
        <w:rPr>
          <w:rStyle w:val="StyleUnderline"/>
        </w:rPr>
        <w:t>with</w:t>
      </w:r>
      <w:r w:rsidRPr="00A42D14">
        <w:rPr>
          <w:rStyle w:val="StyleUnderline"/>
          <w:rFonts w:eastAsia="Garamond"/>
        </w:rPr>
        <w:t xml:space="preserve"> </w:t>
      </w:r>
      <w:r w:rsidRPr="00A42D14">
        <w:rPr>
          <w:rStyle w:val="StyleUnderline"/>
        </w:rPr>
        <w:t>respect</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tactics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possibility</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success,</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highlight w:val="cyan"/>
        </w:rPr>
        <w:t>they</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not</w:t>
      </w:r>
      <w:r w:rsidRPr="00A42D14">
        <w:rPr>
          <w:rStyle w:val="StyleUnderline"/>
          <w:rFonts w:eastAsia="Garamond"/>
          <w:highlight w:val="cyan"/>
        </w:rPr>
        <w:t xml:space="preserve"> </w:t>
      </w:r>
      <w:r w:rsidRPr="00A42D14">
        <w:rPr>
          <w:rStyle w:val="StyleUnderline"/>
          <w:highlight w:val="cyan"/>
        </w:rPr>
        <w:t>dismiss</w:t>
      </w:r>
      <w:r w:rsidRPr="00A42D14">
        <w:rPr>
          <w:rStyle w:val="StyleUnderline"/>
          <w:rFonts w:eastAsia="Garamond"/>
          <w:highlight w:val="cyan"/>
        </w:rPr>
        <w:t xml:space="preserve"> </w:t>
      </w:r>
      <w:r w:rsidRPr="00A42D14">
        <w:rPr>
          <w:rStyle w:val="StyleUnderline"/>
          <w:highlight w:val="cyan"/>
        </w:rPr>
        <w:t>revolution-as-ethic</w:t>
      </w:r>
      <w:r w:rsidRPr="00A42D14">
        <w:rPr>
          <w:rStyle w:val="StyleUnderline"/>
          <w:rFonts w:eastAsia="Garamond"/>
          <w:highlight w:val="cyan"/>
        </w:rPr>
        <w:t xml:space="preserve"> </w:t>
      </w:r>
      <w:r w:rsidRPr="00A42D14">
        <w:rPr>
          <w:rStyle w:val="StyleUnderline"/>
          <w:highlight w:val="cyan"/>
        </w:rPr>
        <w:t>because</w:t>
      </w:r>
      <w:r w:rsidRPr="00A42D14">
        <w:rPr>
          <w:rStyle w:val="StyleUnderline"/>
          <w:rFonts w:eastAsia="Garamond"/>
          <w:highlight w:val="cyan"/>
        </w:rPr>
        <w:t xml:space="preserve"> </w:t>
      </w:r>
      <w:r w:rsidRPr="00A42D14">
        <w:rPr>
          <w:rStyle w:val="Emphasis"/>
          <w:highlight w:val="cyan"/>
        </w:rPr>
        <w:t>they</w:t>
      </w:r>
      <w:r w:rsidRPr="00A42D14">
        <w:rPr>
          <w:rStyle w:val="Emphasis"/>
          <w:rFonts w:eastAsia="Garamond"/>
          <w:highlight w:val="cyan"/>
        </w:rPr>
        <w:t xml:space="preserve"> </w:t>
      </w:r>
      <w:r w:rsidRPr="00A42D14">
        <w:rPr>
          <w:rStyle w:val="Emphasis"/>
          <w:highlight w:val="cyan"/>
        </w:rPr>
        <w:t>could</w:t>
      </w:r>
      <w:r w:rsidRPr="00A42D14">
        <w:rPr>
          <w:rStyle w:val="Emphasis"/>
          <w:rFonts w:eastAsia="Garamond"/>
          <w:highlight w:val="cyan"/>
        </w:rPr>
        <w:t xml:space="preserve"> </w:t>
      </w:r>
      <w:r w:rsidRPr="00A42D14">
        <w:rPr>
          <w:rStyle w:val="Emphasis"/>
          <w:highlight w:val="cyan"/>
        </w:rPr>
        <w:t>not</w:t>
      </w:r>
      <w:r w:rsidRPr="00A42D14">
        <w:rPr>
          <w:rStyle w:val="Emphasis"/>
          <w:rFonts w:eastAsia="Garamond"/>
          <w:highlight w:val="cyan"/>
        </w:rPr>
        <w:t xml:space="preserve"> </w:t>
      </w:r>
      <w:r w:rsidRPr="00A42D14">
        <w:rPr>
          <w:rStyle w:val="Emphasis"/>
          <w:highlight w:val="cyan"/>
        </w:rPr>
        <w:t>make</w:t>
      </w:r>
      <w:r w:rsidRPr="00A42D14">
        <w:rPr>
          <w:rStyle w:val="Emphasis"/>
          <w:rFonts w:eastAsia="Garamond"/>
          <w:highlight w:val="cyan"/>
        </w:rPr>
        <w:t xml:space="preserve"> </w:t>
      </w:r>
      <w:r w:rsidRPr="00A42D14">
        <w:rPr>
          <w:rStyle w:val="Emphasis"/>
          <w:highlight w:val="cyan"/>
        </w:rPr>
        <w:t>a</w:t>
      </w:r>
      <w:r w:rsidRPr="00A42D14">
        <w:rPr>
          <w:rStyle w:val="Emphasis"/>
          <w:rFonts w:eastAsia="Garamond"/>
          <w:highlight w:val="cyan"/>
        </w:rPr>
        <w:t xml:space="preserve"> </w:t>
      </w:r>
      <w:r w:rsidRPr="00A42D14">
        <w:rPr>
          <w:rStyle w:val="Emphasis"/>
          <w:highlight w:val="cyan"/>
        </w:rPr>
        <w:t>convincing</w:t>
      </w:r>
      <w:r w:rsidRPr="00A42D14">
        <w:rPr>
          <w:rStyle w:val="Emphasis"/>
          <w:rFonts w:eastAsia="Garamond"/>
          <w:highlight w:val="cyan"/>
        </w:rPr>
        <w:t xml:space="preserve"> </w:t>
      </w:r>
      <w:r w:rsidRPr="00A42D14">
        <w:rPr>
          <w:rStyle w:val="Emphasis"/>
          <w:highlight w:val="cyan"/>
        </w:rPr>
        <w:t>case</w:t>
      </w:r>
      <w:r w:rsidRPr="00A42D14">
        <w:rPr>
          <w:rFonts w:eastAsia="Garamond"/>
          <w:sz w:val="8"/>
        </w:rPr>
        <w:t>—</w:t>
      </w:r>
      <w:r w:rsidRPr="00A42D14">
        <w:rPr>
          <w:sz w:val="8"/>
        </w:rPr>
        <w:t>by</w:t>
      </w:r>
      <w:r w:rsidRPr="00A42D14">
        <w:rPr>
          <w:rFonts w:eastAsia="Garamond"/>
          <w:sz w:val="8"/>
        </w:rPr>
        <w:t xml:space="preserve"> </w:t>
      </w:r>
      <w:r w:rsidRPr="00A42D14">
        <w:rPr>
          <w:sz w:val="8"/>
        </w:rPr>
        <w:t>way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paradigmatic</w:t>
      </w:r>
      <w:r w:rsidRPr="00A42D14">
        <w:rPr>
          <w:rFonts w:eastAsia="Garamond"/>
          <w:sz w:val="8"/>
        </w:rPr>
        <w:t xml:space="preserve"> </w:t>
      </w:r>
      <w:r w:rsidRPr="00A42D14">
        <w:rPr>
          <w:sz w:val="8"/>
        </w:rPr>
        <w:t>analysis</w:t>
      </w:r>
      <w:r w:rsidRPr="00A42D14">
        <w:rPr>
          <w:rFonts w:eastAsia="Garamond"/>
          <w:sz w:val="8"/>
        </w:rPr>
        <w:t>—</w:t>
      </w:r>
      <w:r w:rsidRPr="00A42D14">
        <w:rPr>
          <w:rStyle w:val="StyleUnderline"/>
          <w:highlight w:val="cyan"/>
        </w:rPr>
        <w:t>that</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highlight w:val="cyan"/>
        </w:rPr>
        <w:t xml:space="preserve"> </w:t>
      </w:r>
      <w:r w:rsidRPr="00A42D14">
        <w:rPr>
          <w:rStyle w:val="StyleUnderline"/>
          <w:highlight w:val="cyan"/>
        </w:rPr>
        <w:t>was</w:t>
      </w:r>
      <w:r w:rsidRPr="00A42D14">
        <w:rPr>
          <w:rStyle w:val="StyleUnderline"/>
          <w:rFonts w:eastAsia="Garamond"/>
          <w:highlight w:val="cyan"/>
        </w:rPr>
        <w:t xml:space="preserve"> </w:t>
      </w:r>
      <w:r w:rsidRPr="00A42D14">
        <w:rPr>
          <w:rStyle w:val="StyleUnderline"/>
        </w:rPr>
        <w:t>an</w:t>
      </w:r>
      <w:r w:rsidRPr="00A42D14">
        <w:rPr>
          <w:rStyle w:val="StyleUnderline"/>
          <w:rFonts w:eastAsia="Garamond"/>
        </w:rPr>
        <w:t xml:space="preserve"> </w:t>
      </w:r>
      <w:r w:rsidRPr="00A42D14">
        <w:rPr>
          <w:rStyle w:val="StyleUnderline"/>
          <w:highlight w:val="cyan"/>
        </w:rPr>
        <w:t>ethical</w:t>
      </w:r>
      <w:r w:rsidRPr="00A42D14">
        <w:rPr>
          <w:rStyle w:val="StyleUnderline"/>
          <w:rFonts w:eastAsia="Garamond"/>
          <w:highlight w:val="cyan"/>
        </w:rPr>
        <w:t xml:space="preserve"> </w:t>
      </w:r>
      <w:r w:rsidRPr="00A42D14">
        <w:rPr>
          <w:rStyle w:val="StyleUnderline"/>
        </w:rPr>
        <w:t>formation</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still</w:t>
      </w:r>
      <w:r w:rsidRPr="00A42D14">
        <w:rPr>
          <w:rStyle w:val="StyleUnderline"/>
          <w:rFonts w:eastAsia="Garamond"/>
        </w:rPr>
        <w:t xml:space="preserve"> </w:t>
      </w:r>
      <w:r w:rsidRPr="00A42D14">
        <w:rPr>
          <w:rStyle w:val="StyleUnderline"/>
        </w:rPr>
        <w:t>hope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maintain</w:t>
      </w:r>
      <w:r w:rsidRPr="00A42D14">
        <w:rPr>
          <w:rStyle w:val="StyleUnderline"/>
          <w:rFonts w:eastAsia="Garamond"/>
        </w:rPr>
        <w:t xml:space="preserve"> </w:t>
      </w:r>
      <w:r w:rsidRPr="00A42D14">
        <w:rPr>
          <w:rStyle w:val="StyleUnderline"/>
        </w:rPr>
        <w:t>credibility</w:t>
      </w:r>
      <w:r w:rsidRPr="00A42D14">
        <w:rPr>
          <w:rStyle w:val="StyleUnderline"/>
          <w:rFonts w:eastAsia="Garamond"/>
        </w:rPr>
        <w:t xml:space="preserve"> </w:t>
      </w:r>
      <w:r w:rsidRPr="00A42D14">
        <w:rPr>
          <w:rStyle w:val="StyleUnderline"/>
        </w:rPr>
        <w:t>as</w:t>
      </w:r>
      <w:r w:rsidRPr="00A42D14">
        <w:rPr>
          <w:rStyle w:val="StyleUnderline"/>
          <w:rFonts w:eastAsia="Garamond"/>
        </w:rPr>
        <w:t xml:space="preserve"> </w:t>
      </w:r>
      <w:r w:rsidRPr="00A42D14">
        <w:rPr>
          <w:rStyle w:val="StyleUnderline"/>
        </w:rPr>
        <w:t>radicals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progressives</w:t>
      </w:r>
      <w:r w:rsidRPr="00A42D14">
        <w:rPr>
          <w:sz w:val="8"/>
        </w:rPr>
        <w:t>.</w:t>
      </w:r>
      <w:r w:rsidRPr="00A42D14">
        <w:rPr>
          <w:rFonts w:eastAsia="Garamond"/>
          <w:sz w:val="8"/>
        </w:rPr>
        <w:t xml:space="preserve"> </w:t>
      </w:r>
      <w:r w:rsidRPr="00A42D14">
        <w:rPr>
          <w:rStyle w:val="StyleUnderline"/>
        </w:rPr>
        <w:t>Even</w:t>
      </w:r>
      <w:r w:rsidRPr="00A42D14">
        <w:rPr>
          <w:rStyle w:val="StyleUnderline"/>
          <w:rFonts w:eastAsia="Garamond"/>
        </w:rPr>
        <w:t xml:space="preserve"> </w:t>
      </w:r>
      <w:r w:rsidRPr="00A42D14">
        <w:rPr>
          <w:rStyle w:val="StyleUnderline"/>
        </w:rPr>
        <w:t>Bobby</w:t>
      </w:r>
      <w:r w:rsidRPr="00A42D14">
        <w:rPr>
          <w:rStyle w:val="StyleUnderline"/>
          <w:rFonts w:eastAsia="Garamond"/>
        </w:rPr>
        <w:t xml:space="preserve"> </w:t>
      </w:r>
      <w:r w:rsidRPr="00A42D14">
        <w:rPr>
          <w:rStyle w:val="StyleUnderline"/>
        </w:rPr>
        <w:t>Kennedy</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attorney</w:t>
      </w:r>
      <w:r w:rsidRPr="00A42D14">
        <w:rPr>
          <w:rFonts w:eastAsia="Garamond"/>
          <w:sz w:val="8"/>
        </w:rPr>
        <w:t xml:space="preserve"> </w:t>
      </w:r>
      <w:r w:rsidRPr="00A42D14">
        <w:rPr>
          <w:sz w:val="8"/>
        </w:rPr>
        <w:t>general</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presidential</w:t>
      </w:r>
      <w:r w:rsidRPr="00A42D14">
        <w:rPr>
          <w:rFonts w:eastAsia="Garamond"/>
          <w:sz w:val="8"/>
        </w:rPr>
        <w:t xml:space="preserve"> </w:t>
      </w:r>
      <w:r w:rsidRPr="00A42D14">
        <w:rPr>
          <w:sz w:val="8"/>
        </w:rPr>
        <w:t>candidate)</w:t>
      </w:r>
      <w:r w:rsidRPr="00A42D14">
        <w:rPr>
          <w:rFonts w:eastAsia="Garamond"/>
          <w:sz w:val="8"/>
        </w:rPr>
        <w:t xml:space="preserve"> </w:t>
      </w:r>
      <w:r w:rsidRPr="00A42D14">
        <w:rPr>
          <w:rStyle w:val="StyleUnderline"/>
        </w:rPr>
        <w:t>mused</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law</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its</w:t>
      </w:r>
      <w:r w:rsidRPr="00A42D14">
        <w:rPr>
          <w:rStyle w:val="StyleUnderline"/>
          <w:rFonts w:eastAsia="Garamond"/>
        </w:rPr>
        <w:t xml:space="preserve"> </w:t>
      </w:r>
      <w:r w:rsidRPr="00A42D14">
        <w:rPr>
          <w:rStyle w:val="StyleUnderline"/>
        </w:rPr>
        <w:t>enforcers</w:t>
      </w:r>
      <w:r w:rsidRPr="00A42D14">
        <w:rPr>
          <w:rStyle w:val="StyleUnderline"/>
          <w:rFonts w:eastAsia="Garamond"/>
        </w:rPr>
        <w:t xml:space="preserve"> </w:t>
      </w:r>
      <w:r w:rsidRPr="00A42D14">
        <w:rPr>
          <w:rStyle w:val="StyleUnderline"/>
        </w:rPr>
        <w:t>had</w:t>
      </w:r>
      <w:r w:rsidRPr="00A42D14">
        <w:rPr>
          <w:rStyle w:val="StyleUnderline"/>
          <w:rFonts w:eastAsia="Garamond"/>
        </w:rPr>
        <w:t xml:space="preserve"> </w:t>
      </w:r>
      <w:r w:rsidRPr="00A42D14">
        <w:rPr>
          <w:rStyle w:val="StyleUnderline"/>
        </w:rPr>
        <w:t>no</w:t>
      </w:r>
      <w:r w:rsidRPr="00A42D14">
        <w:rPr>
          <w:rStyle w:val="StyleUnderline"/>
          <w:rFonts w:eastAsia="Garamond"/>
        </w:rPr>
        <w:t xml:space="preserve"> </w:t>
      </w:r>
      <w:r w:rsidRPr="00A42D14">
        <w:rPr>
          <w:rStyle w:val="StyleUnderline"/>
        </w:rPr>
        <w:t>ethical</w:t>
      </w:r>
      <w:r w:rsidRPr="00A42D14">
        <w:rPr>
          <w:rStyle w:val="StyleUnderline"/>
          <w:rFonts w:eastAsia="Garamond"/>
        </w:rPr>
        <w:t xml:space="preserve"> </w:t>
      </w:r>
      <w:r w:rsidRPr="00A42D14">
        <w:rPr>
          <w:rStyle w:val="StyleUnderline"/>
        </w:rPr>
        <w:t>standing</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presence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Blacks</w:t>
      </w:r>
      <w:r w:rsidRPr="00A42D14">
        <w:rPr>
          <w:sz w:val="8"/>
        </w:rPr>
        <w:t>.</w:t>
      </w:r>
      <w:r w:rsidRPr="00A42D14">
        <w:rPr>
          <w:rFonts w:eastAsia="Garamond"/>
          <w:sz w:val="8"/>
        </w:rPr>
        <w:endnoteReference w:id="1"/>
      </w:r>
      <w:r w:rsidRPr="00A42D14">
        <w:rPr>
          <w:rFonts w:eastAsia="Garamond"/>
          <w:sz w:val="8"/>
        </w:rPr>
        <w:t xml:space="preserve"> </w:t>
      </w:r>
      <w:r w:rsidRPr="00A42D14">
        <w:rPr>
          <w:sz w:val="8"/>
        </w:rPr>
        <w:t>One</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many</w:t>
      </w:r>
      <w:r w:rsidRPr="00A42D14">
        <w:rPr>
          <w:rFonts w:eastAsia="Garamond"/>
          <w:sz w:val="8"/>
        </w:rPr>
        <w:t xml:space="preserve"> </w:t>
      </w:r>
      <w:r w:rsidRPr="00A42D14">
        <w:rPr>
          <w:sz w:val="8"/>
        </w:rPr>
        <w:t>did)</w:t>
      </w:r>
      <w:r w:rsidRPr="00A42D14">
        <w:rPr>
          <w:rFonts w:eastAsia="Garamond"/>
          <w:sz w:val="8"/>
        </w:rPr>
        <w:t xml:space="preserve"> </w:t>
      </w:r>
      <w:r w:rsidRPr="00A42D14">
        <w:rPr>
          <w:sz w:val="8"/>
        </w:rPr>
        <w:t>acknowledge</w:t>
      </w:r>
      <w:r w:rsidRPr="00A42D14">
        <w:rPr>
          <w:rFonts w:eastAsia="Garamond"/>
          <w:sz w:val="8"/>
        </w:rPr>
        <w:t xml:space="preserve"> </w:t>
      </w:r>
      <w:r w:rsidRPr="00A42D14">
        <w:rPr>
          <w:sz w:val="8"/>
        </w:rPr>
        <w:t>America</w:t>
      </w:r>
      <w:r w:rsidRPr="00A42D14">
        <w:rPr>
          <w:rFonts w:eastAsia="Garamond"/>
          <w:sz w:val="8"/>
        </w:rPr>
        <w:t>’</w:t>
      </w:r>
      <w:r w:rsidRPr="00A42D14">
        <w:rPr>
          <w:sz w:val="8"/>
        </w:rPr>
        <w:t>s</w:t>
      </w:r>
      <w:r w:rsidRPr="00A42D14">
        <w:rPr>
          <w:rFonts w:eastAsia="Garamond"/>
          <w:sz w:val="8"/>
        </w:rPr>
        <w:t xml:space="preserve"> </w:t>
      </w:r>
      <w:r w:rsidRPr="00A42D14">
        <w:rPr>
          <w:sz w:val="8"/>
        </w:rPr>
        <w:t>strength</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power.</w:t>
      </w:r>
      <w:r w:rsidRPr="00A42D14">
        <w:rPr>
          <w:rFonts w:eastAsia="Garamond"/>
          <w:sz w:val="8"/>
        </w:rPr>
        <w:t xml:space="preserve"> </w:t>
      </w:r>
      <w:r w:rsidRPr="00A42D14">
        <w:rPr>
          <w:rStyle w:val="StyleUnderline"/>
        </w:rPr>
        <w:t>This</w:t>
      </w:r>
      <w:r w:rsidRPr="00A42D14">
        <w:rPr>
          <w:rStyle w:val="StyleUnderline"/>
          <w:rFonts w:eastAsia="Garamond"/>
        </w:rPr>
        <w:t xml:space="preserve"> </w:t>
      </w:r>
      <w:r w:rsidRPr="00A42D14">
        <w:rPr>
          <w:rStyle w:val="StyleUnderline"/>
        </w:rPr>
        <w:t>seldom,</w:t>
      </w:r>
      <w:r w:rsidRPr="00A42D14">
        <w:rPr>
          <w:rFonts w:eastAsia="Garamond"/>
          <w:sz w:val="8"/>
        </w:rPr>
        <w:t xml:space="preserve"> </w:t>
      </w:r>
      <w:r w:rsidRPr="00A42D14">
        <w:rPr>
          <w:sz w:val="8"/>
        </w:rPr>
        <w:t>however,</w:t>
      </w:r>
      <w:r w:rsidRPr="00A42D14">
        <w:rPr>
          <w:rFonts w:eastAsia="Garamond"/>
          <w:sz w:val="8"/>
        </w:rPr>
        <w:t xml:space="preserve"> </w:t>
      </w:r>
      <w:r w:rsidRPr="00A42D14">
        <w:rPr>
          <w:rStyle w:val="StyleUnderline"/>
        </w:rPr>
        <w:t>rose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level</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ethical</w:t>
      </w:r>
      <w:r w:rsidRPr="00A42D14">
        <w:rPr>
          <w:rStyle w:val="StyleUnderline"/>
          <w:rFonts w:eastAsia="Garamond"/>
        </w:rPr>
        <w:t xml:space="preserve"> </w:t>
      </w:r>
      <w:r w:rsidRPr="00A42D14">
        <w:rPr>
          <w:rStyle w:val="StyleUnderline"/>
        </w:rPr>
        <w:t>assessment,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rather</w:t>
      </w:r>
      <w:r w:rsidRPr="00A42D14">
        <w:rPr>
          <w:rStyle w:val="StyleUnderline"/>
          <w:rFonts w:eastAsia="Garamond"/>
        </w:rPr>
        <w:t xml:space="preserve"> </w:t>
      </w:r>
      <w:r w:rsidRPr="00A42D14">
        <w:rPr>
          <w:rStyle w:val="StyleUnderline"/>
        </w:rPr>
        <w:t>remained</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assessment</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so-called</w:t>
      </w:r>
      <w:r w:rsidRPr="00A42D14">
        <w:rPr>
          <w:rStyle w:val="StyleUnderline"/>
          <w:rFonts w:eastAsia="Garamond"/>
        </w:rPr>
        <w:t xml:space="preserve"> “</w:t>
      </w:r>
      <w:r w:rsidRPr="00A42D14">
        <w:rPr>
          <w:rStyle w:val="StyleUnderline"/>
        </w:rPr>
        <w:t>balance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forces.</w:t>
      </w:r>
      <w:r w:rsidRPr="00A42D14">
        <w:rPr>
          <w:rStyle w:val="StyleUnderline"/>
          <w:rFonts w:eastAsia="Garamond"/>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Blacks,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lesser</w:t>
      </w:r>
      <w:r w:rsidRPr="00A42D14">
        <w:rPr>
          <w:rFonts w:eastAsia="Garamond"/>
          <w:sz w:val="8"/>
        </w:rPr>
        <w:t xml:space="preserve"> </w:t>
      </w:r>
      <w:r w:rsidRPr="00A42D14">
        <w:rPr>
          <w:sz w:val="8"/>
        </w:rPr>
        <w:t>extent</w:t>
      </w:r>
      <w:r w:rsidRPr="00A42D14">
        <w:rPr>
          <w:rFonts w:eastAsia="Garamond"/>
          <w:sz w:val="8"/>
        </w:rPr>
        <w:t xml:space="preserve"> </w:t>
      </w:r>
      <w:r w:rsidRPr="00A42D14">
        <w:rPr>
          <w:sz w:val="8"/>
        </w:rPr>
        <w:t>Indians,</w:t>
      </w:r>
      <w:r w:rsidRPr="00A42D14">
        <w:rPr>
          <w:rFonts w:eastAsia="Garamond"/>
          <w:sz w:val="8"/>
        </w:rPr>
        <w:t xml:space="preserve"> </w:t>
      </w:r>
      <w:r w:rsidRPr="00A42D14">
        <w:rPr>
          <w:sz w:val="8"/>
        </w:rPr>
        <w:t>circulated</w:t>
      </w:r>
      <w:r w:rsidRPr="00A42D14">
        <w:rPr>
          <w:rFonts w:eastAsia="Garamond"/>
          <w:sz w:val="8"/>
        </w:rPr>
        <w:t xml:space="preserve"> </w:t>
      </w:r>
      <w:r w:rsidRPr="00A42D14">
        <w:rPr>
          <w:sz w:val="8"/>
        </w:rPr>
        <w:t>too</w:t>
      </w:r>
      <w:r w:rsidRPr="00A42D14">
        <w:rPr>
          <w:rFonts w:eastAsia="Garamond"/>
          <w:sz w:val="8"/>
        </w:rPr>
        <w:t xml:space="preserve"> </w:t>
      </w:r>
      <w:r w:rsidRPr="00A42D14">
        <w:rPr>
          <w:sz w:val="8"/>
        </w:rPr>
        <w:t>widely</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credibly</w:t>
      </w:r>
      <w:r w:rsidRPr="00A42D14">
        <w:rPr>
          <w:rFonts w:eastAsia="Garamond"/>
          <w:sz w:val="8"/>
        </w:rPr>
        <w:t xml:space="preserve"> </w:t>
      </w:r>
      <w:r w:rsidRPr="00A42D14">
        <w:rPr>
          <w:sz w:val="8"/>
        </w:rPr>
        <w:t>wed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ethics.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raw</w:t>
      </w:r>
      <w:r w:rsidRPr="00A42D14">
        <w:rPr>
          <w:rFonts w:eastAsia="Garamond"/>
          <w:sz w:val="8"/>
        </w:rPr>
        <w:t xml:space="preserve"> </w:t>
      </w:r>
      <w:r w:rsidRPr="00A42D14">
        <w:rPr>
          <w:sz w:val="8"/>
        </w:rPr>
        <w:t>force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COINTELPRO</w:t>
      </w:r>
      <w:r w:rsidRPr="00A42D14">
        <w:rPr>
          <w:rFonts w:eastAsia="Garamond"/>
          <w:sz w:val="8"/>
        </w:rPr>
        <w:t xml:space="preserve"> </w:t>
      </w:r>
      <w:r w:rsidRPr="00A42D14">
        <w:rPr>
          <w:sz w:val="8"/>
        </w:rPr>
        <w:t>put</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end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trajectory</w:t>
      </w:r>
      <w:r w:rsidRPr="00A42D14">
        <w:rPr>
          <w:rFonts w:eastAsia="Garamond"/>
          <w:sz w:val="8"/>
        </w:rPr>
        <w:t xml:space="preserve"> </w:t>
      </w:r>
      <w:r w:rsidRPr="00A42D14">
        <w:rPr>
          <w:sz w:val="8"/>
        </w:rPr>
        <w:t>toward</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possible</w:t>
      </w:r>
      <w:r w:rsidRPr="00A42D14">
        <w:rPr>
          <w:rFonts w:eastAsia="Garamond"/>
          <w:sz w:val="8"/>
        </w:rPr>
        <w:t xml:space="preserve"> </w:t>
      </w:r>
      <w:r w:rsidRPr="00A42D14">
        <w:rPr>
          <w:sz w:val="8"/>
        </w:rPr>
        <w:t>hegemony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ethical</w:t>
      </w:r>
      <w:r w:rsidRPr="00A42D14">
        <w:rPr>
          <w:rFonts w:eastAsia="Garamond"/>
          <w:sz w:val="8"/>
        </w:rPr>
        <w:t xml:space="preserve"> </w:t>
      </w:r>
      <w:r w:rsidRPr="00A42D14">
        <w:rPr>
          <w:sz w:val="8"/>
        </w:rPr>
        <w:t>accountability.</w:t>
      </w:r>
      <w:r w:rsidRPr="00A42D14">
        <w:rPr>
          <w:rFonts w:eastAsia="Garamond"/>
          <w:sz w:val="8"/>
        </w:rPr>
        <w:t xml:space="preserve"> </w:t>
      </w:r>
      <w:r w:rsidRPr="00A42D14">
        <w:rPr>
          <w:sz w:val="8"/>
        </w:rPr>
        <w:t>Consequently,</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power</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Blackness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Redness</w:t>
      </w:r>
      <w:r w:rsidRPr="00A42D14">
        <w:rPr>
          <w:rStyle w:val="StyleUnderline"/>
          <w:rFonts w:eastAsia="Garamond"/>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pose</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w:t>
      </w:r>
      <w:r w:rsidRPr="00A42D14">
        <w:rPr>
          <w:rStyle w:val="StyleUnderline"/>
          <w:rFonts w:eastAsia="Garamond"/>
        </w:rPr>
        <w:t>—</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power</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pose</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question</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greatest</w:t>
      </w:r>
      <w:r w:rsidRPr="00A42D14">
        <w:rPr>
          <w:rStyle w:val="StyleUnderline"/>
          <w:rFonts w:eastAsia="Garamond"/>
        </w:rPr>
        <w:t xml:space="preserve"> </w:t>
      </w:r>
      <w:r w:rsidRPr="00A42D14">
        <w:rPr>
          <w:rStyle w:val="StyleUnderline"/>
        </w:rPr>
        <w:t>power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all</w:t>
      </w:r>
      <w:r w:rsidRPr="00A42D14">
        <w:rPr>
          <w:rStyle w:val="StyleUnderline"/>
          <w:rFonts w:eastAsia="Garamond"/>
        </w:rPr>
        <w:t>—</w:t>
      </w:r>
      <w:r w:rsidRPr="00A42D14">
        <w:rPr>
          <w:rStyle w:val="Emphasis"/>
          <w:highlight w:val="cyan"/>
        </w:rPr>
        <w:t>retreated</w:t>
      </w:r>
      <w:r w:rsidRPr="00A42D14">
        <w:rPr>
          <w:rStyle w:val="Emphasis"/>
          <w:rFonts w:eastAsia="Garamond"/>
          <w:highlight w:val="cyan"/>
        </w:rPr>
        <w:t xml:space="preserve"> </w:t>
      </w:r>
      <w:r w:rsidRPr="00A42D14">
        <w:rPr>
          <w:rStyle w:val="Emphasis"/>
          <w:highlight w:val="cyan"/>
        </w:rPr>
        <w:t>as</w:t>
      </w:r>
      <w:r w:rsidRPr="00A42D14">
        <w:rPr>
          <w:rStyle w:val="Emphasis"/>
          <w:rFonts w:eastAsia="Garamond"/>
          <w:highlight w:val="cyan"/>
        </w:rPr>
        <w:t xml:space="preserve"> </w:t>
      </w:r>
      <w:r w:rsidRPr="00A42D14">
        <w:rPr>
          <w:rStyle w:val="Emphasis"/>
          <w:highlight w:val="cyan"/>
        </w:rPr>
        <w:t>did</w:t>
      </w:r>
      <w:r w:rsidRPr="00A42D14">
        <w:rPr>
          <w:rStyle w:val="Emphasis"/>
          <w:rFonts w:eastAsia="Garamond"/>
        </w:rPr>
        <w:t xml:space="preserve"> </w:t>
      </w:r>
      <w:r w:rsidRPr="00A42D14">
        <w:rPr>
          <w:rStyle w:val="Emphasis"/>
        </w:rPr>
        <w:t>White</w:t>
      </w:r>
      <w:r w:rsidRPr="00A42D14">
        <w:rPr>
          <w:rStyle w:val="Emphasis"/>
          <w:rFonts w:eastAsia="Garamond"/>
        </w:rPr>
        <w:t xml:space="preserve"> </w:t>
      </w:r>
      <w:r w:rsidRPr="00A42D14">
        <w:rPr>
          <w:rStyle w:val="Emphasis"/>
          <w:highlight w:val="cyan"/>
        </w:rPr>
        <w:t>radicals</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progressives</w:t>
      </w:r>
      <w:r w:rsidRPr="00A42D14">
        <w:rPr>
          <w:rStyle w:val="Emphasis"/>
          <w:rFonts w:eastAsia="Garamond"/>
        </w:rPr>
        <w:t xml:space="preserve"> </w:t>
      </w:r>
      <w:r w:rsidRPr="00A42D14">
        <w:rPr>
          <w:rStyle w:val="Emphasis"/>
        </w:rPr>
        <w:t>who</w:t>
      </w:r>
      <w:r w:rsidRPr="00A42D14">
        <w:rPr>
          <w:rStyle w:val="Emphasis"/>
          <w:rFonts w:eastAsia="Garamond"/>
        </w:rPr>
        <w:t xml:space="preserve"> “</w:t>
      </w:r>
      <w:r w:rsidRPr="00A42D14">
        <w:rPr>
          <w:rStyle w:val="Emphasis"/>
        </w:rPr>
        <w:t>retired</w:t>
      </w:r>
      <w:r w:rsidRPr="00A42D14">
        <w:rPr>
          <w:rStyle w:val="Emphasis"/>
          <w:rFonts w:eastAsia="Garamond"/>
        </w:rPr>
        <w:t xml:space="preserve">” </w:t>
      </w:r>
      <w:r w:rsidRPr="00A42D14">
        <w:rPr>
          <w:rStyle w:val="Emphasis"/>
        </w:rPr>
        <w:t>from</w:t>
      </w:r>
      <w:r w:rsidRPr="00A42D14">
        <w:rPr>
          <w:rStyle w:val="Emphasis"/>
          <w:rFonts w:eastAsia="Garamond"/>
        </w:rPr>
        <w:t xml:space="preserve"> </w:t>
      </w:r>
      <w:r w:rsidRPr="00A42D14">
        <w:rPr>
          <w:rStyle w:val="Emphasis"/>
        </w:rPr>
        <w:t>struggle.</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w:t>
      </w:r>
      <w:r w:rsidRPr="00A42D14">
        <w:rPr>
          <w:rStyle w:val="StyleUnderline"/>
          <w:rFonts w:eastAsia="Garamond"/>
          <w:highlight w:val="cyan"/>
        </w:rPr>
        <w:t>’</w:t>
      </w:r>
      <w:r w:rsidRPr="00A42D14">
        <w:rPr>
          <w:rStyle w:val="StyleUnderline"/>
          <w:highlight w:val="cyan"/>
        </w:rPr>
        <w:t>s</w:t>
      </w:r>
      <w:r w:rsidRPr="00A42D14">
        <w:rPr>
          <w:rStyle w:val="StyleUnderline"/>
          <w:rFonts w:eastAsia="Garamond"/>
          <w:highlight w:val="cyan"/>
        </w:rPr>
        <w:t xml:space="preserve"> </w:t>
      </w:r>
      <w:r w:rsidRPr="00A42D14">
        <w:rPr>
          <w:rStyle w:val="StyleUnderline"/>
          <w:highlight w:val="cyan"/>
        </w:rPr>
        <w:t>echo</w:t>
      </w:r>
      <w:r w:rsidRPr="00A42D14">
        <w:rPr>
          <w:rStyle w:val="StyleUnderline"/>
          <w:rFonts w:eastAsia="Garamond"/>
          <w:highlight w:val="cyan"/>
        </w:rPr>
        <w:t xml:space="preserve"> </w:t>
      </w:r>
      <w:r w:rsidRPr="00A42D14">
        <w:rPr>
          <w:rStyle w:val="StyleUnderline"/>
          <w:highlight w:val="cyan"/>
        </w:rPr>
        <w:t>lies</w:t>
      </w:r>
      <w:r w:rsidRPr="00A42D14">
        <w:rPr>
          <w:rStyle w:val="StyleUnderline"/>
          <w:rFonts w:eastAsia="Garamond"/>
          <w:highlight w:val="cyan"/>
        </w:rPr>
        <w:t xml:space="preserve"> </w:t>
      </w:r>
      <w:r w:rsidRPr="00A42D14">
        <w:rPr>
          <w:rStyle w:val="StyleUnderline"/>
          <w:highlight w:val="cyan"/>
        </w:rPr>
        <w:t>buried</w:t>
      </w:r>
      <w:r w:rsidRPr="00A42D14">
        <w:rPr>
          <w:rStyle w:val="StyleUnderline"/>
          <w:rFonts w:eastAsia="Garamond"/>
          <w:highlight w:val="cyan"/>
        </w:rPr>
        <w:t xml:space="preserve"> </w:t>
      </w:r>
      <w:r w:rsidRPr="00A42D14">
        <w:rPr>
          <w:rStyle w:val="StyleUnderline"/>
          <w:highlight w:val="cyan"/>
        </w:rPr>
        <w:t>in</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graves</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young</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Panthers,</w:t>
      </w:r>
      <w:r w:rsidRPr="00A42D14">
        <w:rPr>
          <w:rStyle w:val="StyleUnderline"/>
          <w:rFonts w:eastAsia="Garamond"/>
          <w:highlight w:val="cyan"/>
        </w:rPr>
        <w:t xml:space="preserve"> </w:t>
      </w:r>
      <w:r w:rsidRPr="00A42D14">
        <w:rPr>
          <w:rStyle w:val="StyleUnderline"/>
          <w:highlight w:val="cyan"/>
        </w:rPr>
        <w:t>AIM</w:t>
      </w:r>
      <w:r w:rsidRPr="00A42D14">
        <w:rPr>
          <w:rStyle w:val="StyleUnderline"/>
          <w:rFonts w:eastAsia="Garamond"/>
          <w:highlight w:val="cyan"/>
        </w:rPr>
        <w:t xml:space="preserve"> </w:t>
      </w:r>
      <w:r w:rsidRPr="00A42D14">
        <w:rPr>
          <w:rStyle w:val="StyleUnderline"/>
          <w:highlight w:val="cyan"/>
        </w:rPr>
        <w:t>Warriors,</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Liberation</w:t>
      </w:r>
      <w:r w:rsidRPr="00A42D14">
        <w:rPr>
          <w:rStyle w:val="StyleUnderline"/>
          <w:rFonts w:eastAsia="Garamond"/>
          <w:highlight w:val="cyan"/>
        </w:rPr>
        <w:t xml:space="preserve"> </w:t>
      </w:r>
      <w:r w:rsidRPr="00A42D14">
        <w:rPr>
          <w:rStyle w:val="StyleUnderline"/>
          <w:highlight w:val="cyan"/>
        </w:rPr>
        <w:t>Army</w:t>
      </w:r>
      <w:r w:rsidRPr="00A42D14">
        <w:rPr>
          <w:rStyle w:val="StyleUnderline"/>
          <w:rFonts w:eastAsia="Garamond"/>
          <w:highlight w:val="cyan"/>
        </w:rPr>
        <w:t xml:space="preserve"> </w:t>
      </w:r>
      <w:r w:rsidRPr="00A42D14">
        <w:rPr>
          <w:rStyle w:val="StyleUnderline"/>
          <w:highlight w:val="cyan"/>
        </w:rPr>
        <w:t>soldiers</w:t>
      </w:r>
      <w:r w:rsidRPr="00A42D14">
        <w:rPr>
          <w:rStyle w:val="StyleUnderline"/>
        </w:rPr>
        <w: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prison</w:t>
      </w:r>
      <w:r w:rsidRPr="00A42D14">
        <w:rPr>
          <w:rStyle w:val="StyleUnderline"/>
          <w:rFonts w:eastAsia="Garamond"/>
        </w:rPr>
        <w:t xml:space="preserve"> </w:t>
      </w:r>
      <w:r w:rsidRPr="00A42D14">
        <w:rPr>
          <w:rStyle w:val="StyleUnderline"/>
        </w:rPr>
        <w:t>cells</w:t>
      </w:r>
      <w:r w:rsidRPr="00A42D14">
        <w:rPr>
          <w:rStyle w:val="StyleUnderline"/>
          <w:rFonts w:eastAsia="Garamond"/>
        </w:rPr>
        <w:t xml:space="preserve"> </w:t>
      </w:r>
      <w:r w:rsidRPr="00A42D14">
        <w:rPr>
          <w:rStyle w:val="StyleUnderline"/>
          <w:highlight w:val="cyan"/>
        </w:rPr>
        <w:t>where</w:t>
      </w:r>
      <w:r w:rsidRPr="00A42D14">
        <w:rPr>
          <w:rStyle w:val="StyleUnderline"/>
          <w:rFonts w:eastAsia="Garamond"/>
          <w:highlight w:val="cyan"/>
        </w:rPr>
        <w:t xml:space="preserve"> </w:t>
      </w:r>
      <w:r w:rsidRPr="00A42D14">
        <w:rPr>
          <w:rStyle w:val="StyleUnderline"/>
          <w:highlight w:val="cyan"/>
        </w:rPr>
        <w:t>so</w:t>
      </w:r>
      <w:r w:rsidRPr="00A42D14">
        <w:rPr>
          <w:rStyle w:val="StyleUnderline"/>
          <w:rFonts w:eastAsia="Garamond"/>
          <w:highlight w:val="cyan"/>
        </w:rPr>
        <w:t xml:space="preserve"> </w:t>
      </w:r>
      <w:r w:rsidRPr="00A42D14">
        <w:rPr>
          <w:rStyle w:val="StyleUnderline"/>
          <w:highlight w:val="cyan"/>
        </w:rPr>
        <w:t>many</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them</w:t>
      </w:r>
      <w:r w:rsidRPr="00A42D14">
        <w:rPr>
          <w:rStyle w:val="StyleUnderline"/>
          <w:rFonts w:eastAsia="Garamond"/>
          <w:highlight w:val="cyan"/>
        </w:rPr>
        <w:t xml:space="preserve"> </w:t>
      </w:r>
      <w:r w:rsidRPr="00A42D14">
        <w:rPr>
          <w:rStyle w:val="StyleUnderline"/>
          <w:highlight w:val="cyan"/>
        </w:rPr>
        <w:t>have</w:t>
      </w:r>
      <w:r w:rsidRPr="00A42D14">
        <w:rPr>
          <w:rStyle w:val="StyleUnderline"/>
          <w:rFonts w:eastAsia="Garamond"/>
          <w:highlight w:val="cyan"/>
        </w:rPr>
        <w:t xml:space="preserve"> </w:t>
      </w:r>
      <w:r w:rsidRPr="00A42D14">
        <w:rPr>
          <w:rStyle w:val="StyleUnderline"/>
          <w:highlight w:val="cyan"/>
        </w:rPr>
        <w:t>been</w:t>
      </w:r>
      <w:r w:rsidRPr="00A42D14">
        <w:rPr>
          <w:rStyle w:val="StyleUnderline"/>
          <w:rFonts w:eastAsia="Garamond"/>
          <w:highlight w:val="cyan"/>
        </w:rPr>
        <w:t xml:space="preserve"> </w:t>
      </w:r>
      <w:r w:rsidRPr="00A42D14">
        <w:rPr>
          <w:rStyle w:val="StyleUnderline"/>
          <w:highlight w:val="cyan"/>
        </w:rPr>
        <w:t>rotting</w:t>
      </w:r>
      <w:r w:rsidRPr="00A42D14">
        <w:rPr>
          <w:rFonts w:eastAsia="Garamond"/>
          <w:sz w:val="8"/>
        </w:rPr>
        <w:t xml:space="preserve"> </w:t>
      </w:r>
      <w:r w:rsidRPr="00A42D14">
        <w:rPr>
          <w:sz w:val="8"/>
        </w:rPr>
        <w:t>(some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solitary</w:t>
      </w:r>
      <w:r w:rsidRPr="00A42D14">
        <w:rPr>
          <w:rFonts w:eastAsia="Garamond"/>
          <w:sz w:val="8"/>
        </w:rPr>
        <w:t xml:space="preserve"> </w:t>
      </w:r>
      <w:r w:rsidRPr="00A42D14">
        <w:rPr>
          <w:sz w:val="8"/>
        </w:rPr>
        <w:t>confinement)</w:t>
      </w:r>
      <w:r w:rsidRPr="00A42D14">
        <w:rPr>
          <w:rFonts w:eastAsia="Garamond"/>
          <w:sz w:val="8"/>
        </w:rPr>
        <w:t xml:space="preserve"> </w:t>
      </w:r>
      <w:r w:rsidRPr="00A42D14">
        <w:rPr>
          <w:rStyle w:val="StyleUnderline"/>
        </w:rPr>
        <w:t>for</w:t>
      </w:r>
      <w:r w:rsidRPr="00A42D14">
        <w:rPr>
          <w:rStyle w:val="StyleUnderline"/>
          <w:rFonts w:eastAsia="Garamond"/>
        </w:rPr>
        <w:t xml:space="preserve"> </w:t>
      </w:r>
      <w:r w:rsidRPr="00A42D14">
        <w:rPr>
          <w:rStyle w:val="StyleUnderline"/>
        </w:rPr>
        <w:t>ten,</w:t>
      </w:r>
      <w:r w:rsidRPr="00A42D14">
        <w:rPr>
          <w:rStyle w:val="StyleUnderline"/>
          <w:rFonts w:eastAsia="Garamond"/>
        </w:rPr>
        <w:t xml:space="preserve"> </w:t>
      </w:r>
      <w:r w:rsidRPr="00A42D14">
        <w:rPr>
          <w:rStyle w:val="StyleUnderline"/>
        </w:rPr>
        <w:t>twenty,</w:t>
      </w:r>
      <w:r w:rsidRPr="00A42D14">
        <w:rPr>
          <w:rStyle w:val="StyleUnderline"/>
          <w:rFonts w:eastAsia="Garamond"/>
        </w:rPr>
        <w:t xml:space="preserve"> </w:t>
      </w:r>
      <w:r w:rsidRPr="00A42D14">
        <w:rPr>
          <w:rStyle w:val="StyleUnderline"/>
        </w:rPr>
        <w:t>thirty</w:t>
      </w:r>
      <w:r w:rsidRPr="00A42D14">
        <w:rPr>
          <w:rStyle w:val="StyleUnderline"/>
          <w:rFonts w:eastAsia="Garamond"/>
        </w:rPr>
        <w:t xml:space="preserve"> </w:t>
      </w:r>
      <w:r w:rsidRPr="00A42D14">
        <w:rPr>
          <w:rStyle w:val="StyleUnderline"/>
        </w:rPr>
        <w:t>years,</w:t>
      </w:r>
      <w:r w:rsidRPr="00A42D14">
        <w:rPr>
          <w:rStyle w:val="StyleUnderline"/>
          <w:rFonts w:eastAsia="Garamond"/>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at</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Emphasis"/>
          <w:highlight w:val="cyan"/>
        </w:rPr>
        <w:t>gates</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academy</w:t>
      </w:r>
      <w:r w:rsidRPr="00A42D14">
        <w:rPr>
          <w:rStyle w:val="Emphasis"/>
          <w:rFonts w:eastAsia="Garamond"/>
          <w:highlight w:val="cyan"/>
        </w:rPr>
        <w:t xml:space="preserve"> </w:t>
      </w:r>
      <w:r w:rsidRPr="00A42D14">
        <w:rPr>
          <w:rStyle w:val="Emphasis"/>
          <w:highlight w:val="cyan"/>
        </w:rPr>
        <w:t>where</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crazies</w:t>
      </w:r>
      <w:r w:rsidRPr="00A42D14">
        <w:rPr>
          <w:rStyle w:val="Emphasis"/>
          <w:rFonts w:eastAsia="Garamond"/>
          <w:highlight w:val="cyan"/>
        </w:rPr>
        <w:t xml:space="preserve">” </w:t>
      </w:r>
      <w:r w:rsidRPr="00A42D14">
        <w:rPr>
          <w:rStyle w:val="Emphasis"/>
          <w:highlight w:val="cyan"/>
        </w:rPr>
        <w:t>shout</w:t>
      </w:r>
      <w:r w:rsidRPr="00A42D14">
        <w:rPr>
          <w:rStyle w:val="Emphasis"/>
          <w:rFonts w:eastAsia="Garamond"/>
          <w:highlight w:val="cyan"/>
        </w:rPr>
        <w:t xml:space="preserve"> </w:t>
      </w:r>
      <w:r w:rsidRPr="00A42D14">
        <w:rPr>
          <w:rStyle w:val="Emphasis"/>
          <w:highlight w:val="cyan"/>
        </w:rPr>
        <w:t>at</w:t>
      </w:r>
      <w:r w:rsidRPr="00A42D14">
        <w:rPr>
          <w:rStyle w:val="Emphasis"/>
          <w:rFonts w:eastAsia="Garamond"/>
          <w:highlight w:val="cyan"/>
        </w:rPr>
        <w:t xml:space="preserve"> </w:t>
      </w:r>
      <w:r w:rsidRPr="00A42D14">
        <w:rPr>
          <w:rStyle w:val="Emphasis"/>
          <w:highlight w:val="cyan"/>
        </w:rPr>
        <w:t>passers-by</w:t>
      </w:r>
      <w:r w:rsidRPr="00A42D14">
        <w:rPr>
          <w:rStyle w:val="StyleUnderline"/>
          <w:highlight w:val="cyan"/>
        </w:rPr>
        <w:t>.</w:t>
      </w:r>
      <w:r w:rsidRPr="00A42D14">
        <w:rPr>
          <w:rStyle w:val="StyleUnderline"/>
          <w:rFonts w:eastAsia="Garamond"/>
          <w:highlight w:val="cyan"/>
        </w:rPr>
        <w:t xml:space="preserve"> </w:t>
      </w:r>
      <w:r w:rsidRPr="00A42D14">
        <w:rPr>
          <w:rStyle w:val="StyleUnderline"/>
          <w:highlight w:val="cyan"/>
        </w:rPr>
        <w:t>Gone</w:t>
      </w:r>
      <w:r w:rsidRPr="00A42D14">
        <w:rPr>
          <w:rStyle w:val="StyleUnderline"/>
          <w:rFonts w:eastAsia="Garamond"/>
          <w:highlight w:val="cyan"/>
        </w:rPr>
        <w:t xml:space="preserve"> </w:t>
      </w:r>
      <w:r w:rsidRPr="00A42D14">
        <w:rPr>
          <w:rStyle w:val="StyleUnderline"/>
          <w:highlight w:val="cyan"/>
        </w:rPr>
        <w:t>are</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highlight w:val="cyan"/>
        </w:rPr>
        <w:t>the</w:t>
      </w:r>
      <w:r w:rsidRPr="00A42D14">
        <w:rPr>
          <w:rStyle w:val="StyleUnderline"/>
          <w:rFonts w:eastAsia="Garamond"/>
        </w:rPr>
        <w:t xml:space="preserve"> </w:t>
      </w:r>
      <w:r w:rsidRPr="00A42D14">
        <w:rPr>
          <w:rStyle w:val="StyleUnderline"/>
        </w:rPr>
        <w:t>young</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vibrant</w:t>
      </w:r>
      <w:r w:rsidRPr="00A42D14">
        <w:rPr>
          <w:rStyle w:val="StyleUnderline"/>
          <w:rFonts w:eastAsia="Garamond"/>
        </w:rPr>
        <w:t xml:space="preserve"> </w:t>
      </w:r>
      <w:r w:rsidRPr="00A42D14">
        <w:rPr>
          <w:rStyle w:val="StyleUnderline"/>
          <w:highlight w:val="cyan"/>
        </w:rPr>
        <w:t>voices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Emphasis"/>
          <w:highlight w:val="cyan"/>
        </w:rPr>
        <w:t>affected</w:t>
      </w:r>
      <w:r w:rsidRPr="00A42D14">
        <w:rPr>
          <w:rStyle w:val="Emphasis"/>
          <w:rFonts w:eastAsia="Garamond"/>
          <w:highlight w:val="cyan"/>
        </w:rPr>
        <w:t xml:space="preserve"> </w:t>
      </w:r>
      <w:r w:rsidRPr="00A42D14">
        <w:rPr>
          <w:rStyle w:val="Emphasis"/>
          <w:highlight w:val="cyan"/>
        </w:rPr>
        <w:t>a</w:t>
      </w:r>
      <w:r w:rsidRPr="00A42D14">
        <w:rPr>
          <w:rStyle w:val="Emphasis"/>
          <w:rFonts w:eastAsia="Garamond"/>
          <w:highlight w:val="cyan"/>
        </w:rPr>
        <w:t xml:space="preserve"> </w:t>
      </w:r>
      <w:r w:rsidRPr="00A42D14">
        <w:rPr>
          <w:rStyle w:val="Emphasis"/>
          <w:highlight w:val="cyan"/>
        </w:rPr>
        <w:t>seismic</w:t>
      </w:r>
      <w:r w:rsidRPr="00A42D14">
        <w:rPr>
          <w:rStyle w:val="Emphasis"/>
          <w:rFonts w:eastAsia="Garamond"/>
          <w:highlight w:val="cyan"/>
        </w:rPr>
        <w:t xml:space="preserve"> </w:t>
      </w:r>
      <w:r w:rsidRPr="00A42D14">
        <w:rPr>
          <w:rStyle w:val="Emphasis"/>
          <w:highlight w:val="cyan"/>
        </w:rPr>
        <w:t>shift</w:t>
      </w:r>
      <w:r w:rsidRPr="00A42D14">
        <w:rPr>
          <w:rStyle w:val="Emphasis"/>
          <w:rFonts w:eastAsia="Garamond"/>
          <w:highlight w:val="cyan"/>
        </w:rPr>
        <w:t xml:space="preserve"> </w:t>
      </w:r>
      <w:r w:rsidRPr="00A42D14">
        <w:rPr>
          <w:rStyle w:val="Emphasis"/>
          <w:highlight w:val="cyan"/>
        </w:rPr>
        <w:t>on</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political</w:t>
      </w:r>
      <w:r w:rsidRPr="00A42D14">
        <w:rPr>
          <w:rStyle w:val="Emphasis"/>
          <w:rFonts w:eastAsia="Garamond"/>
          <w:highlight w:val="cyan"/>
        </w:rPr>
        <w:t xml:space="preserve"> </w:t>
      </w:r>
      <w:r w:rsidRPr="00A42D14">
        <w:rPr>
          <w:rStyle w:val="Emphasis"/>
          <w:highlight w:val="cyan"/>
        </w:rPr>
        <w:t>landscape</w:t>
      </w:r>
      <w:r w:rsidRPr="00A42D14">
        <w:rPr>
          <w:rStyle w:val="StyleUnderline"/>
        </w:rPr>
        <w: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also</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intellectual</w:t>
      </w:r>
      <w:r w:rsidRPr="00A42D14">
        <w:rPr>
          <w:rStyle w:val="StyleUnderline"/>
          <w:rFonts w:eastAsia="Garamond"/>
        </w:rPr>
        <w:t xml:space="preserve"> </w:t>
      </w:r>
      <w:r w:rsidRPr="00A42D14">
        <w:rPr>
          <w:rStyle w:val="StyleUnderline"/>
        </w:rPr>
        <w:t>protocols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inquiry,</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with</w:t>
      </w:r>
      <w:r w:rsidRPr="00A42D14">
        <w:rPr>
          <w:rStyle w:val="StyleUnderline"/>
          <w:rFonts w:eastAsia="Garamond"/>
        </w:rPr>
        <w:t xml:space="preserve"> </w:t>
      </w:r>
      <w:r w:rsidRPr="00A42D14">
        <w:rPr>
          <w:rStyle w:val="StyleUnderline"/>
        </w:rPr>
        <w:t>them</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spate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became</w:t>
      </w:r>
      <w:r w:rsidRPr="00A42D14">
        <w:rPr>
          <w:rFonts w:eastAsia="Garamond"/>
          <w:sz w:val="8"/>
        </w:rPr>
        <w:t xml:space="preserve"> </w:t>
      </w:r>
      <w:r w:rsidRPr="00A42D14">
        <w:rPr>
          <w:sz w:val="8"/>
        </w:rPr>
        <w:t>authorized,</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not</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unabashed</w:t>
      </w:r>
      <w:r w:rsidRPr="00A42D14">
        <w:rPr>
          <w:rFonts w:eastAsia="Garamond"/>
          <w:sz w:val="8"/>
        </w:rPr>
        <w:t xml:space="preserve"> </w:t>
      </w:r>
      <w:r w:rsidRPr="00A42D14">
        <w:rPr>
          <w:sz w:val="8"/>
        </w:rPr>
        <w:t>revolutionary</w:t>
      </w:r>
      <w:r w:rsidRPr="00A42D14">
        <w:rPr>
          <w:rFonts w:eastAsia="Garamond"/>
          <w:sz w:val="8"/>
        </w:rPr>
        <w:t xml:space="preserve"> </w:t>
      </w:r>
      <w:r w:rsidRPr="00A42D14">
        <w:rPr>
          <w:sz w:val="8"/>
        </w:rPr>
        <w:t>polemic,</w:t>
      </w:r>
      <w:r w:rsidRPr="00A42D14">
        <w:rPr>
          <w:rFonts w:eastAsia="Garamond"/>
          <w:sz w:val="8"/>
        </w:rPr>
        <w:t xml:space="preserve"> </w:t>
      </w:r>
      <w:r w:rsidRPr="00A42D14">
        <w:rPr>
          <w:sz w:val="8"/>
        </w:rPr>
        <w:t>then</w:t>
      </w:r>
      <w:r w:rsidRPr="00A42D14">
        <w:rPr>
          <w:rFonts w:eastAsia="Garamond"/>
          <w:sz w:val="8"/>
        </w:rPr>
        <w:t xml:space="preserve"> </w:t>
      </w:r>
      <w:r w:rsidRPr="00A42D14">
        <w:rPr>
          <w:sz w:val="8"/>
        </w:rPr>
        <w:t>certainly</w:t>
      </w:r>
      <w:r w:rsidRPr="00A42D14">
        <w:rPr>
          <w:rFonts w:eastAsia="Garamond"/>
          <w:sz w:val="8"/>
        </w:rPr>
        <w:t xml:space="preserve"> </w:t>
      </w:r>
      <w:r w:rsidRPr="00A42D14">
        <w:rPr>
          <w:sz w:val="8"/>
        </w:rPr>
        <w:t>by</w:t>
      </w:r>
      <w:r w:rsidRPr="00A42D14">
        <w:rPr>
          <w:rFonts w:eastAsia="Garamond"/>
          <w:sz w:val="8"/>
        </w:rPr>
        <w:t xml:space="preserve"> </w:t>
      </w:r>
      <w:r w:rsidRPr="00A42D14">
        <w:rPr>
          <w:rStyle w:val="StyleUnderline"/>
        </w:rPr>
        <w:t>a</w:t>
      </w:r>
      <w:r w:rsidRPr="00A42D14">
        <w:rPr>
          <w:rStyle w:val="StyleUnderline"/>
          <w:rFonts w:eastAsia="Garamond"/>
        </w:rPr>
        <w:t xml:space="preserve"> </w:t>
      </w:r>
      <w:r w:rsidRPr="00A42D14">
        <w:rPr>
          <w:rStyle w:val="Emphasis"/>
        </w:rPr>
        <w:t>revolutionary</w:t>
      </w:r>
      <w:r w:rsidRPr="00A42D14">
        <w:rPr>
          <w:rStyle w:val="Emphasis"/>
          <w:rFonts w:eastAsia="Garamond"/>
        </w:rPr>
        <w:t xml:space="preserve"> </w:t>
      </w:r>
      <w:r w:rsidRPr="00A42D14">
        <w:rPr>
          <w:rStyle w:val="Emphasis"/>
        </w:rPr>
        <w:t>zeitgeist</w:t>
      </w:r>
      <w:r w:rsidRPr="00A42D14">
        <w:rPr>
          <w:sz w:val="8"/>
        </w:rPr>
        <w:t xml:space="preserve">. </w:t>
      </w:r>
      <w:r w:rsidRPr="00A42D14">
        <w:rPr>
          <w:rStyle w:val="StyleUnderline"/>
        </w:rPr>
        <w:t>Is</w:t>
      </w:r>
      <w:r w:rsidRPr="00A42D14">
        <w:rPr>
          <w:rStyle w:val="StyleUnderline"/>
          <w:rFonts w:eastAsia="Garamond"/>
        </w:rPr>
        <w:t xml:space="preserve"> </w:t>
      </w:r>
      <w:r w:rsidRPr="00A42D14">
        <w:rPr>
          <w:rStyle w:val="StyleUnderline"/>
        </w:rPr>
        <w:t>it</w:t>
      </w:r>
      <w:r w:rsidRPr="00A42D14">
        <w:rPr>
          <w:rStyle w:val="StyleUnderline"/>
          <w:rFonts w:eastAsia="Garamond"/>
        </w:rPr>
        <w:t xml:space="preserve"> </w:t>
      </w:r>
      <w:r w:rsidRPr="00A42D14">
        <w:rPr>
          <w:rStyle w:val="StyleUnderline"/>
        </w:rPr>
        <w:t>still</w:t>
      </w:r>
      <w:r w:rsidRPr="00A42D14">
        <w:rPr>
          <w:rStyle w:val="StyleUnderline"/>
          <w:rFonts w:eastAsia="Garamond"/>
        </w:rPr>
        <w:t xml:space="preserve"> </w:t>
      </w:r>
      <w:r w:rsidRPr="00A42D14">
        <w:rPr>
          <w:rStyle w:val="StyleUnderline"/>
        </w:rPr>
        <w:t>possible</w:t>
      </w:r>
      <w:r w:rsidRPr="00A42D14">
        <w:rPr>
          <w:rStyle w:val="StyleUnderline"/>
          <w:rFonts w:eastAsia="Garamond"/>
        </w:rPr>
        <w:t xml:space="preserve"> </w:t>
      </w:r>
      <w:r w:rsidRPr="00A42D14">
        <w:rPr>
          <w:rStyle w:val="StyleUnderline"/>
        </w:rPr>
        <w:t>for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dream</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unfettered</w:t>
      </w:r>
      <w:r w:rsidRPr="00A42D14">
        <w:rPr>
          <w:rStyle w:val="StyleUnderline"/>
          <w:rFonts w:eastAsia="Garamond"/>
        </w:rPr>
        <w:t xml:space="preserve"> </w:t>
      </w:r>
      <w:r w:rsidRPr="00A42D14">
        <w:rPr>
          <w:rStyle w:val="StyleUnderline"/>
        </w:rPr>
        <w:t>ethics,</w:t>
      </w:r>
      <w:r w:rsidRPr="00A42D14">
        <w:rPr>
          <w:rStyle w:val="StyleUnderline"/>
          <w:rFonts w:eastAsia="Garamond"/>
        </w:rPr>
        <w:t xml:space="preserve"> </w:t>
      </w:r>
      <w:r w:rsidRPr="00A42D14">
        <w:rPr>
          <w:rStyle w:val="Emphasis"/>
        </w:rPr>
        <w:t>a</w:t>
      </w:r>
      <w:r w:rsidRPr="00A42D14">
        <w:rPr>
          <w:rStyle w:val="Emphasis"/>
          <w:rFonts w:eastAsia="Garamond"/>
        </w:rPr>
        <w:t xml:space="preserve"> </w:t>
      </w:r>
      <w:r w:rsidRPr="00A42D14">
        <w:rPr>
          <w:rStyle w:val="Emphasis"/>
        </w:rPr>
        <w:t>dream</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Settlement</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Slave</w:t>
      </w:r>
      <w:r w:rsidRPr="00A42D14">
        <w:rPr>
          <w:rStyle w:val="Emphasis"/>
          <w:rFonts w:eastAsia="Garamond"/>
        </w:rPr>
        <w:t xml:space="preserve"> </w:t>
      </w:r>
      <w:r w:rsidRPr="00A42D14">
        <w:rPr>
          <w:rStyle w:val="Emphasis"/>
        </w:rPr>
        <w:t>estate</w:t>
      </w:r>
      <w:r w:rsidRPr="00A42D14">
        <w:rPr>
          <w:rStyle w:val="Emphasis"/>
          <w:rFonts w:eastAsia="Garamond"/>
        </w:rPr>
        <w:t>’</w:t>
      </w:r>
      <w:r w:rsidRPr="00A42D14">
        <w:rPr>
          <w:rStyle w:val="Emphasis"/>
        </w:rPr>
        <w:t>s</w:t>
      </w:r>
      <w:r w:rsidRPr="00A42D14">
        <w:rPr>
          <w:rStyle w:val="Emphasis"/>
          <w:rFonts w:eastAsia="Garamond"/>
        </w:rPr>
        <w:t xml:space="preserve"> </w:t>
      </w:r>
      <w:r w:rsidRPr="00A42D14">
        <w:rPr>
          <w:rStyle w:val="Emphasis"/>
        </w:rPr>
        <w:t>destruction</w:t>
      </w:r>
      <w:r w:rsidRPr="00A42D14">
        <w:rPr>
          <w:rStyle w:val="StyleUnderline"/>
        </w:rPr>
        <w:t>,</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manifest</w:t>
      </w:r>
      <w:r w:rsidRPr="00A42D14">
        <w:rPr>
          <w:rStyle w:val="StyleUnderline"/>
          <w:rFonts w:eastAsia="Garamond"/>
        </w:rPr>
        <w:t xml:space="preserve"> </w:t>
      </w:r>
      <w:r w:rsidRPr="00A42D14">
        <w:rPr>
          <w:rStyle w:val="StyleUnderline"/>
        </w:rPr>
        <w:t>itself</w:t>
      </w:r>
      <w:r w:rsidRPr="00A42D14">
        <w:rPr>
          <w:rFonts w:eastAsia="Garamond"/>
          <w:sz w:val="8"/>
        </w:rPr>
        <w:t xml:space="preserve"> </w:t>
      </w:r>
      <w:r w:rsidRPr="00A42D14">
        <w:rPr>
          <w:sz w:val="8"/>
        </w:rPr>
        <w:t>at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ethical</w:t>
      </w:r>
      <w:r w:rsidRPr="00A42D14">
        <w:rPr>
          <w:rFonts w:eastAsia="Garamond"/>
          <w:sz w:val="8"/>
        </w:rPr>
        <w:t xml:space="preserve"> </w:t>
      </w:r>
      <w:r w:rsidRPr="00A42D14">
        <w:rPr>
          <w:sz w:val="8"/>
        </w:rPr>
        <w:t>core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discourse,</w:t>
      </w:r>
      <w:r w:rsidRPr="00A42D14">
        <w:rPr>
          <w:rFonts w:eastAsia="Garamond"/>
          <w:sz w:val="8"/>
        </w:rPr>
        <w:t xml:space="preserve"> </w:t>
      </w:r>
      <w:r w:rsidRPr="00A42D14">
        <w:rPr>
          <w:rStyle w:val="StyleUnderline"/>
        </w:rPr>
        <w:t>when</w:t>
      </w:r>
      <w:r w:rsidRPr="00A42D14">
        <w:rPr>
          <w:rStyle w:val="StyleUnderline"/>
          <w:rFonts w:eastAsia="Garamond"/>
        </w:rPr>
        <w:t xml:space="preserve"> </w:t>
      </w:r>
      <w:r w:rsidRPr="00A42D14">
        <w:rPr>
          <w:rStyle w:val="StyleUnderline"/>
        </w:rPr>
        <w:t>this</w:t>
      </w:r>
      <w:r w:rsidRPr="00A42D14">
        <w:rPr>
          <w:rStyle w:val="StyleUnderline"/>
          <w:rFonts w:eastAsia="Garamond"/>
        </w:rPr>
        <w:t xml:space="preserve"> </w:t>
      </w:r>
      <w:r w:rsidRPr="00A42D14">
        <w:rPr>
          <w:rStyle w:val="StyleUnderline"/>
        </w:rPr>
        <w:t>dream</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no</w:t>
      </w:r>
      <w:r w:rsidRPr="00A42D14">
        <w:rPr>
          <w:rStyle w:val="StyleUnderline"/>
          <w:rFonts w:eastAsia="Garamond"/>
        </w:rPr>
        <w:t xml:space="preserve"> </w:t>
      </w:r>
      <w:r w:rsidRPr="00A42D14">
        <w:rPr>
          <w:rStyle w:val="StyleUnderline"/>
        </w:rPr>
        <w:t>longer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constituent</w:t>
      </w:r>
      <w:r w:rsidRPr="00A42D14">
        <w:rPr>
          <w:rStyle w:val="StyleUnderline"/>
          <w:rFonts w:eastAsia="Garamond"/>
        </w:rPr>
        <w:t xml:space="preserve"> </w:t>
      </w:r>
      <w:r w:rsidRPr="00A42D14">
        <w:rPr>
          <w:rStyle w:val="StyleUnderline"/>
        </w:rPr>
        <w:t>element</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streets</w:t>
      </w:r>
      <w:r w:rsidRPr="00A42D14">
        <w:rPr>
          <w:rFonts w:eastAsia="Garamond"/>
          <w:sz w:val="8"/>
        </w:rPr>
        <w:t xml:space="preserve"> </w:t>
      </w:r>
      <w:r w:rsidRPr="00A42D14">
        <w:rPr>
          <w:sz w:val="8"/>
        </w:rPr>
        <w:t>nor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intellectual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academy?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answer</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sense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history</w:t>
      </w:r>
      <w:r w:rsidRPr="00A42D14">
        <w:rPr>
          <w:rFonts w:eastAsia="Garamond"/>
          <w:sz w:val="8"/>
        </w:rPr>
        <w:t xml:space="preserve"> </w:t>
      </w:r>
      <w:r w:rsidRPr="00A42D14">
        <w:rPr>
          <w:sz w:val="8"/>
        </w:rPr>
        <w:t>has</w:t>
      </w:r>
      <w:r w:rsidRPr="00A42D14">
        <w:rPr>
          <w:rFonts w:eastAsia="Garamond"/>
          <w:sz w:val="8"/>
        </w:rPr>
        <w:t xml:space="preserve"> </w:t>
      </w:r>
      <w:r w:rsidRPr="00A42D14">
        <w:rPr>
          <w:sz w:val="8"/>
        </w:rPr>
        <w:t>shown,</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cannot</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articulated</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streets</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doubly</w:t>
      </w:r>
      <w:r w:rsidRPr="00A42D14">
        <w:rPr>
          <w:rFonts w:eastAsia="Garamond"/>
          <w:sz w:val="8"/>
        </w:rPr>
        <w:t xml:space="preserve"> </w:t>
      </w:r>
      <w:r w:rsidRPr="00A42D14">
        <w:rPr>
          <w:sz w:val="8"/>
        </w:rPr>
        <w:t>foreclosed</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screenplays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scholarly</w:t>
      </w:r>
      <w:r w:rsidRPr="00A42D14">
        <w:rPr>
          <w:rFonts w:eastAsia="Garamond"/>
          <w:sz w:val="8"/>
        </w:rPr>
        <w:t xml:space="preserve"> </w:t>
      </w:r>
      <w:r w:rsidRPr="00A42D14">
        <w:rPr>
          <w:sz w:val="8"/>
        </w:rPr>
        <w:t>prose;</w:t>
      </w:r>
      <w:r w:rsidRPr="00A42D14">
        <w:rPr>
          <w:rFonts w:eastAsia="Garamond"/>
          <w:sz w:val="8"/>
        </w:rPr>
        <w:t xml:space="preserve"> </w:t>
      </w:r>
      <w:r w:rsidRPr="00A42D14">
        <w:rPr>
          <w:sz w:val="8"/>
        </w:rPr>
        <w:t>but</w:t>
      </w:r>
      <w:r w:rsidRPr="00A42D14">
        <w:rPr>
          <w:rFonts w:eastAsia="Garamond"/>
          <w:sz w:val="8"/>
        </w:rPr>
        <w:t xml:space="preserve"> “</w:t>
      </w:r>
      <w:r w:rsidRPr="00A42D14">
        <w:rPr>
          <w:sz w:val="8"/>
        </w:rPr>
        <w:t>yes</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sense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in</w:t>
      </w:r>
      <w:r w:rsidRPr="00A42D14">
        <w:rPr>
          <w:rFonts w:eastAsia="Garamond"/>
          <w:sz w:val="8"/>
        </w:rPr>
        <w:t xml:space="preserve"> </w:t>
      </w:r>
      <w:r w:rsidRPr="00A42D14">
        <w:rPr>
          <w:rStyle w:val="StyleUnderline"/>
        </w:rPr>
        <w:t>even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most</w:t>
      </w:r>
      <w:r w:rsidRPr="00A42D14">
        <w:rPr>
          <w:rStyle w:val="StyleUnderline"/>
          <w:rFonts w:eastAsia="Garamond"/>
        </w:rPr>
        <w:t xml:space="preserve"> </w:t>
      </w:r>
      <w:r w:rsidRPr="00A42D14">
        <w:rPr>
          <w:rStyle w:val="StyleUnderline"/>
        </w:rPr>
        <w:t>taciturn</w:t>
      </w:r>
      <w:r w:rsidRPr="00A42D14">
        <w:rPr>
          <w:rStyle w:val="StyleUnderline"/>
          <w:rFonts w:eastAsia="Garamond"/>
        </w:rPr>
        <w:t xml:space="preserve"> </w:t>
      </w:r>
      <w:r w:rsidRPr="00A42D14">
        <w:rPr>
          <w:rStyle w:val="StyleUnderline"/>
        </w:rPr>
        <w:t>historical</w:t>
      </w:r>
      <w:r w:rsidRPr="00A42D14">
        <w:rPr>
          <w:rStyle w:val="StyleUnderline"/>
          <w:rFonts w:eastAsia="Garamond"/>
        </w:rPr>
        <w:t xml:space="preserve"> </w:t>
      </w:r>
      <w:r w:rsidRPr="00A42D14">
        <w:rPr>
          <w:rStyle w:val="StyleUnderline"/>
        </w:rPr>
        <w:t>moments</w:t>
      </w:r>
      <w:r w:rsidRPr="00A42D14">
        <w:rPr>
          <w:rStyle w:val="StyleUnderline"/>
          <w:rFonts w:eastAsia="Garamond"/>
        </w:rPr>
        <w:t xml:space="preserve"> </w:t>
      </w:r>
      <w:r w:rsidRPr="00A42D14">
        <w:rPr>
          <w:rStyle w:val="StyleUnderline"/>
        </w:rPr>
        <w:t>such</w:t>
      </w:r>
      <w:r w:rsidRPr="00A42D14">
        <w:rPr>
          <w:rStyle w:val="StyleUnderline"/>
          <w:rFonts w:eastAsia="Garamond"/>
        </w:rPr>
        <w:t xml:space="preserve"> </w:t>
      </w:r>
      <w:r w:rsidRPr="00A42D14">
        <w:rPr>
          <w:rStyle w:val="StyleUnderline"/>
        </w:rPr>
        <w:t>as</w:t>
      </w:r>
      <w:r w:rsidRPr="00A42D14">
        <w:rPr>
          <w:rStyle w:val="StyleUnderline"/>
          <w:rFonts w:eastAsia="Garamond"/>
        </w:rPr>
        <w:t xml:space="preserve"> </w:t>
      </w:r>
      <w:r w:rsidRPr="00A42D14">
        <w:rPr>
          <w:rStyle w:val="StyleUnderline"/>
        </w:rPr>
        <w:t>ours,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Black</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w:t>
      </w:r>
      <w:r w:rsidRPr="00A42D14">
        <w:rPr>
          <w:rStyle w:val="StyleUnderline"/>
          <w:rFonts w:eastAsia="Garamond"/>
        </w:rPr>
        <w:t xml:space="preserve"> </w:t>
      </w:r>
      <w:r w:rsidRPr="00A42D14">
        <w:rPr>
          <w:rStyle w:val="StyleUnderline"/>
        </w:rPr>
        <w:t>suffering</w:t>
      </w:r>
      <w:r w:rsidRPr="00A42D14">
        <w:rPr>
          <w:rStyle w:val="StyleUnderline"/>
          <w:rFonts w:eastAsia="Garamond"/>
        </w:rPr>
        <w:t xml:space="preserve"> </w:t>
      </w:r>
      <w:r w:rsidRPr="00A42D14">
        <w:rPr>
          <w:rStyle w:val="StyleUnderline"/>
        </w:rPr>
        <w:t>breaks</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on</w:t>
      </w:r>
      <w:r w:rsidRPr="00A42D14">
        <w:rPr>
          <w:rStyle w:val="StyleUnderline"/>
          <w:rFonts w:eastAsia="Garamond"/>
        </w:rPr>
        <w:t xml:space="preserve"> </w:t>
      </w:r>
      <w:r w:rsidRPr="00A42D14">
        <w:rPr>
          <w:rStyle w:val="StyleUnderline"/>
        </w:rPr>
        <w:t>this</w:t>
      </w:r>
      <w:r w:rsidRPr="00A42D14">
        <w:rPr>
          <w:rStyle w:val="StyleUnderline"/>
          <w:rFonts w:eastAsia="Garamond"/>
        </w:rPr>
        <w:t xml:space="preserve"> </w:t>
      </w:r>
      <w:r w:rsidRPr="00A42D14">
        <w:rPr>
          <w:rStyle w:val="StyleUnderline"/>
        </w:rPr>
        <w:t>foreclosure</w:t>
      </w:r>
      <w:r w:rsidRPr="00A42D14">
        <w:rPr>
          <w:sz w:val="8"/>
        </w:rPr>
        <w:t>,</w:t>
      </w:r>
      <w:r w:rsidRPr="00A42D14">
        <w:rPr>
          <w:rFonts w:eastAsia="Garamond"/>
          <w:sz w:val="8"/>
        </w:rPr>
        <w:t xml:space="preserve"> </w:t>
      </w:r>
      <w:r w:rsidRPr="00A42D14">
        <w:rPr>
          <w:sz w:val="8"/>
        </w:rPr>
        <w:t>albeit</w:t>
      </w:r>
      <w:r w:rsidRPr="00A42D14">
        <w:rPr>
          <w:rFonts w:eastAsia="Garamond"/>
          <w:sz w:val="8"/>
        </w:rPr>
        <w:t xml:space="preserve"> </w:t>
      </w:r>
      <w:r w:rsidRPr="00A42D14">
        <w:rPr>
          <w:sz w:val="8"/>
        </w:rPr>
        <w:t>like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somatic</w:t>
      </w:r>
      <w:r w:rsidRPr="00A42D14">
        <w:rPr>
          <w:rFonts w:eastAsia="Garamond"/>
          <w:sz w:val="8"/>
        </w:rPr>
        <w:t xml:space="preserve"> </w:t>
      </w:r>
      <w:r w:rsidRPr="00A42D14">
        <w:rPr>
          <w:sz w:val="8"/>
        </w:rPr>
        <w:t>compliance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hysterical</w:t>
      </w:r>
      <w:r w:rsidRPr="00A42D14">
        <w:rPr>
          <w:rFonts w:eastAsia="Garamond"/>
          <w:sz w:val="8"/>
        </w:rPr>
        <w:t xml:space="preserve"> </w:t>
      </w:r>
      <w:r w:rsidRPr="00A42D14">
        <w:rPr>
          <w:sz w:val="8"/>
        </w:rPr>
        <w:t>symptoms</w:t>
      </w:r>
      <w:r w:rsidRPr="00A42D14">
        <w:rPr>
          <w:rFonts w:eastAsia="Garamond"/>
          <w:sz w:val="8"/>
        </w:rPr>
        <w:t>—</w:t>
      </w:r>
      <w:r w:rsidRPr="00A42D14">
        <w:rPr>
          <w:sz w:val="8"/>
        </w:rPr>
        <w:t>it</w:t>
      </w:r>
      <w:r w:rsidRPr="00A42D14">
        <w:rPr>
          <w:rFonts w:eastAsia="Garamond"/>
          <w:sz w:val="8"/>
        </w:rPr>
        <w:t xml:space="preserve"> </w:t>
      </w:r>
      <w:r w:rsidRPr="00A42D14">
        <w:rPr>
          <w:sz w:val="8"/>
        </w:rPr>
        <w:t>registers</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both</w:t>
      </w:r>
      <w:r w:rsidRPr="00A42D14">
        <w:rPr>
          <w:rFonts w:eastAsia="Garamond"/>
          <w:sz w:val="8"/>
        </w:rPr>
        <w:t xml:space="preserve"> </w:t>
      </w:r>
      <w:r w:rsidRPr="00A42D14">
        <w:rPr>
          <w:sz w:val="8"/>
        </w:rPr>
        <w:t>cinema</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scholarship</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symptoms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awareness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structural</w:t>
      </w:r>
      <w:r w:rsidRPr="00A42D14">
        <w:rPr>
          <w:rFonts w:eastAsia="Garamond"/>
          <w:sz w:val="8"/>
        </w:rPr>
        <w:t xml:space="preserve"> </w:t>
      </w:r>
      <w:r w:rsidRPr="00A42D14">
        <w:rPr>
          <w:sz w:val="8"/>
        </w:rPr>
        <w:t>antagonisms.</w:t>
      </w:r>
      <w:r w:rsidRPr="00A42D14">
        <w:rPr>
          <w:rFonts w:eastAsia="Garamond"/>
          <w:sz w:val="8"/>
        </w:rPr>
        <w:t xml:space="preserve"> </w:t>
      </w:r>
      <w:r w:rsidRPr="00A42D14">
        <w:rPr>
          <w:sz w:val="8"/>
        </w:rPr>
        <w:t>Between</w:t>
      </w:r>
      <w:r w:rsidRPr="00A42D14">
        <w:rPr>
          <w:rFonts w:eastAsia="Garamond"/>
          <w:sz w:val="8"/>
        </w:rPr>
        <w:t xml:space="preserve"> </w:t>
      </w:r>
      <w:r w:rsidRPr="00A42D14">
        <w:rPr>
          <w:sz w:val="8"/>
        </w:rPr>
        <w:t>1967</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1980,</w:t>
      </w:r>
      <w:r w:rsidRPr="00A42D14">
        <w:rPr>
          <w:rFonts w:eastAsia="Garamond"/>
          <w:sz w:val="8"/>
        </w:rPr>
        <w:t xml:space="preserve"> </w:t>
      </w:r>
      <w:r w:rsidRPr="00A42D14">
        <w:rPr>
          <w:sz w:val="8"/>
        </w:rPr>
        <w:t>we</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think</w:t>
      </w:r>
      <w:r w:rsidRPr="00A42D14">
        <w:rPr>
          <w:rFonts w:eastAsia="Garamond"/>
          <w:sz w:val="8"/>
        </w:rPr>
        <w:t xml:space="preserve"> </w:t>
      </w:r>
      <w:r w:rsidRPr="00A42D14">
        <w:rPr>
          <w:sz w:val="8"/>
        </w:rPr>
        <w:t>cinematically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intellectually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Blackness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Redness</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having</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coherence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full-blown</w:t>
      </w:r>
      <w:r w:rsidRPr="00A42D14">
        <w:rPr>
          <w:rFonts w:eastAsia="Garamond"/>
          <w:sz w:val="8"/>
        </w:rPr>
        <w:t xml:space="preserve"> </w:t>
      </w:r>
      <w:r w:rsidRPr="00A42D14">
        <w:rPr>
          <w:sz w:val="8"/>
        </w:rPr>
        <w:t>discourses.</w:t>
      </w:r>
      <w:r w:rsidRPr="00A42D14">
        <w:rPr>
          <w:rFonts w:eastAsia="Garamond"/>
          <w:sz w:val="8"/>
        </w:rPr>
        <w:t xml:space="preserve"> </w:t>
      </w:r>
      <w:r w:rsidRPr="00A42D14">
        <w:rPr>
          <w:sz w:val="8"/>
        </w:rPr>
        <w:t>But</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1980</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present,</w:t>
      </w:r>
      <w:r w:rsidRPr="00A42D14">
        <w:rPr>
          <w:rFonts w:eastAsia="Garamond"/>
          <w:sz w:val="8"/>
        </w:rPr>
        <w:t xml:space="preserve"> </w:t>
      </w:r>
      <w:r w:rsidRPr="00A42D14">
        <w:rPr>
          <w:rStyle w:val="StyleUnderline"/>
        </w:rPr>
        <w:t>Blackness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Redness</w:t>
      </w:r>
      <w:r w:rsidRPr="00A42D14">
        <w:rPr>
          <w:rStyle w:val="StyleUnderline"/>
          <w:rFonts w:eastAsia="Garamond"/>
        </w:rPr>
        <w:t xml:space="preserve"> </w:t>
      </w:r>
      <w:r w:rsidRPr="00A42D14">
        <w:rPr>
          <w:rStyle w:val="StyleUnderline"/>
        </w:rPr>
        <w:t>manifests</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rebar</w:t>
      </w:r>
      <w:r w:rsidRPr="00A42D14">
        <w:rPr>
          <w:rStyle w:val="StyleUnderline"/>
          <w:rFonts w:eastAsia="Garamond"/>
        </w:rPr>
        <w:t xml:space="preserve"> </w:t>
      </w:r>
      <w:r w:rsidRPr="00A42D14">
        <w:rPr>
          <w:rStyle w:val="StyleUnderline"/>
        </w:rPr>
        <w:t>of</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rPr>
        <w:t>intellectual</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sz w:val="8"/>
        </w:rPr>
        <w: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is,</w:t>
      </w:r>
      <w:r w:rsidRPr="00A42D14">
        <w:rPr>
          <w:rFonts w:eastAsia="Garamond"/>
          <w:sz w:val="8"/>
        </w:rPr>
        <w:t xml:space="preserve"> </w:t>
      </w:r>
      <w:r w:rsidRPr="00A42D14">
        <w:rPr>
          <w:rStyle w:val="StyleUnderline"/>
        </w:rPr>
        <w:t>as</w:t>
      </w:r>
      <w:r w:rsidRPr="00A42D14">
        <w:rPr>
          <w:rStyle w:val="StyleUnderline"/>
          <w:rFonts w:eastAsia="Garamond"/>
        </w:rPr>
        <w:t xml:space="preserve"> </w:t>
      </w:r>
      <w:r w:rsidRPr="00A42D14">
        <w:rPr>
          <w:rStyle w:val="StyleUnderline"/>
        </w:rPr>
        <w:t>unspoken</w:t>
      </w:r>
      <w:r w:rsidRPr="00A42D14">
        <w:rPr>
          <w:rStyle w:val="StyleUnderline"/>
          <w:rFonts w:eastAsia="Garamond"/>
        </w:rPr>
        <w:t xml:space="preserve"> </w:t>
      </w:r>
      <w:r w:rsidRPr="00A42D14">
        <w:rPr>
          <w:rStyle w:val="StyleUnderline"/>
        </w:rPr>
        <w:t>grammars</w:t>
      </w:r>
      <w:r w:rsidRPr="00A42D14">
        <w:rPr>
          <w:sz w:val="8"/>
        </w:rPr>
        <w:t xml:space="preserve">. </w:t>
      </w:r>
      <w:r w:rsidRPr="00A42D14">
        <w:rPr>
          <w:rStyle w:val="StyleUnderline"/>
        </w:rPr>
        <w:t>This</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can</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discerned</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cinematic</w:t>
      </w:r>
      <w:r w:rsidRPr="00A42D14">
        <w:rPr>
          <w:rFonts w:eastAsia="Garamond"/>
          <w:sz w:val="8"/>
        </w:rPr>
        <w:t xml:space="preserve"> </w:t>
      </w:r>
      <w:r w:rsidRPr="00A42D14">
        <w:rPr>
          <w:sz w:val="8"/>
        </w:rPr>
        <w:t>strategies</w:t>
      </w:r>
      <w:r w:rsidRPr="00A42D14">
        <w:rPr>
          <w:rFonts w:eastAsia="Garamond"/>
          <w:sz w:val="8"/>
        </w:rPr>
        <w:t xml:space="preserve"> </w:t>
      </w:r>
      <w:r w:rsidRPr="00A42D14">
        <w:rPr>
          <w:sz w:val="8"/>
        </w:rPr>
        <w:t>(lighting,</w:t>
      </w:r>
      <w:r w:rsidRPr="00A42D14">
        <w:rPr>
          <w:rFonts w:eastAsia="Garamond"/>
          <w:sz w:val="8"/>
        </w:rPr>
        <w:t xml:space="preserve"> </w:t>
      </w:r>
      <w:r w:rsidRPr="00A42D14">
        <w:rPr>
          <w:sz w:val="8"/>
        </w:rPr>
        <w:t>camera</w:t>
      </w:r>
      <w:r w:rsidRPr="00A42D14">
        <w:rPr>
          <w:rFonts w:eastAsia="Garamond"/>
          <w:sz w:val="8"/>
        </w:rPr>
        <w:t xml:space="preserve"> </w:t>
      </w:r>
      <w:r w:rsidRPr="00A42D14">
        <w:rPr>
          <w:sz w:val="8"/>
        </w:rPr>
        <w:t>angles,</w:t>
      </w:r>
      <w:r w:rsidRPr="00A42D14">
        <w:rPr>
          <w:rFonts w:eastAsia="Garamond"/>
          <w:sz w:val="8"/>
        </w:rPr>
        <w:t xml:space="preserve"> </w:t>
      </w:r>
      <w:r w:rsidRPr="00A42D14">
        <w:rPr>
          <w:sz w:val="8"/>
        </w:rPr>
        <w:t>image</w:t>
      </w:r>
      <w:r w:rsidRPr="00A42D14">
        <w:rPr>
          <w:rFonts w:eastAsia="Garamond"/>
          <w:sz w:val="8"/>
        </w:rPr>
        <w:t xml:space="preserve"> </w:t>
      </w:r>
      <w:r w:rsidRPr="00A42D14">
        <w:rPr>
          <w:sz w:val="8"/>
        </w:rPr>
        <w:t>composition,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acoustic</w:t>
      </w:r>
      <w:r w:rsidRPr="00A42D14">
        <w:rPr>
          <w:rFonts w:eastAsia="Garamond"/>
          <w:sz w:val="8"/>
        </w:rPr>
        <w:t xml:space="preserve"> </w:t>
      </w:r>
      <w:r w:rsidRPr="00A42D14">
        <w:rPr>
          <w:sz w:val="8"/>
        </w:rPr>
        <w:t>strategies/design),</w:t>
      </w:r>
      <w:r w:rsidRPr="00A42D14">
        <w:rPr>
          <w:rFonts w:eastAsia="Garamond"/>
          <w:sz w:val="8"/>
        </w:rPr>
        <w:t xml:space="preserve"> </w:t>
      </w:r>
      <w:r w:rsidRPr="00A42D14">
        <w:rPr>
          <w:sz w:val="8"/>
        </w:rPr>
        <w:t>even</w:t>
      </w:r>
      <w:r w:rsidRPr="00A42D14">
        <w:rPr>
          <w:rFonts w:eastAsia="Garamond"/>
          <w:sz w:val="8"/>
        </w:rPr>
        <w:t xml:space="preserve"> </w:t>
      </w:r>
      <w:r w:rsidRPr="00A42D14">
        <w:rPr>
          <w:rStyle w:val="StyleUnderline"/>
          <w:highlight w:val="cyan"/>
        </w:rPr>
        <w:t>when</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script</w:t>
      </w:r>
      <w:r w:rsidRPr="00A42D14">
        <w:rPr>
          <w:rStyle w:val="StyleUnderline"/>
          <w:rFonts w:eastAsia="Garamond"/>
          <w:highlight w:val="cyan"/>
        </w:rPr>
        <w:t xml:space="preserve"> </w:t>
      </w:r>
      <w:r w:rsidRPr="00A42D14">
        <w:rPr>
          <w:rStyle w:val="StyleUnderline"/>
          <w:highlight w:val="cyan"/>
        </w:rPr>
        <w:t>labors</w:t>
      </w:r>
      <w:r w:rsidRPr="00A42D14">
        <w:rPr>
          <w:rStyle w:val="StyleUnderline"/>
          <w:rFonts w:eastAsia="Garamond"/>
          <w:highlight w:val="cyan"/>
        </w:rPr>
        <w:t xml:space="preserve"> </w:t>
      </w:r>
      <w:r w:rsidRPr="00A42D14">
        <w:rPr>
          <w:rStyle w:val="StyleUnderline"/>
          <w:highlight w:val="cyan"/>
        </w:rPr>
        <w:t>for</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spectator</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imagine</w:t>
      </w:r>
      <w:r w:rsidRPr="00A42D14">
        <w:rPr>
          <w:rStyle w:val="StyleUnderline"/>
          <w:rFonts w:eastAsia="Garamond"/>
          <w:highlight w:val="cyan"/>
        </w:rPr>
        <w:t xml:space="preserve"> </w:t>
      </w:r>
      <w:r w:rsidRPr="00A42D14">
        <w:rPr>
          <w:rStyle w:val="Emphasis"/>
          <w:highlight w:val="cyan"/>
        </w:rPr>
        <w:t>social</w:t>
      </w:r>
      <w:r w:rsidRPr="00A42D14">
        <w:rPr>
          <w:rStyle w:val="Emphasis"/>
          <w:rFonts w:eastAsia="Garamond"/>
          <w:highlight w:val="cyan"/>
        </w:rPr>
        <w:t xml:space="preserve"> </w:t>
      </w:r>
      <w:r w:rsidRPr="00A42D14">
        <w:rPr>
          <w:rStyle w:val="Emphasis"/>
          <w:highlight w:val="cyan"/>
        </w:rPr>
        <w:t>turmoil</w:t>
      </w:r>
      <w:r w:rsidRPr="00A42D14">
        <w:rPr>
          <w:rStyle w:val="Emphasis"/>
          <w:rFonts w:eastAsia="Garamond"/>
          <w:highlight w:val="cyan"/>
        </w:rPr>
        <w:t xml:space="preserve"> </w:t>
      </w:r>
      <w:r w:rsidRPr="00A42D14">
        <w:rPr>
          <w:rStyle w:val="Emphasis"/>
          <w:highlight w:val="cyan"/>
        </w:rPr>
        <w:t>through</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rubric</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conflict</w:t>
      </w:r>
      <w:r w:rsidRPr="00A42D14">
        <w:rPr>
          <w:rStyle w:val="Emphasis"/>
          <w:rFonts w:eastAsia="Garamond"/>
        </w:rPr>
        <w:t xml:space="preserve"> </w:t>
      </w:r>
      <w:r w:rsidRPr="00A42D14">
        <w:rPr>
          <w:sz w:val="8"/>
        </w:rPr>
        <w:t>(</w:t>
      </w:r>
      <w:r w:rsidRPr="00A42D14">
        <w:rPr>
          <w:rStyle w:val="StyleUnderline"/>
        </w:rPr>
        <w:t>that</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676C82">
        <w:rPr>
          <w:rStyle w:val="StyleUnderline"/>
        </w:rPr>
        <w:t>a</w:t>
      </w:r>
      <w:r w:rsidRPr="00676C82">
        <w:rPr>
          <w:rStyle w:val="StyleUnderline"/>
          <w:rFonts w:eastAsia="Garamond"/>
        </w:rPr>
        <w:t xml:space="preserve"> </w:t>
      </w:r>
      <w:r w:rsidRPr="00676C82">
        <w:rPr>
          <w:rStyle w:val="StyleUnderline"/>
        </w:rPr>
        <w:t>rubric</w:t>
      </w:r>
      <w:r w:rsidRPr="00676C82">
        <w:rPr>
          <w:rStyle w:val="StyleUnderline"/>
          <w:rFonts w:eastAsia="Garamond"/>
        </w:rPr>
        <w:t xml:space="preserve"> </w:t>
      </w:r>
      <w:r w:rsidRPr="00676C82">
        <w:rPr>
          <w:rStyle w:val="StyleUnderline"/>
        </w:rPr>
        <w:t>of</w:t>
      </w:r>
      <w:r w:rsidRPr="00676C82">
        <w:rPr>
          <w:rStyle w:val="StyleUnderline"/>
          <w:rFonts w:eastAsia="Garamond"/>
        </w:rPr>
        <w:t xml:space="preserve"> </w:t>
      </w:r>
      <w:r w:rsidRPr="00676C82">
        <w:rPr>
          <w:rStyle w:val="StyleUnderline"/>
        </w:rPr>
        <w:t>problems</w:t>
      </w:r>
      <w:r w:rsidRPr="00676C82">
        <w:rPr>
          <w:rStyle w:val="StyleUnderline"/>
          <w:rFonts w:eastAsia="Garamond"/>
        </w:rPr>
        <w:t xml:space="preserve"> </w:t>
      </w:r>
      <w:r w:rsidRPr="00676C82">
        <w:rPr>
          <w:rStyle w:val="StyleUnderline"/>
        </w:rPr>
        <w:t>that</w:t>
      </w:r>
      <w:r w:rsidRPr="00676C82">
        <w:rPr>
          <w:rStyle w:val="StyleUnderline"/>
          <w:rFonts w:eastAsia="Garamond"/>
        </w:rPr>
        <w:t xml:space="preserve"> </w:t>
      </w:r>
      <w:r w:rsidRPr="00676C82">
        <w:rPr>
          <w:rStyle w:val="StyleUnderline"/>
        </w:rPr>
        <w:t>can</w:t>
      </w:r>
      <w:r w:rsidRPr="00676C82">
        <w:rPr>
          <w:rStyle w:val="StyleUnderline"/>
          <w:rFonts w:eastAsia="Garamond"/>
        </w:rPr>
        <w:t xml:space="preserve"> </w:t>
      </w:r>
      <w:r w:rsidRPr="00676C82">
        <w:rPr>
          <w:rStyle w:val="StyleUnderline"/>
        </w:rPr>
        <w:t>be</w:t>
      </w:r>
      <w:r w:rsidRPr="00676C82">
        <w:rPr>
          <w:rStyle w:val="StyleUnderline"/>
          <w:rFonts w:eastAsia="Garamond"/>
        </w:rPr>
        <w:t xml:space="preserve"> </w:t>
      </w:r>
      <w:r w:rsidRPr="00676C82">
        <w:rPr>
          <w:rStyle w:val="StyleUnderline"/>
        </w:rPr>
        <w:t>posed</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conceptually</w:t>
      </w:r>
      <w:r w:rsidRPr="00676C82">
        <w:rPr>
          <w:rStyle w:val="StyleUnderline"/>
          <w:rFonts w:eastAsia="Garamond"/>
        </w:rPr>
        <w:t xml:space="preserve"> </w:t>
      </w:r>
      <w:r w:rsidRPr="00676C82">
        <w:rPr>
          <w:rStyle w:val="StyleUnderline"/>
        </w:rPr>
        <w:t>solved)</w:t>
      </w:r>
      <w:r w:rsidRPr="00676C82">
        <w:rPr>
          <w:rFonts w:eastAsia="Garamond"/>
          <w:sz w:val="8"/>
        </w:rPr>
        <w:t xml:space="preserve"> </w:t>
      </w:r>
      <w:r w:rsidRPr="00A42D14">
        <w:rPr>
          <w:rStyle w:val="StyleUnderline"/>
          <w:highlight w:val="cyan"/>
        </w:rPr>
        <w:t>as</w:t>
      </w:r>
      <w:r w:rsidRPr="00A42D14">
        <w:rPr>
          <w:rStyle w:val="StyleUnderline"/>
          <w:rFonts w:eastAsia="Garamond"/>
          <w:highlight w:val="cyan"/>
        </w:rPr>
        <w:t xml:space="preserve"> </w:t>
      </w:r>
      <w:r w:rsidRPr="00A42D14">
        <w:rPr>
          <w:rStyle w:val="StyleUnderline"/>
          <w:highlight w:val="cyan"/>
        </w:rPr>
        <w:t>opposed</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highlight w:val="cyan"/>
        </w:rPr>
        <w:t xml:space="preserve"> </w:t>
      </w:r>
      <w:r w:rsidRPr="00676C82">
        <w:rPr>
          <w:rStyle w:val="StyleUnderline"/>
        </w:rPr>
        <w:t>the</w:t>
      </w:r>
      <w:r w:rsidRPr="00676C82">
        <w:rPr>
          <w:rStyle w:val="StyleUnderline"/>
          <w:rFonts w:eastAsia="Garamond"/>
        </w:rPr>
        <w:t xml:space="preserve"> </w:t>
      </w:r>
      <w:r w:rsidRPr="00676C82">
        <w:rPr>
          <w:rStyle w:val="StyleUnderline"/>
        </w:rPr>
        <w:t>rubric</w:t>
      </w:r>
      <w:r w:rsidRPr="00676C82">
        <w:rPr>
          <w:rStyle w:val="StyleUnderline"/>
          <w:rFonts w:eastAsia="Garamond"/>
        </w:rPr>
        <w:t xml:space="preserve"> </w:t>
      </w:r>
      <w:r w:rsidRPr="00676C82">
        <w:rPr>
          <w:rStyle w:val="StyleUnderline"/>
        </w:rPr>
        <w:t>of</w:t>
      </w:r>
      <w:r w:rsidRPr="00676C82">
        <w:rPr>
          <w:rStyle w:val="StyleUnderline"/>
          <w:rFonts w:eastAsia="Garamond"/>
        </w:rPr>
        <w:t xml:space="preserve"> </w:t>
      </w:r>
      <w:r w:rsidRPr="00676C82">
        <w:rPr>
          <w:rStyle w:val="StyleUnderline"/>
          <w:highlight w:val="cyan"/>
        </w:rPr>
        <w:t>antagonism</w:t>
      </w:r>
      <w:r w:rsidRPr="00676C82">
        <w:rPr>
          <w:rStyle w:val="StyleUnderline"/>
          <w:rFonts w:eastAsia="Garamond"/>
        </w:rPr>
        <w:t xml:space="preserve"> </w:t>
      </w:r>
      <w:r w:rsidRPr="00676C82">
        <w:rPr>
          <w:rStyle w:val="StyleUnderline"/>
        </w:rPr>
        <w:t>(</w:t>
      </w:r>
      <w:r w:rsidRPr="00676C82">
        <w:rPr>
          <w:rStyle w:val="Emphasis"/>
        </w:rPr>
        <w:t>an</w:t>
      </w:r>
      <w:r w:rsidRPr="00676C82">
        <w:rPr>
          <w:rStyle w:val="Emphasis"/>
          <w:rFonts w:eastAsia="Garamond"/>
        </w:rPr>
        <w:t xml:space="preserve"> </w:t>
      </w:r>
      <w:r w:rsidRPr="00676C82">
        <w:rPr>
          <w:rStyle w:val="Emphasis"/>
        </w:rPr>
        <w:t>irreconcilable</w:t>
      </w:r>
      <w:r w:rsidRPr="00676C82">
        <w:rPr>
          <w:rStyle w:val="Emphasis"/>
          <w:rFonts w:eastAsia="Garamond"/>
        </w:rPr>
        <w:t xml:space="preserve"> </w:t>
      </w:r>
      <w:r w:rsidRPr="00676C82">
        <w:rPr>
          <w:rStyle w:val="Emphasis"/>
        </w:rPr>
        <w:t>struggle</w:t>
      </w:r>
      <w:r w:rsidRPr="00676C82">
        <w:rPr>
          <w:rStyle w:val="Emphasis"/>
          <w:rFonts w:eastAsia="Garamond"/>
        </w:rPr>
        <w:t xml:space="preserve"> </w:t>
      </w:r>
      <w:r w:rsidRPr="00676C82">
        <w:rPr>
          <w:rStyle w:val="Emphasis"/>
        </w:rPr>
        <w:t>between</w:t>
      </w:r>
      <w:r w:rsidRPr="00676C82">
        <w:rPr>
          <w:rStyle w:val="Emphasis"/>
          <w:rFonts w:eastAsia="Garamond"/>
        </w:rPr>
        <w:t xml:space="preserve"> </w:t>
      </w:r>
      <w:r w:rsidRPr="00676C82">
        <w:rPr>
          <w:rStyle w:val="Emphasis"/>
        </w:rPr>
        <w:t>entities</w:t>
      </w:r>
      <w:r w:rsidRPr="00A42D14">
        <w:rPr>
          <w:rStyle w:val="StyleUnderline"/>
        </w:rPr>
        <w: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positionalities,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resolution</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which</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dialectical</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entails</w:t>
      </w:r>
      <w:r w:rsidRPr="00A42D14">
        <w:rPr>
          <w:rStyle w:val="StyleUnderline"/>
          <w:rFonts w:eastAsia="Garamond"/>
        </w:rPr>
        <w:t xml:space="preserve"> </w:t>
      </w:r>
      <w:r w:rsidRPr="00A42D14">
        <w:rPr>
          <w:rStyle w:val="Emphasis"/>
        </w:rPr>
        <w:t>the</w:t>
      </w:r>
      <w:r w:rsidRPr="00A42D14">
        <w:rPr>
          <w:rStyle w:val="Emphasis"/>
          <w:rFonts w:eastAsia="Garamond"/>
        </w:rPr>
        <w:t xml:space="preserve"> </w:t>
      </w:r>
      <w:r w:rsidRPr="00A42D14">
        <w:rPr>
          <w:rStyle w:val="Emphasis"/>
        </w:rPr>
        <w:t>obliteration</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one</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positions</w:t>
      </w:r>
      <w:r w:rsidRPr="00A42D14">
        <w:rPr>
          <w:sz w:val="8"/>
        </w:rPr>
        <w: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words,</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when</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narrate</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story</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Blacks</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Indians</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beleaguered</w:t>
      </w:r>
      <w:r w:rsidRPr="00A42D14">
        <w:rPr>
          <w:rFonts w:eastAsia="Garamond"/>
          <w:sz w:val="8"/>
        </w:rPr>
        <w:t xml:space="preserve"> </w:t>
      </w:r>
      <w:r w:rsidRPr="00A42D14">
        <w:rPr>
          <w:sz w:val="8"/>
        </w:rPr>
        <w:t>with</w:t>
      </w:r>
      <w:r w:rsidRPr="00A42D14">
        <w:rPr>
          <w:rFonts w:eastAsia="Garamond"/>
          <w:sz w:val="8"/>
        </w:rPr>
        <w:t xml:space="preserve"> </w:t>
      </w:r>
      <w:r w:rsidRPr="00A42D14">
        <w:rPr>
          <w:sz w:val="8"/>
        </w:rPr>
        <w:t>problems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script</w:t>
      </w:r>
      <w:r w:rsidRPr="00A42D14">
        <w:rPr>
          <w:rFonts w:eastAsia="Garamond"/>
          <w:sz w:val="8"/>
        </w:rPr>
        <w:t xml:space="preserve"> </w:t>
      </w:r>
      <w:r w:rsidRPr="00A42D14">
        <w:rPr>
          <w:sz w:val="8"/>
        </w:rPr>
        <w:t>insists</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conceptually</w:t>
      </w:r>
      <w:r w:rsidRPr="00A42D14">
        <w:rPr>
          <w:rFonts w:eastAsia="Garamond"/>
          <w:sz w:val="8"/>
        </w:rPr>
        <w:t xml:space="preserve"> </w:t>
      </w:r>
      <w:r w:rsidRPr="00A42D14">
        <w:rPr>
          <w:sz w:val="8"/>
        </w:rPr>
        <w:t>coherent</w:t>
      </w:r>
      <w:r w:rsidRPr="00A42D14">
        <w:rPr>
          <w:rFonts w:eastAsia="Garamond"/>
          <w:sz w:val="8"/>
        </w:rPr>
        <w:t xml:space="preserve"> </w:t>
      </w:r>
      <w:r w:rsidRPr="00A42D14">
        <w:rPr>
          <w:sz w:val="8"/>
        </w:rPr>
        <w:t>(usually</w:t>
      </w:r>
      <w:r w:rsidRPr="00A42D14">
        <w:rPr>
          <w:rFonts w:eastAsia="Garamond"/>
          <w:sz w:val="8"/>
        </w:rPr>
        <w:t xml:space="preserve"> </w:t>
      </w:r>
      <w:r w:rsidRPr="00A42D14">
        <w:rPr>
          <w:sz w:val="8"/>
        </w:rPr>
        <w:t>having</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do</w:t>
      </w:r>
      <w:r w:rsidRPr="00A42D14">
        <w:rPr>
          <w:rFonts w:eastAsia="Garamond"/>
          <w:sz w:val="8"/>
        </w:rPr>
        <w:t xml:space="preserve"> </w:t>
      </w:r>
      <w:r w:rsidRPr="00A42D14">
        <w:rPr>
          <w:sz w:val="8"/>
        </w:rPr>
        <w:t>with</w:t>
      </w:r>
      <w:r w:rsidRPr="00A42D14">
        <w:rPr>
          <w:rFonts w:eastAsia="Garamond"/>
          <w:sz w:val="8"/>
        </w:rPr>
        <w:t xml:space="preserve"> </w:t>
      </w:r>
      <w:r w:rsidRPr="00A42D14">
        <w:rPr>
          <w:sz w:val="8"/>
        </w:rPr>
        <w:t>poverty</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absence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family</w:t>
      </w:r>
      <w:r w:rsidRPr="00A42D14">
        <w:rPr>
          <w:rFonts w:eastAsia="Garamond"/>
          <w:sz w:val="8"/>
        </w:rPr>
        <w:t xml:space="preserve"> </w:t>
      </w:r>
      <w:r w:rsidRPr="00A42D14">
        <w:rPr>
          <w:sz w:val="8"/>
        </w:rPr>
        <w:t>values</w:t>
      </w:r>
      <w:r w:rsidRPr="00A42D14">
        <w:rPr>
          <w:rFonts w:eastAsia="Garamond"/>
          <w:sz w:val="8"/>
        </w:rPr>
        <w:t>”</w:t>
      </w:r>
      <w:r w:rsidRPr="00A42D14">
        <w:rPr>
          <w:sz w:val="8"/>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non-narrative,</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strategies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often</w:t>
      </w:r>
      <w:r w:rsidRPr="00A42D14">
        <w:rPr>
          <w:rFonts w:eastAsia="Garamond"/>
          <w:sz w:val="8"/>
        </w:rPr>
        <w:t xml:space="preserve"> </w:t>
      </w:r>
      <w:r w:rsidRPr="00A42D14">
        <w:rPr>
          <w:sz w:val="8"/>
        </w:rPr>
        <w:t>disrupt</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coherence</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posing</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irreconcilable</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Red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Black</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ontology</w:t>
      </w:r>
      <w:r w:rsidRPr="00A42D14">
        <w:rPr>
          <w:rFonts w:eastAsia="Garamond"/>
          <w:sz w:val="8"/>
        </w:rPr>
        <w:t>—</w:t>
      </w:r>
      <w:r w:rsidRPr="00A42D14">
        <w:rPr>
          <w:sz w:val="8"/>
        </w:rPr>
        <w:t>or</w:t>
      </w:r>
      <w:r w:rsidRPr="00A42D14">
        <w:rPr>
          <w:rFonts w:eastAsia="Garamond"/>
          <w:sz w:val="8"/>
        </w:rPr>
        <w:t xml:space="preserve"> </w:t>
      </w:r>
      <w:r w:rsidRPr="00A42D14">
        <w:rPr>
          <w:sz w:val="8"/>
        </w:rPr>
        <w:t>non-ontology.</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grammar</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antagonism</w:t>
      </w:r>
      <w:r w:rsidRPr="00A42D14">
        <w:rPr>
          <w:rStyle w:val="StyleUnderline"/>
          <w:rFonts w:eastAsia="Garamond"/>
          <w:highlight w:val="cyan"/>
        </w:rPr>
        <w:t xml:space="preserve"> </w:t>
      </w:r>
      <w:r w:rsidRPr="00A42D14">
        <w:rPr>
          <w:rStyle w:val="Emphasis"/>
          <w:highlight w:val="cyan"/>
        </w:rPr>
        <w:t>breaks</w:t>
      </w:r>
      <w:r w:rsidRPr="00A42D14">
        <w:rPr>
          <w:rStyle w:val="Emphasis"/>
          <w:rFonts w:eastAsia="Garamond"/>
          <w:highlight w:val="cyan"/>
        </w:rPr>
        <w:t xml:space="preserve"> </w:t>
      </w:r>
      <w:r w:rsidRPr="00A42D14">
        <w:rPr>
          <w:rStyle w:val="Emphasis"/>
          <w:highlight w:val="cyan"/>
        </w:rPr>
        <w:t>in</w:t>
      </w:r>
      <w:r w:rsidRPr="00A42D14">
        <w:rPr>
          <w:rStyle w:val="Emphasis"/>
          <w:rFonts w:eastAsia="Garamond"/>
          <w:highlight w:val="cyan"/>
        </w:rPr>
        <w:t xml:space="preserve"> </w:t>
      </w:r>
      <w:r w:rsidRPr="00A42D14">
        <w:rPr>
          <w:rStyle w:val="Emphasis"/>
          <w:highlight w:val="cyan"/>
        </w:rPr>
        <w:t>on</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mendacity</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conflict</w:t>
      </w:r>
      <w:r w:rsidRPr="00A42D14">
        <w:rPr>
          <w:rStyle w:val="StyleUnderline"/>
          <w:sz w:val="8"/>
          <w:u w:val="none"/>
        </w:rPr>
        <w:t xml:space="preserve">. </w:t>
      </w:r>
      <w:r w:rsidRPr="00A42D14">
        <w:rPr>
          <w:sz w:val="8"/>
        </w:rPr>
        <w:t>Semiotics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linguistics</w:t>
      </w:r>
      <w:r w:rsidRPr="00A42D14">
        <w:rPr>
          <w:rFonts w:eastAsia="Garamond"/>
          <w:sz w:val="8"/>
        </w:rPr>
        <w:t xml:space="preserve"> </w:t>
      </w:r>
      <w:r w:rsidRPr="00A42D14">
        <w:rPr>
          <w:sz w:val="8"/>
        </w:rPr>
        <w:t>teach</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when</w:t>
      </w:r>
      <w:r w:rsidRPr="00A42D14">
        <w:rPr>
          <w:rFonts w:eastAsia="Garamond"/>
          <w:sz w:val="8"/>
        </w:rPr>
        <w:t xml:space="preserve"> </w:t>
      </w:r>
      <w:r w:rsidRPr="00A42D14">
        <w:rPr>
          <w:sz w:val="8"/>
        </w:rPr>
        <w:t>we</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our</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goes</w:t>
      </w:r>
      <w:r w:rsidRPr="00A42D14">
        <w:rPr>
          <w:rFonts w:eastAsia="Garamond"/>
          <w:sz w:val="8"/>
        </w:rPr>
        <w:t xml:space="preserve"> </w:t>
      </w:r>
      <w:r w:rsidRPr="00A42D14">
        <w:rPr>
          <w:sz w:val="8"/>
        </w:rPr>
        <w:t>unspoken.</w:t>
      </w:r>
      <w:r w:rsidRPr="00A42D14">
        <w:rPr>
          <w:rFonts w:eastAsia="Garamond"/>
          <w:sz w:val="8"/>
        </w:rPr>
        <w:t xml:space="preserve"> </w:t>
      </w:r>
      <w:r w:rsidRPr="00A42D14">
        <w:rPr>
          <w:sz w:val="8"/>
        </w:rPr>
        <w:t>Our</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assumed.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structure</w:t>
      </w:r>
      <w:r w:rsidRPr="00A42D14">
        <w:rPr>
          <w:rFonts w:eastAsia="Garamond"/>
          <w:sz w:val="8"/>
        </w:rPr>
        <w:t xml:space="preserve"> </w:t>
      </w:r>
      <w:r w:rsidRPr="00A42D14">
        <w:rPr>
          <w:sz w:val="8"/>
        </w:rPr>
        <w:t>through</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labor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speech</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possible.</w:t>
      </w:r>
      <w:r w:rsidRPr="00A42D14">
        <w:rPr>
          <w:rFonts w:eastAsia="Garamond"/>
          <w:sz w:val="8"/>
        </w:rPr>
        <w:endnoteReference w:id="2"/>
      </w:r>
      <w:r w:rsidRPr="00A42D14">
        <w:rPr>
          <w:rFonts w:eastAsia="Garamond"/>
          <w:sz w:val="8"/>
        </w:rPr>
        <w:t xml:space="preserve"> </w:t>
      </w:r>
      <w:r w:rsidRPr="00A42D14">
        <w:rPr>
          <w:sz w:val="8"/>
        </w:rPr>
        <w:t>Likewise,</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ethics</w:t>
      </w:r>
      <w:r w:rsidRPr="00A42D14">
        <w:rPr>
          <w:rFonts w:eastAsia="Garamond"/>
          <w:sz w:val="8"/>
        </w:rPr>
        <w:t>—</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assumptions</w:t>
      </w:r>
      <w:r w:rsidRPr="00A42D14">
        <w:rPr>
          <w:rFonts w:eastAsia="Garamond"/>
          <w:sz w:val="8"/>
        </w:rPr>
        <w:t xml:space="preserve"> </w:t>
      </w:r>
      <w:r w:rsidRPr="00A42D14">
        <w:rPr>
          <w:rStyle w:val="StyleUnderline"/>
        </w:rPr>
        <w:t>regarding</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ontology</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suffering</w:t>
      </w:r>
      <w:r w:rsidRPr="00A42D14">
        <w:rPr>
          <w:rStyle w:val="StyleUnderline"/>
          <w:rFonts w:eastAsia="Garamond"/>
        </w:rPr>
        <w:t>—</w:t>
      </w:r>
      <w:r w:rsidRPr="00A42D14">
        <w:rPr>
          <w:rStyle w:val="StyleUnderline"/>
        </w:rPr>
        <w:t>which</w:t>
      </w:r>
      <w:r w:rsidRPr="00A42D14">
        <w:rPr>
          <w:rStyle w:val="StyleUnderline"/>
          <w:rFonts w:eastAsia="Garamond"/>
        </w:rPr>
        <w:t xml:space="preserve"> </w:t>
      </w:r>
      <w:r w:rsidRPr="00A42D14">
        <w:rPr>
          <w:rStyle w:val="StyleUnderline"/>
        </w:rPr>
        <w:t>underwrite</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elaborated</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direct</w:t>
      </w:r>
      <w:r w:rsidRPr="00A42D14">
        <w:rPr>
          <w:rFonts w:eastAsia="Garamond"/>
          <w:sz w:val="8"/>
        </w:rPr>
        <w:t xml:space="preserve"> </w:t>
      </w:r>
      <w:r w:rsidRPr="00A42D14">
        <w:rPr>
          <w:sz w:val="8"/>
        </w:rPr>
        <w:t>relation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radical</w:t>
      </w:r>
      <w:r w:rsidRPr="00A42D14">
        <w:rPr>
          <w:rFonts w:eastAsia="Garamond"/>
          <w:sz w:val="8"/>
        </w:rPr>
        <w:t xml:space="preserve"> </w:t>
      </w:r>
      <w:r w:rsidRPr="00A42D14">
        <w:rPr>
          <w:sz w:val="8"/>
        </w:rPr>
        <w:t>action),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underwrite</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speech</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Red,</w:t>
      </w:r>
      <w:r w:rsidRPr="00A42D14">
        <w:rPr>
          <w:rFonts w:eastAsia="Garamond"/>
          <w:sz w:val="8"/>
        </w:rPr>
        <w:t xml:space="preserve"> </w:t>
      </w:r>
      <w:r w:rsidRPr="00A42D14">
        <w:rPr>
          <w:sz w:val="8"/>
        </w:rPr>
        <w:t>White,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Black</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mid-1960s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present)</w:t>
      </w:r>
      <w:r w:rsidRPr="00A42D14">
        <w:rPr>
          <w:rFonts w:eastAsia="Garamond"/>
          <w:sz w:val="8"/>
        </w:rPr>
        <w:t xml:space="preserve"> </w:t>
      </w:r>
      <w:r w:rsidRPr="00A42D14">
        <w:rPr>
          <w:rStyle w:val="StyleUnderline"/>
        </w:rPr>
        <w:t>is</w:t>
      </w:r>
      <w:r w:rsidRPr="00A42D14">
        <w:rPr>
          <w:rStyle w:val="StyleUnderline"/>
          <w:rFonts w:eastAsia="Garamond"/>
        </w:rPr>
        <w:t xml:space="preserve"> </w:t>
      </w:r>
      <w:r w:rsidRPr="00A42D14">
        <w:rPr>
          <w:rStyle w:val="StyleUnderline"/>
        </w:rPr>
        <w:t>also</w:t>
      </w:r>
      <w:r w:rsidRPr="00A42D14">
        <w:rPr>
          <w:rStyle w:val="StyleUnderline"/>
          <w:rFonts w:eastAsia="Garamond"/>
        </w:rPr>
        <w:t xml:space="preserve"> </w:t>
      </w:r>
      <w:r w:rsidRPr="00A42D14">
        <w:rPr>
          <w:rStyle w:val="StyleUnderline"/>
        </w:rPr>
        <w:t>unspoken</w:t>
      </w:r>
      <w:r w:rsidRPr="00A42D14">
        <w:rPr>
          <w:sz w:val="8"/>
        </w:rPr>
        <w:t>.</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notwithstanding,</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w:t>
      </w:r>
      <w:r w:rsidRPr="00A42D14">
        <w:rPr>
          <w:rFonts w:eastAsia="Garamond"/>
          <w:sz w:val="8"/>
        </w:rPr>
        <w:t xml:space="preserve"> </w:t>
      </w:r>
      <w:r w:rsidRPr="00A42D14">
        <w:rPr>
          <w:rStyle w:val="StyleUnderline"/>
        </w:rPr>
        <w:t>assume</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ontological</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structure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suffering</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structure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suffering</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w:t>
      </w:r>
      <w:r w:rsidRPr="00A42D14">
        <w:rPr>
          <w:rFonts w:eastAsia="Garamond"/>
          <w:sz w:val="8"/>
        </w:rPr>
        <w:t xml:space="preserve"> </w:t>
      </w:r>
      <w:r w:rsidRPr="00A42D14">
        <w:rPr>
          <w:sz w:val="8"/>
        </w:rPr>
        <w:t>assume</w:t>
      </w:r>
      <w:r w:rsidRPr="00A42D14">
        <w:rPr>
          <w:rFonts w:eastAsia="Garamond"/>
          <w:sz w:val="8"/>
        </w:rPr>
        <w:t xml:space="preserve"> </w:t>
      </w:r>
      <w:r w:rsidRPr="00A42D14">
        <w:rPr>
          <w:rStyle w:val="StyleUnderline"/>
          <w:highlight w:val="cyan"/>
        </w:rPr>
        <w:t>crowds</w:t>
      </w:r>
      <w:r w:rsidRPr="00A42D14">
        <w:rPr>
          <w:rStyle w:val="StyleUnderline"/>
          <w:rFonts w:eastAsia="Garamond"/>
          <w:highlight w:val="cyan"/>
        </w:rPr>
        <w:t xml:space="preserve"> </w:t>
      </w:r>
      <w:r w:rsidRPr="00A42D14">
        <w:rPr>
          <w:rStyle w:val="StyleUnderline"/>
          <w:highlight w:val="cyan"/>
        </w:rPr>
        <w:t>out</w:t>
      </w:r>
      <w:r w:rsidRPr="00A42D14">
        <w:rPr>
          <w:rStyle w:val="StyleUnderline"/>
          <w:rFonts w:eastAsia="Garamond"/>
          <w:highlight w:val="cyan"/>
        </w:rPr>
        <w:t xml:space="preserve"> </w:t>
      </w:r>
      <w:r w:rsidRPr="00A42D14">
        <w:rPr>
          <w:rStyle w:val="StyleUnderline"/>
          <w:highlight w:val="cyan"/>
        </w:rPr>
        <w:t>other</w:t>
      </w:r>
      <w:r w:rsidRPr="00A42D14">
        <w:rPr>
          <w:rStyle w:val="StyleUnderline"/>
          <w:rFonts w:eastAsia="Garamond"/>
          <w:highlight w:val="cyan"/>
        </w:rPr>
        <w:t xml:space="preserve"> </w:t>
      </w:r>
      <w:r w:rsidRPr="00A42D14">
        <w:rPr>
          <w:rStyle w:val="StyleUnderline"/>
          <w:highlight w:val="cyan"/>
        </w:rPr>
        <w:t>structures</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suffering,</w:t>
      </w:r>
      <w:r w:rsidRPr="00A42D14">
        <w:rPr>
          <w:rStyle w:val="StyleUnderline"/>
          <w:rFonts w:eastAsia="Garamond"/>
          <w:highlight w:val="cyan"/>
        </w:rPr>
        <w:t xml:space="preserve"> </w:t>
      </w:r>
      <w:r w:rsidRPr="00A42D14">
        <w:rPr>
          <w:rStyle w:val="Emphasis"/>
          <w:highlight w:val="cyan"/>
        </w:rPr>
        <w:t>regardless</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sentiment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film</w:t>
      </w:r>
      <w:r w:rsidRPr="00A42D14">
        <w:rPr>
          <w:rStyle w:val="Emphasis"/>
          <w:rFonts w:eastAsia="Garamond"/>
          <w:highlight w:val="cyan"/>
        </w:rPr>
        <w:t xml:space="preserve"> </w:t>
      </w:r>
      <w:r w:rsidRPr="00A42D14">
        <w:rPr>
          <w:rStyle w:val="Emphasis"/>
          <w:highlight w:val="cyan"/>
        </w:rPr>
        <w:t>or</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spirit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unity</w:t>
      </w:r>
      <w:r w:rsidRPr="00A42D14">
        <w:rPr>
          <w:rStyle w:val="Emphasis"/>
          <w:rFonts w:eastAsia="Garamond"/>
          <w:highlight w:val="cyan"/>
        </w:rPr>
        <w:t xml:space="preserve"> </w:t>
      </w:r>
      <w:r w:rsidRPr="00A42D14">
        <w:rPr>
          <w:rStyle w:val="Emphasis"/>
          <w:highlight w:val="cyan"/>
        </w:rPr>
        <w:t>mobilized</w:t>
      </w:r>
      <w:r w:rsidRPr="00A42D14">
        <w:rPr>
          <w:rStyle w:val="Emphasis"/>
          <w:rFonts w:eastAsia="Garamond"/>
          <w:highlight w:val="cyan"/>
        </w:rPr>
        <w:t xml:space="preserve"> </w:t>
      </w:r>
      <w:r w:rsidRPr="00A42D14">
        <w:rPr>
          <w:rStyle w:val="Emphasis"/>
          <w:highlight w:val="cyan"/>
        </w:rPr>
        <w:t>by</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political</w:t>
      </w:r>
      <w:r w:rsidRPr="00A42D14">
        <w:rPr>
          <w:rStyle w:val="Emphasis"/>
          <w:rFonts w:eastAsia="Garamond"/>
          <w:highlight w:val="cyan"/>
        </w:rPr>
        <w:t xml:space="preserve"> </w:t>
      </w:r>
      <w:r w:rsidRPr="00A42D14">
        <w:rPr>
          <w:rStyle w:val="Emphasis"/>
          <w:highlight w:val="cyan"/>
        </w:rPr>
        <w:t>discourse</w:t>
      </w:r>
      <w:r w:rsidRPr="00A42D14">
        <w:rPr>
          <w:rStyle w:val="Emphasis"/>
          <w:rFonts w:eastAsia="Garamond"/>
          <w:highlight w:val="cyan"/>
        </w:rPr>
        <w:t xml:space="preserve"> </w:t>
      </w:r>
      <w:r w:rsidRPr="00A42D14">
        <w:rPr>
          <w:rStyle w:val="Emphasis"/>
          <w:highlight w:val="cyan"/>
        </w:rPr>
        <w:t>in</w:t>
      </w:r>
      <w:r w:rsidRPr="00A42D14">
        <w:rPr>
          <w:rStyle w:val="Emphasis"/>
          <w:rFonts w:eastAsia="Garamond"/>
          <w:highlight w:val="cyan"/>
        </w:rPr>
        <w:t xml:space="preserve"> </w:t>
      </w:r>
      <w:r w:rsidRPr="00A42D14">
        <w:rPr>
          <w:rStyle w:val="Emphasis"/>
          <w:highlight w:val="cyan"/>
        </w:rPr>
        <w:t>question</w:t>
      </w:r>
      <w:r w:rsidRPr="00A42D14">
        <w:rPr>
          <w:sz w:val="8"/>
        </w:rPr>
        <w:t>.</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put</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finer</w:t>
      </w:r>
      <w:r w:rsidRPr="00A42D14">
        <w:rPr>
          <w:rFonts w:eastAsia="Garamond"/>
          <w:sz w:val="8"/>
        </w:rPr>
        <w:t xml:space="preserve"> </w:t>
      </w:r>
      <w:r w:rsidRPr="00A42D14">
        <w:rPr>
          <w:sz w:val="8"/>
        </w:rPr>
        <w:t>point</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it,</w:t>
      </w:r>
      <w:r w:rsidRPr="00A42D14">
        <w:rPr>
          <w:rFonts w:eastAsia="Garamond"/>
          <w:sz w:val="8"/>
        </w:rPr>
        <w:t xml:space="preserve"> </w:t>
      </w:r>
      <w:r w:rsidRPr="00A42D14">
        <w:rPr>
          <w:rStyle w:val="StyleUnderline"/>
        </w:rPr>
        <w:t>structures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ontological</w:t>
      </w:r>
      <w:r w:rsidRPr="00A42D14">
        <w:rPr>
          <w:rStyle w:val="StyleUnderline"/>
          <w:rFonts w:eastAsia="Garamond"/>
        </w:rPr>
        <w:t xml:space="preserve"> </w:t>
      </w:r>
      <w:r w:rsidRPr="00A42D14">
        <w:rPr>
          <w:rStyle w:val="StyleUnderline"/>
        </w:rPr>
        <w:t>suffering</w:t>
      </w:r>
      <w:r w:rsidRPr="00A42D14">
        <w:rPr>
          <w:rStyle w:val="StyleUnderline"/>
          <w:rFonts w:eastAsia="Garamond"/>
        </w:rPr>
        <w:t xml:space="preserve"> </w:t>
      </w:r>
      <w:r w:rsidRPr="00A42D14">
        <w:rPr>
          <w:rStyle w:val="StyleUnderline"/>
        </w:rPr>
        <w:t>stand</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antagonistic,</w:t>
      </w:r>
      <w:r w:rsidRPr="00A42D14">
        <w:rPr>
          <w:rStyle w:val="StyleUnderline"/>
          <w:rFonts w:eastAsia="Garamond"/>
        </w:rPr>
        <w:t xml:space="preserve"> </w:t>
      </w:r>
      <w:r w:rsidRPr="00A42D14">
        <w:rPr>
          <w:rStyle w:val="StyleUnderline"/>
        </w:rPr>
        <w:t>rather</w:t>
      </w:r>
      <w:r w:rsidRPr="00A42D14">
        <w:rPr>
          <w:rStyle w:val="StyleUnderline"/>
          <w:rFonts w:eastAsia="Garamond"/>
        </w:rPr>
        <w:t xml:space="preserve"> </w:t>
      </w:r>
      <w:r w:rsidRPr="00A42D14">
        <w:rPr>
          <w:rStyle w:val="StyleUnderline"/>
        </w:rPr>
        <w:t>then</w:t>
      </w:r>
      <w:r w:rsidRPr="00A42D14">
        <w:rPr>
          <w:rStyle w:val="StyleUnderline"/>
          <w:rFonts w:eastAsia="Garamond"/>
        </w:rPr>
        <w:t xml:space="preserve"> </w:t>
      </w:r>
      <w:r w:rsidRPr="00A42D14">
        <w:rPr>
          <w:rStyle w:val="StyleUnderline"/>
        </w:rPr>
        <w:t>conflictual,</w:t>
      </w:r>
      <w:r w:rsidRPr="00A42D14">
        <w:rPr>
          <w:rStyle w:val="StyleUnderline"/>
          <w:rFonts w:eastAsia="Garamond"/>
        </w:rPr>
        <w:t xml:space="preserve"> </w:t>
      </w:r>
      <w:r w:rsidRPr="00A42D14">
        <w:rPr>
          <w:rStyle w:val="StyleUnderline"/>
        </w:rPr>
        <w:t>relation</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one</w:t>
      </w:r>
      <w:r w:rsidRPr="00A42D14">
        <w:rPr>
          <w:rStyle w:val="StyleUnderline"/>
          <w:rFonts w:eastAsia="Garamond"/>
        </w:rPr>
        <w:t xml:space="preserve"> </w:t>
      </w:r>
      <w:r w:rsidRPr="00A42D14">
        <w:rPr>
          <w:rStyle w:val="StyleUnderline"/>
        </w:rPr>
        <w:t>another</w:t>
      </w:r>
      <w:r w:rsidRPr="00A42D14">
        <w:rPr>
          <w:rFonts w:eastAsia="Garamond"/>
          <w:sz w:val="8"/>
        </w:rPr>
        <w:t xml:space="preserve"> </w:t>
      </w:r>
      <w:r w:rsidRPr="00A42D14">
        <w:rPr>
          <w:sz w:val="8"/>
        </w:rPr>
        <w:t>(despite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fact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antagonists</w:t>
      </w:r>
      <w:r w:rsidRPr="00A42D14">
        <w:rPr>
          <w:rFonts w:eastAsia="Garamond"/>
          <w:sz w:val="8"/>
        </w:rPr>
        <w:t xml:space="preserve"> </w:t>
      </w:r>
      <w:r w:rsidRPr="00A42D14">
        <w:rPr>
          <w:sz w:val="8"/>
        </w:rPr>
        <w:t>themselves</w:t>
      </w:r>
      <w:r w:rsidRPr="00A42D14">
        <w:rPr>
          <w:rFonts w:eastAsia="Garamond"/>
          <w:sz w:val="8"/>
        </w:rPr>
        <w:t xml:space="preserve"> </w:t>
      </w:r>
      <w:r w:rsidRPr="00A42D14">
        <w:rPr>
          <w:sz w:val="8"/>
        </w:rPr>
        <w:t>may</w:t>
      </w:r>
      <w:r w:rsidRPr="00A42D14">
        <w:rPr>
          <w:rFonts w:eastAsia="Garamond"/>
          <w:sz w:val="8"/>
        </w:rPr>
        <w:t xml:space="preserve"> </w:t>
      </w:r>
      <w:r w:rsidRPr="00A42D14">
        <w:rPr>
          <w:sz w:val="8"/>
        </w:rPr>
        <w:t>not</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aware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ontological</w:t>
      </w:r>
      <w:r w:rsidRPr="00A42D14">
        <w:rPr>
          <w:rFonts w:eastAsia="Garamond"/>
          <w:sz w:val="8"/>
        </w:rPr>
        <w:t xml:space="preserve"> </w:t>
      </w:r>
      <w:r w:rsidRPr="00A42D14">
        <w:rPr>
          <w:sz w:val="8"/>
        </w:rPr>
        <w:t>positionality</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Though</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perhaps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most</w:t>
      </w:r>
      <w:r w:rsidRPr="00A42D14">
        <w:rPr>
          <w:rFonts w:eastAsia="Garamond"/>
          <w:sz w:val="8"/>
        </w:rPr>
        <w:t xml:space="preserve"> </w:t>
      </w:r>
      <w:r w:rsidRPr="00A42D14">
        <w:rPr>
          <w:sz w:val="8"/>
        </w:rPr>
        <w:t>controversial</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out-of-step</w:t>
      </w:r>
      <w:r w:rsidRPr="00A42D14">
        <w:rPr>
          <w:rFonts w:eastAsia="Garamond"/>
          <w:sz w:val="8"/>
        </w:rPr>
        <w:t xml:space="preserve"> </w:t>
      </w:r>
      <w:r w:rsidRPr="00A42D14">
        <w:rPr>
          <w:sz w:val="8"/>
        </w:rPr>
        <w:t>claim</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nonetheless,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foundation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close</w:t>
      </w:r>
      <w:r w:rsidRPr="00A42D14">
        <w:rPr>
          <w:rFonts w:eastAsia="Garamond"/>
          <w:sz w:val="8"/>
        </w:rPr>
        <w:t xml:space="preserve"> </w:t>
      </w:r>
      <w:r w:rsidRPr="00A42D14">
        <w:rPr>
          <w:sz w:val="8"/>
        </w:rPr>
        <w:t>reading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follows</w:t>
      </w:r>
    </w:p>
    <w:p w14:paraId="5448D52E" w14:textId="77777777" w:rsidR="00C969C5" w:rsidRPr="00B50C3A" w:rsidRDefault="00C969C5" w:rsidP="00C969C5">
      <w:pPr>
        <w:pStyle w:val="Heading1"/>
        <w:spacing w:line="240" w:lineRule="auto"/>
        <w:rPr>
          <w:color w:val="000000" w:themeColor="text1"/>
        </w:rPr>
      </w:pPr>
      <w:r w:rsidRPr="00B50C3A">
        <w:rPr>
          <w:color w:val="000000" w:themeColor="text1"/>
        </w:rPr>
        <w:t>Junior Partners 1NC</w:t>
      </w:r>
    </w:p>
    <w:p w14:paraId="09273788"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The 1AC is a struggle of junior partners to civil society that operate on top of the gratuitous violence acted upon the black body.</w:t>
      </w:r>
    </w:p>
    <w:p w14:paraId="408A0C83" w14:textId="77777777" w:rsidR="00C969C5" w:rsidRPr="00B50C3A" w:rsidRDefault="00C969C5" w:rsidP="00C969C5">
      <w:pPr>
        <w:spacing w:line="240" w:lineRule="auto"/>
        <w:rPr>
          <w:color w:val="000000" w:themeColor="text1"/>
          <w:u w:val="single"/>
        </w:rPr>
      </w:pPr>
      <w:r w:rsidRPr="00B50C3A">
        <w:rPr>
          <w:rStyle w:val="Style13ptBold"/>
          <w:color w:val="000000" w:themeColor="text1"/>
          <w:u w:val="single"/>
        </w:rPr>
        <w:t>Wilderson</w:t>
      </w:r>
      <w:r w:rsidRPr="00B50C3A">
        <w:rPr>
          <w:color w:val="000000" w:themeColor="text1"/>
          <w:u w:val="single"/>
        </w:rPr>
        <w:t xml:space="preserve"> </w:t>
      </w:r>
      <w:r w:rsidRPr="00B50C3A">
        <w:rPr>
          <w:b/>
          <w:color w:val="000000" w:themeColor="text1"/>
          <w:u w:val="single"/>
        </w:rPr>
        <w:t>10</w:t>
      </w:r>
      <w:r w:rsidRPr="00B50C3A">
        <w:rPr>
          <w:rStyle w:val="FootnoteReference"/>
          <w:color w:val="000000" w:themeColor="text1"/>
          <w:u w:val="single"/>
        </w:rPr>
        <w:footnoteReference w:id="5"/>
      </w:r>
    </w:p>
    <w:p w14:paraId="0B0EC899" w14:textId="77777777" w:rsidR="00C969C5" w:rsidRPr="00B50C3A" w:rsidRDefault="00C969C5" w:rsidP="00C969C5">
      <w:pPr>
        <w:spacing w:line="240" w:lineRule="auto"/>
        <w:rPr>
          <w:color w:val="000000" w:themeColor="text1"/>
          <w:sz w:val="8"/>
        </w:rPr>
      </w:pPr>
      <w:r w:rsidRPr="00B50C3A">
        <w:rPr>
          <w:color w:val="000000" w:themeColor="text1"/>
          <w:sz w:val="8"/>
        </w:rPr>
        <w:t xml:space="preserve">Whereas </w:t>
      </w:r>
      <w:r w:rsidRPr="00B50C3A">
        <w:rPr>
          <w:b/>
          <w:color w:val="000000" w:themeColor="text1"/>
          <w:highlight w:val="cyan"/>
          <w:u w:val="single"/>
        </w:rPr>
        <w:t xml:space="preserve">Humans exist on some </w:t>
      </w:r>
      <w:r w:rsidRPr="00E90D16">
        <w:rPr>
          <w:b/>
          <w:color w:val="000000" w:themeColor="text1"/>
          <w:highlight w:val="cyan"/>
          <w:u w:val="single"/>
        </w:rPr>
        <w:t>plane</w:t>
      </w:r>
      <w:r w:rsidRPr="00B50C3A">
        <w:rPr>
          <w:b/>
          <w:color w:val="000000" w:themeColor="text1"/>
          <w:u w:val="single"/>
        </w:rPr>
        <w:t xml:space="preserve"> </w:t>
      </w:r>
      <w:r w:rsidRPr="00B50C3A">
        <w:rPr>
          <w:b/>
          <w:color w:val="000000" w:themeColor="text1"/>
          <w:highlight w:val="cyan"/>
          <w:u w:val="single"/>
        </w:rPr>
        <w:t xml:space="preserve">of being and </w:t>
      </w:r>
      <w:r w:rsidRPr="00B50C3A">
        <w:rPr>
          <w:b/>
          <w:color w:val="000000" w:themeColor="text1"/>
          <w:u w:val="single"/>
        </w:rPr>
        <w:t xml:space="preserve">thus </w:t>
      </w:r>
      <w:r w:rsidRPr="00B50C3A">
        <w:rPr>
          <w:b/>
          <w:color w:val="000000" w:themeColor="text1"/>
          <w:highlight w:val="cyan"/>
          <w:u w:val="single"/>
        </w:rPr>
        <w:t xml:space="preserve">can become </w:t>
      </w:r>
      <w:r w:rsidRPr="00E90D16">
        <w:rPr>
          <w:b/>
          <w:color w:val="000000" w:themeColor="text1"/>
          <w:u w:val="single"/>
        </w:rPr>
        <w:t xml:space="preserve">existentially </w:t>
      </w:r>
      <w:r w:rsidRPr="00B50C3A">
        <w:rPr>
          <w:b/>
          <w:color w:val="000000" w:themeColor="text1"/>
          <w:highlight w:val="cyan"/>
          <w:u w:val="single"/>
        </w:rPr>
        <w:t>present through</w:t>
      </w:r>
      <w:r w:rsidRPr="00B50C3A">
        <w:rPr>
          <w:b/>
          <w:color w:val="000000" w:themeColor="text1"/>
          <w:u w:val="single"/>
        </w:rPr>
        <w:t xml:space="preserve"> some </w:t>
      </w:r>
      <w:r w:rsidRPr="00B50C3A">
        <w:rPr>
          <w:b/>
          <w:color w:val="000000" w:themeColor="text1"/>
          <w:highlight w:val="cyan"/>
          <w:u w:val="single"/>
        </w:rPr>
        <w:t>struggle for</w:t>
      </w:r>
      <w:r w:rsidRPr="00B50C3A">
        <w:rPr>
          <w:color w:val="000000" w:themeColor="text1"/>
          <w:sz w:val="8"/>
        </w:rPr>
        <w:t xml:space="preserve">/of/through </w:t>
      </w:r>
      <w:r w:rsidRPr="00B50C3A">
        <w:rPr>
          <w:b/>
          <w:color w:val="000000" w:themeColor="text1"/>
          <w:highlight w:val="cyan"/>
          <w:u w:val="single"/>
        </w:rPr>
        <w:t>recognition, Blacks cannot attain the plane of recognition</w:t>
      </w:r>
      <w:r w:rsidRPr="00B50C3A">
        <w:rPr>
          <w:color w:val="000000" w:themeColor="text1"/>
          <w:sz w:val="8"/>
        </w:rPr>
        <w:t xml:space="preserve"> (West 82). Spillers, Fanon, and Hartman maintain that the </w:t>
      </w:r>
      <w:r w:rsidRPr="00B50C3A">
        <w:rPr>
          <w:b/>
          <w:color w:val="000000" w:themeColor="text1"/>
          <w:highlight w:val="cyan"/>
          <w:u w:val="single"/>
        </w:rPr>
        <w:t>violence</w:t>
      </w:r>
      <w:r w:rsidRPr="00B50C3A">
        <w:rPr>
          <w:color w:val="000000" w:themeColor="text1"/>
          <w:sz w:val="8"/>
        </w:rPr>
        <w:t xml:space="preserve"> that </w:t>
      </w:r>
      <w:r w:rsidRPr="00DE1CC6">
        <w:rPr>
          <w:b/>
          <w:color w:val="000000" w:themeColor="text1"/>
          <w:u w:val="single"/>
        </w:rPr>
        <w:t xml:space="preserve">has positioned and </w:t>
      </w:r>
      <w:r w:rsidRPr="00B50C3A">
        <w:rPr>
          <w:b/>
          <w:color w:val="000000" w:themeColor="text1"/>
          <w:u w:val="single"/>
        </w:rPr>
        <w:t xml:space="preserve">repetitively </w:t>
      </w:r>
      <w:r w:rsidRPr="00DE1CC6">
        <w:rPr>
          <w:b/>
          <w:color w:val="000000" w:themeColor="text1"/>
          <w:u w:val="single"/>
        </w:rPr>
        <w:t>re-</w:t>
      </w:r>
      <w:r w:rsidRPr="00DE1CC6">
        <w:rPr>
          <w:b/>
          <w:color w:val="000000" w:themeColor="text1"/>
          <w:highlight w:val="cyan"/>
          <w:u w:val="single"/>
        </w:rPr>
        <w:t>positions</w:t>
      </w:r>
      <w:r w:rsidRPr="00DE1CC6">
        <w:rPr>
          <w:b/>
          <w:color w:val="000000" w:themeColor="text1"/>
          <w:u w:val="single"/>
        </w:rPr>
        <w:t xml:space="preserve"> </w:t>
      </w:r>
      <w:r w:rsidRPr="00B50C3A">
        <w:rPr>
          <w:b/>
          <w:color w:val="000000" w:themeColor="text1"/>
          <w:highlight w:val="cyan"/>
          <w:u w:val="single"/>
        </w:rPr>
        <w:t>the Black as</w:t>
      </w:r>
      <w:r w:rsidRPr="00DE1CC6">
        <w:rPr>
          <w:b/>
          <w:color w:val="000000" w:themeColor="text1"/>
          <w:u w:val="single"/>
        </w:rPr>
        <w:t xml:space="preserve"> a </w:t>
      </w:r>
      <w:r w:rsidRPr="00B50C3A">
        <w:rPr>
          <w:b/>
          <w:color w:val="000000" w:themeColor="text1"/>
          <w:highlight w:val="cyan"/>
          <w:u w:val="single"/>
        </w:rPr>
        <w:t>void of historical movement</w:t>
      </w:r>
      <w:r w:rsidRPr="00B50C3A">
        <w:rPr>
          <w:color w:val="000000" w:themeColor="text1"/>
          <w:sz w:val="8"/>
        </w:rPr>
        <w:t xml:space="preserve"> is</w:t>
      </w:r>
      <w:r w:rsidRPr="00B50C3A">
        <w:rPr>
          <w:b/>
          <w:color w:val="000000" w:themeColor="text1"/>
          <w:sz w:val="8"/>
        </w:rPr>
        <w:t xml:space="preserve"> </w:t>
      </w:r>
      <w:r w:rsidRPr="00B50C3A">
        <w:rPr>
          <w:b/>
          <w:color w:val="000000" w:themeColor="text1"/>
          <w:highlight w:val="cyan"/>
          <w:u w:val="single"/>
        </w:rPr>
        <w:t>without analog in the suffering dynamics of the ontologically alive</w:t>
      </w:r>
      <w:r w:rsidRPr="00B50C3A">
        <w:rPr>
          <w:color w:val="000000" w:themeColor="text1"/>
          <w:sz w:val="8"/>
        </w:rPr>
        <w:t xml:space="preserve">. The violence that turns the African into a thing is without analog because it does not simply oppress the Black through tactile and empirical technologies of oppression, like the “little family quarrels” which for Fanon exemplify the Jewish Holocaust. Rather, the gratuitous violence of the Black’s first ontological instance, the Middle Passage, “wiped out [his/her] metaphysics…his [her] customs and sources on which they are based” (BSWM 110). </w:t>
      </w:r>
      <w:r w:rsidRPr="00B50C3A">
        <w:rPr>
          <w:b/>
          <w:color w:val="000000" w:themeColor="text1"/>
          <w:highlight w:val="cyan"/>
          <w:u w:val="single"/>
        </w:rPr>
        <w:t>Jews went into Auschwitz and came out as Jews. Africans went into the ships and came out as Blacks. The former is</w:t>
      </w:r>
      <w:r w:rsidRPr="00B50C3A">
        <w:rPr>
          <w:color w:val="000000" w:themeColor="text1"/>
          <w:sz w:val="8"/>
        </w:rPr>
        <w:t xml:space="preserve"> a </w:t>
      </w:r>
      <w:r w:rsidRPr="00B50C3A">
        <w:rPr>
          <w:b/>
          <w:color w:val="000000" w:themeColor="text1"/>
          <w:highlight w:val="cyan"/>
          <w:u w:val="single"/>
        </w:rPr>
        <w:t>Human</w:t>
      </w:r>
      <w:r w:rsidRPr="00B50C3A">
        <w:rPr>
          <w:color w:val="000000" w:themeColor="text1"/>
          <w:sz w:val="8"/>
        </w:rPr>
        <w:t xml:space="preserve"> holocaust; </w:t>
      </w:r>
      <w:r w:rsidRPr="00B50C3A">
        <w:rPr>
          <w:b/>
          <w:color w:val="000000" w:themeColor="text1"/>
          <w:highlight w:val="cyan"/>
          <w:u w:val="single"/>
        </w:rPr>
        <w:t>the latter is</w:t>
      </w:r>
      <w:r w:rsidRPr="00B50C3A">
        <w:rPr>
          <w:color w:val="000000" w:themeColor="text1"/>
          <w:sz w:val="8"/>
          <w:highlight w:val="cyan"/>
        </w:rPr>
        <w:t xml:space="preserve"> </w:t>
      </w:r>
      <w:r w:rsidRPr="00B50C3A">
        <w:rPr>
          <w:color w:val="000000" w:themeColor="text1"/>
          <w:sz w:val="8"/>
        </w:rPr>
        <w:t xml:space="preserve">a Human and a </w:t>
      </w:r>
      <w:r w:rsidRPr="00B50C3A">
        <w:rPr>
          <w:b/>
          <w:color w:val="000000" w:themeColor="text1"/>
          <w:highlight w:val="cyan"/>
          <w:u w:val="single"/>
        </w:rPr>
        <w:t>metaphysical</w:t>
      </w:r>
      <w:r w:rsidRPr="00B50C3A">
        <w:rPr>
          <w:color w:val="000000" w:themeColor="text1"/>
          <w:sz w:val="8"/>
        </w:rPr>
        <w:t xml:space="preserve"> holocaust. That is why it makes little sense to attempt analogy: the </w:t>
      </w:r>
      <w:r w:rsidRPr="00B50C3A">
        <w:rPr>
          <w:b/>
          <w:color w:val="000000" w:themeColor="text1"/>
          <w:highlight w:val="cyan"/>
          <w:u w:val="single"/>
        </w:rPr>
        <w:t>Jews</w:t>
      </w:r>
      <w:r w:rsidRPr="00B50C3A">
        <w:rPr>
          <w:color w:val="000000" w:themeColor="text1"/>
          <w:sz w:val="8"/>
        </w:rPr>
        <w:t xml:space="preserve"> </w:t>
      </w:r>
      <w:r w:rsidRPr="00B50C3A">
        <w:rPr>
          <w:b/>
          <w:color w:val="000000" w:themeColor="text1"/>
          <w:highlight w:val="cyan"/>
          <w:u w:val="single"/>
        </w:rPr>
        <w:t>have</w:t>
      </w:r>
      <w:r w:rsidRPr="00B50C3A">
        <w:rPr>
          <w:color w:val="000000" w:themeColor="text1"/>
          <w:sz w:val="8"/>
        </w:rPr>
        <w:t xml:space="preserve"> the </w:t>
      </w:r>
      <w:r w:rsidRPr="00B50C3A">
        <w:rPr>
          <w:b/>
          <w:color w:val="000000" w:themeColor="text1"/>
          <w:highlight w:val="cyan"/>
          <w:u w:val="single"/>
        </w:rPr>
        <w:t>Dead</w:t>
      </w:r>
      <w:r w:rsidRPr="00B50C3A">
        <w:rPr>
          <w:color w:val="000000" w:themeColor="text1"/>
          <w:sz w:val="8"/>
        </w:rPr>
        <w:t xml:space="preserve"> (the Muselmenn) </w:t>
      </w:r>
      <w:r w:rsidRPr="00B50C3A">
        <w:rPr>
          <w:b/>
          <w:color w:val="000000" w:themeColor="text1"/>
          <w:highlight w:val="cyan"/>
          <w:u w:val="single"/>
        </w:rPr>
        <w:t>among them; the Dead have the Blacks among them</w:t>
      </w:r>
      <w:r w:rsidRPr="00B50C3A">
        <w:rPr>
          <w:color w:val="000000" w:themeColor="text1"/>
          <w:sz w:val="8"/>
        </w:rPr>
        <w:t xml:space="preserve"> </w:t>
      </w:r>
      <w:r w:rsidRPr="00DE1CC6">
        <w:rPr>
          <w:b/>
          <w:color w:val="000000" w:themeColor="text1"/>
          <w:highlight w:val="cyan"/>
          <w:u w:val="single"/>
        </w:rPr>
        <w:t>This violence</w:t>
      </w:r>
      <w:r w:rsidRPr="00DE1CC6">
        <w:rPr>
          <w:b/>
          <w:color w:val="000000" w:themeColor="text1"/>
          <w:u w:val="single"/>
        </w:rPr>
        <w:t xml:space="preserve"> which </w:t>
      </w:r>
      <w:r w:rsidRPr="00DE1CC6">
        <w:rPr>
          <w:b/>
          <w:color w:val="000000" w:themeColor="text1"/>
          <w:highlight w:val="cyan"/>
          <w:u w:val="single"/>
        </w:rPr>
        <w:t>turns a body into flesh</w:t>
      </w:r>
      <w:r w:rsidRPr="00DE1CC6">
        <w:rPr>
          <w:b/>
          <w:color w:val="000000" w:themeColor="text1"/>
          <w:u w:val="single"/>
        </w:rPr>
        <w:t xml:space="preserve">, </w:t>
      </w:r>
      <w:r w:rsidRPr="00DE1CC6">
        <w:rPr>
          <w:b/>
          <w:color w:val="000000" w:themeColor="text1"/>
          <w:highlight w:val="cyan"/>
          <w:u w:val="single"/>
        </w:rPr>
        <w:t>ripped apart literally and imaginatively</w:t>
      </w:r>
      <w:r w:rsidRPr="00DE1CC6">
        <w:rPr>
          <w:b/>
          <w:color w:val="000000" w:themeColor="text1"/>
          <w:u w:val="single"/>
        </w:rPr>
        <w:t xml:space="preserve">, </w:t>
      </w:r>
      <w:r w:rsidRPr="00DE1CC6">
        <w:rPr>
          <w:b/>
          <w:color w:val="000000" w:themeColor="text1"/>
          <w:highlight w:val="cyan"/>
          <w:u w:val="single"/>
        </w:rPr>
        <w:t>destroys the possibility of ontology</w:t>
      </w:r>
      <w:r w:rsidRPr="00DE1CC6">
        <w:rPr>
          <w:b/>
          <w:color w:val="000000" w:themeColor="text1"/>
          <w:u w:val="single"/>
        </w:rPr>
        <w:t xml:space="preserve"> because it positions the Black within an infinite and indeterminately horrifying and open vulnerability, an object made available (which is to say fungible) for any subject</w:t>
      </w:r>
      <w:r w:rsidRPr="00B50C3A">
        <w:rPr>
          <w:color w:val="000000" w:themeColor="text1"/>
          <w:sz w:val="8"/>
        </w:rPr>
        <w:t xml:space="preserve">. As such, “the </w:t>
      </w:r>
      <w:r w:rsidRPr="00B50C3A">
        <w:rPr>
          <w:b/>
          <w:color w:val="000000" w:themeColor="text1"/>
          <w:highlight w:val="cyan"/>
          <w:u w:val="single"/>
        </w:rPr>
        <w:t>black has</w:t>
      </w:r>
      <w:r w:rsidRPr="00B50C3A">
        <w:rPr>
          <w:b/>
          <w:color w:val="000000" w:themeColor="text1"/>
          <w:u w:val="single"/>
        </w:rPr>
        <w:t xml:space="preserve"> </w:t>
      </w:r>
      <w:r w:rsidRPr="00B50C3A">
        <w:rPr>
          <w:b/>
          <w:color w:val="000000" w:themeColor="text1"/>
          <w:highlight w:val="cyan"/>
          <w:u w:val="single"/>
        </w:rPr>
        <w:t>no ontological resistance in the eyes of</w:t>
      </w:r>
      <w:r w:rsidRPr="00B50C3A">
        <w:rPr>
          <w:color w:val="000000" w:themeColor="text1"/>
          <w:sz w:val="8"/>
          <w:highlight w:val="cyan"/>
        </w:rPr>
        <w:t xml:space="preserve"> </w:t>
      </w:r>
      <w:r w:rsidRPr="00B50C3A">
        <w:rPr>
          <w:color w:val="000000" w:themeColor="text1"/>
          <w:sz w:val="8"/>
        </w:rPr>
        <w:t xml:space="preserve">the white man” (110) or, more precisely, in the eyes of </w:t>
      </w:r>
      <w:r w:rsidRPr="00B50C3A">
        <w:rPr>
          <w:b/>
          <w:color w:val="000000" w:themeColor="text1"/>
          <w:highlight w:val="cyan"/>
          <w:u w:val="single"/>
        </w:rPr>
        <w:t>Humanity. How is it that the Black appears to partner with</w:t>
      </w:r>
      <w:r w:rsidRPr="00B50C3A">
        <w:rPr>
          <w:color w:val="000000" w:themeColor="text1"/>
          <w:sz w:val="8"/>
        </w:rPr>
        <w:t xml:space="preserve"> the </w:t>
      </w:r>
      <w:r w:rsidRPr="00B50C3A">
        <w:rPr>
          <w:b/>
          <w:color w:val="000000" w:themeColor="text1"/>
          <w:highlight w:val="cyan"/>
          <w:u w:val="single"/>
        </w:rPr>
        <w:t>senior and junior partners</w:t>
      </w:r>
      <w:r w:rsidRPr="00B50C3A">
        <w:rPr>
          <w:color w:val="000000" w:themeColor="text1"/>
          <w:sz w:val="8"/>
        </w:rPr>
        <w:t xml:space="preserve"> of civil society (Whites and colored immigrants, respectively), </w:t>
      </w:r>
      <w:r w:rsidRPr="00B50C3A">
        <w:rPr>
          <w:b/>
          <w:color w:val="000000" w:themeColor="text1"/>
          <w:highlight w:val="cyan"/>
          <w:u w:val="single"/>
        </w:rPr>
        <w:t>when</w:t>
      </w:r>
      <w:r w:rsidRPr="00B50C3A">
        <w:rPr>
          <w:color w:val="000000" w:themeColor="text1"/>
          <w:sz w:val="8"/>
        </w:rPr>
        <w:t xml:space="preserve"> in point of fact the </w:t>
      </w:r>
      <w:r w:rsidRPr="00B50C3A">
        <w:rPr>
          <w:b/>
          <w:color w:val="000000" w:themeColor="text1"/>
          <w:highlight w:val="cyan"/>
          <w:u w:val="single"/>
        </w:rPr>
        <w:t>Black is not in the world?</w:t>
      </w:r>
      <w:r w:rsidRPr="00B50C3A">
        <w:rPr>
          <w:b/>
          <w:color w:val="000000" w:themeColor="text1"/>
          <w:u w:val="single"/>
        </w:rPr>
        <w:t xml:space="preserve"> The answer lies in the ruse of analogy. </w:t>
      </w:r>
      <w:r w:rsidRPr="00B50C3A">
        <w:rPr>
          <w:b/>
          <w:color w:val="000000" w:themeColor="text1"/>
          <w:highlight w:val="cyan"/>
          <w:u w:val="single"/>
        </w:rPr>
        <w:t>By acting as if the Black is present, coherent, and above all human</w:t>
      </w:r>
      <w:r w:rsidRPr="00B50C3A">
        <w:rPr>
          <w:color w:val="000000" w:themeColor="text1"/>
          <w:sz w:val="8"/>
        </w:rPr>
        <w:t xml:space="preserve">, Black film </w:t>
      </w:r>
      <w:r w:rsidRPr="00B50C3A">
        <w:rPr>
          <w:b/>
          <w:color w:val="000000" w:themeColor="text1"/>
          <w:highlight w:val="cyan"/>
          <w:u w:val="single"/>
        </w:rPr>
        <w:t>theorists</w:t>
      </w:r>
      <w:r w:rsidRPr="00B50C3A">
        <w:rPr>
          <w:color w:val="000000" w:themeColor="text1"/>
          <w:sz w:val="8"/>
        </w:rPr>
        <w:t xml:space="preserve"> are “allowed” to </w:t>
      </w:r>
      <w:r w:rsidRPr="00B50C3A">
        <w:rPr>
          <w:b/>
          <w:color w:val="000000" w:themeColor="text1"/>
          <w:highlight w:val="cyan"/>
          <w:u w:val="single"/>
        </w:rPr>
        <w:t>meditate</w:t>
      </w:r>
      <w:r w:rsidRPr="00B50C3A">
        <w:rPr>
          <w:color w:val="000000" w:themeColor="text1"/>
          <w:sz w:val="8"/>
        </w:rPr>
        <w:t xml:space="preserve"> on cinema only after “consenting” to </w:t>
      </w:r>
      <w:r w:rsidRPr="00B50C3A">
        <w:rPr>
          <w:b/>
          <w:color w:val="000000" w:themeColor="text1"/>
          <w:highlight w:val="cyan"/>
          <w:u w:val="single"/>
        </w:rPr>
        <w:t>a structural adjustment</w:t>
      </w:r>
      <w:r w:rsidRPr="00B50C3A">
        <w:rPr>
          <w:color w:val="000000" w:themeColor="text1"/>
          <w:sz w:val="8"/>
        </w:rPr>
        <w:t xml:space="preserve">.xvii Such an adjustment, required for the “privilege” of participating in the political economy of academe, is not unlike the structural adjustment debtor nations must adhere to for the privilege of securing a loan: signing on the dotted line means feigning ontological capacity regardless of the fact that Blackness is incapacity in its most pure and unadulterated form. </w:t>
      </w:r>
      <w:r w:rsidRPr="00B50C3A">
        <w:rPr>
          <w:b/>
          <w:color w:val="000000" w:themeColor="text1"/>
          <w:highlight w:val="cyan"/>
          <w:u w:val="single"/>
        </w:rPr>
        <w:t>It means theorizing Blackness as “borrowed institutionality.”</w:t>
      </w:r>
      <w:r w:rsidRPr="00B50C3A">
        <w:rPr>
          <w:color w:val="000000" w:themeColor="text1"/>
          <w:sz w:val="8"/>
        </w:rPr>
        <w:t xml:space="preserve">xviii </w:t>
      </w:r>
    </w:p>
    <w:p w14:paraId="5132423D"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Politics that focus on exploitation (i.e. – the satiable demands of civil society’s junior partners) produce a narrative of loss followed by restoration. These are the contingent freedoms that replace the Black void with a positive Human value; within the world and not against it. What is needed is freedom from the human race, the world, Gratuitous Freedom that demand not that the Black be made living again, but to bring the living to death.</w:t>
      </w:r>
    </w:p>
    <w:p w14:paraId="102401E5" w14:textId="77777777" w:rsidR="00C969C5" w:rsidRPr="00B50C3A" w:rsidRDefault="00C969C5" w:rsidP="00C969C5">
      <w:pPr>
        <w:spacing w:line="240" w:lineRule="auto"/>
        <w:rPr>
          <w:color w:val="000000" w:themeColor="text1"/>
          <w:u w:val="single"/>
        </w:rPr>
      </w:pPr>
      <w:r w:rsidRPr="00B50C3A">
        <w:rPr>
          <w:rStyle w:val="Style13ptBold"/>
          <w:color w:val="000000" w:themeColor="text1"/>
          <w:u w:val="single"/>
        </w:rPr>
        <w:t>Wilderson</w:t>
      </w:r>
      <w:r w:rsidRPr="00B50C3A">
        <w:rPr>
          <w:color w:val="000000" w:themeColor="text1"/>
          <w:u w:val="single"/>
        </w:rPr>
        <w:t xml:space="preserve"> </w:t>
      </w:r>
      <w:r w:rsidRPr="00B50C3A">
        <w:rPr>
          <w:b/>
          <w:color w:val="000000" w:themeColor="text1"/>
          <w:u w:val="single"/>
        </w:rPr>
        <w:t>10</w:t>
      </w:r>
      <w:r w:rsidRPr="00B50C3A">
        <w:rPr>
          <w:rStyle w:val="FootnoteReference"/>
          <w:color w:val="000000" w:themeColor="text1"/>
          <w:u w:val="single"/>
        </w:rPr>
        <w:footnoteReference w:id="6"/>
      </w:r>
    </w:p>
    <w:p w14:paraId="5069589A" w14:textId="77777777" w:rsidR="00C969C5" w:rsidRPr="00B50C3A" w:rsidRDefault="00C969C5" w:rsidP="00C969C5">
      <w:pPr>
        <w:spacing w:line="240" w:lineRule="auto"/>
        <w:rPr>
          <w:b/>
          <w:color w:val="000000" w:themeColor="text1"/>
          <w:sz w:val="8"/>
        </w:rPr>
      </w:pPr>
      <w:r w:rsidRPr="00B50C3A">
        <w:rPr>
          <w:rStyle w:val="StyleUnderline"/>
          <w:color w:val="000000" w:themeColor="text1"/>
          <w:sz w:val="8"/>
          <w:u w:val="none"/>
        </w:rPr>
        <w:t xml:space="preserve">As sites of </w:t>
      </w:r>
      <w:r w:rsidRPr="00B50C3A">
        <w:rPr>
          <w:rStyle w:val="StyleUnderline"/>
          <w:color w:val="000000" w:themeColor="text1"/>
          <w:highlight w:val="cyan"/>
        </w:rPr>
        <w:t>political struggle</w:t>
      </w:r>
      <w:r w:rsidRPr="00B50C3A">
        <w:rPr>
          <w:color w:val="000000" w:themeColor="text1"/>
          <w:sz w:val="8"/>
        </w:rPr>
        <w:t xml:space="preserve"> and loci of philosophical meditation, cultural capacity, </w:t>
      </w:r>
      <w:r w:rsidRPr="00B50C3A">
        <w:rPr>
          <w:rStyle w:val="StyleUnderline"/>
          <w:color w:val="000000" w:themeColor="text1"/>
          <w:sz w:val="8"/>
          <w:u w:val="none"/>
        </w:rPr>
        <w:t xml:space="preserve">civil society, and political agency </w:t>
      </w:r>
      <w:r w:rsidRPr="00B50C3A">
        <w:rPr>
          <w:rStyle w:val="StyleUnderline"/>
          <w:color w:val="000000" w:themeColor="text1"/>
          <w:highlight w:val="cyan"/>
        </w:rPr>
        <w:t>give rise to</w:t>
      </w:r>
      <w:r w:rsidRPr="00B50C3A">
        <w:rPr>
          <w:rStyle w:val="StyleUnderline"/>
          <w:color w:val="000000" w:themeColor="text1"/>
          <w:sz w:val="8"/>
          <w:u w:val="none"/>
        </w:rPr>
        <w:t xml:space="preserve"> maps and chronologies of loss and to dreams of restoration and redemption</w:t>
      </w:r>
      <w:r w:rsidRPr="00B50C3A">
        <w:rPr>
          <w:color w:val="000000" w:themeColor="text1"/>
          <w:sz w:val="8"/>
        </w:rPr>
        <w:t xml:space="preserve">. The Marxist, postcolonial, ecological, and feminist </w:t>
      </w:r>
      <w:r w:rsidRPr="00B50C3A">
        <w:rPr>
          <w:rStyle w:val="StyleUnderline"/>
          <w:color w:val="000000" w:themeColor="text1"/>
          <w:highlight w:val="cyan"/>
        </w:rPr>
        <w:t>narratives of loss followed by restoration</w:t>
      </w:r>
      <w:r w:rsidRPr="00B50C3A">
        <w:rPr>
          <w:color w:val="000000" w:themeColor="text1"/>
          <w:sz w:val="8"/>
        </w:rPr>
        <w:t xml:space="preserve"> and redemption </w:t>
      </w:r>
      <w:r w:rsidRPr="00B50C3A">
        <w:rPr>
          <w:rStyle w:val="StyleUnderline"/>
          <w:color w:val="000000" w:themeColor="text1"/>
          <w:sz w:val="8"/>
          <w:u w:val="none"/>
        </w:rPr>
        <w:t xml:space="preserve">are </w:t>
      </w:r>
      <w:r w:rsidRPr="00B50C3A">
        <w:rPr>
          <w:rStyle w:val="StyleUnderline"/>
          <w:color w:val="000000" w:themeColor="text1"/>
        </w:rPr>
        <w:t>predicated on exploitation</w:t>
      </w:r>
      <w:r w:rsidRPr="00B50C3A">
        <w:rPr>
          <w:rStyle w:val="StyleUnderline"/>
          <w:color w:val="000000" w:themeColor="text1"/>
          <w:sz w:val="8"/>
          <w:u w:val="none"/>
        </w:rPr>
        <w:t xml:space="preserve"> and alienation as the twin constitutive elements of an </w:t>
      </w:r>
      <w:r w:rsidRPr="00B50C3A">
        <w:rPr>
          <w:rStyle w:val="Emphasis"/>
          <w:color w:val="000000" w:themeColor="text1"/>
          <w:sz w:val="8"/>
          <w:u w:val="none"/>
        </w:rPr>
        <w:t>essential grammar of suffering</w:t>
      </w:r>
      <w:r w:rsidRPr="00B50C3A">
        <w:rPr>
          <w:color w:val="000000" w:themeColor="text1"/>
          <w:sz w:val="8"/>
        </w:rPr>
        <w:t xml:space="preserve">. They are political narratives predicated on stories which they have the capacity to tell-and this is key-regarding the coherent ethics of their time and space dilemmas. </w:t>
      </w:r>
      <w:r w:rsidRPr="00B50C3A">
        <w:rPr>
          <w:b/>
          <w:color w:val="000000" w:themeColor="text1"/>
          <w:highlight w:val="cyan"/>
          <w:u w:val="single"/>
        </w:rPr>
        <w:t>The Slave needs freedom not from</w:t>
      </w:r>
      <w:r w:rsidRPr="00B50C3A">
        <w:rPr>
          <w:color w:val="000000" w:themeColor="text1"/>
          <w:sz w:val="8"/>
        </w:rPr>
        <w:t xml:space="preserve"> the wage relation, nor sexism, </w:t>
      </w:r>
      <w:r w:rsidRPr="00B50C3A">
        <w:rPr>
          <w:b/>
          <w:color w:val="000000" w:themeColor="text1"/>
          <w:highlight w:val="cyan"/>
          <w:u w:val="single"/>
        </w:rPr>
        <w:t>homophobia</w:t>
      </w:r>
      <w:r w:rsidRPr="00B50C3A">
        <w:rPr>
          <w:color w:val="000000" w:themeColor="text1"/>
          <w:sz w:val="8"/>
          <w:highlight w:val="cyan"/>
        </w:rPr>
        <w:t xml:space="preserve">, </w:t>
      </w:r>
      <w:r w:rsidRPr="00B50C3A">
        <w:rPr>
          <w:b/>
          <w:color w:val="000000" w:themeColor="text1"/>
          <w:highlight w:val="cyan"/>
          <w:u w:val="single"/>
        </w:rPr>
        <w:t>and patriarchy</w:t>
      </w:r>
      <w:r w:rsidRPr="00B50C3A">
        <w:rPr>
          <w:color w:val="000000" w:themeColor="text1"/>
          <w:sz w:val="8"/>
        </w:rPr>
        <w:t xml:space="preserve">; nor freedom in the form of land restoration. </w:t>
      </w:r>
      <w:r w:rsidRPr="00B50C3A">
        <w:rPr>
          <w:b/>
          <w:color w:val="000000" w:themeColor="text1"/>
          <w:highlight w:val="cyan"/>
          <w:u w:val="single"/>
        </w:rPr>
        <w:t>These are</w:t>
      </w:r>
      <w:r w:rsidRPr="00B50C3A">
        <w:rPr>
          <w:color w:val="000000" w:themeColor="text1"/>
          <w:sz w:val="8"/>
        </w:rPr>
        <w:t xml:space="preserve"> part and parcel of the diverse list of </w:t>
      </w:r>
      <w:r w:rsidRPr="00B50C3A">
        <w:rPr>
          <w:b/>
          <w:color w:val="000000" w:themeColor="text1"/>
          <w:highlight w:val="cyan"/>
          <w:u w:val="single"/>
        </w:rPr>
        <w:t>contingent freedoms</w:t>
      </w:r>
      <w:r w:rsidRPr="00B50C3A">
        <w:rPr>
          <w:b/>
          <w:color w:val="000000" w:themeColor="text1"/>
        </w:rPr>
        <w:t xml:space="preserve"> </w:t>
      </w:r>
      <w:r w:rsidRPr="00B50C3A">
        <w:rPr>
          <w:color w:val="000000" w:themeColor="text1"/>
          <w:sz w:val="8"/>
        </w:rPr>
        <w:t xml:space="preserve">of the "multitudes."36 </w:t>
      </w:r>
      <w:r w:rsidRPr="00B50C3A">
        <w:rPr>
          <w:rStyle w:val="StyleUnderline"/>
          <w:color w:val="000000" w:themeColor="text1"/>
          <w:sz w:val="8"/>
          <w:u w:val="none"/>
        </w:rPr>
        <w:t xml:space="preserve">The </w:t>
      </w:r>
      <w:r w:rsidRPr="00B50C3A">
        <w:rPr>
          <w:rStyle w:val="StyleUnderline"/>
          <w:color w:val="000000" w:themeColor="text1"/>
          <w:highlight w:val="cyan"/>
        </w:rPr>
        <w:t>Slave needs freedom from the Human race</w:t>
      </w:r>
      <w:r w:rsidRPr="00B50C3A">
        <w:rPr>
          <w:rStyle w:val="StyleUnderline"/>
          <w:color w:val="000000" w:themeColor="text1"/>
          <w:sz w:val="8"/>
          <w:u w:val="none"/>
        </w:rPr>
        <w:t>, freedom from the world</w:t>
      </w:r>
      <w:r w:rsidRPr="00B50C3A">
        <w:rPr>
          <w:b/>
          <w:color w:val="000000" w:themeColor="text1"/>
          <w:sz w:val="8"/>
        </w:rPr>
        <w:t>.</w:t>
      </w:r>
      <w:r w:rsidRPr="00B50C3A">
        <w:rPr>
          <w:rStyle w:val="StyleUnderline"/>
          <w:color w:val="000000" w:themeColor="text1"/>
          <w:sz w:val="8"/>
          <w:u w:val="none"/>
        </w:rPr>
        <w:t xml:space="preserve"> The Slave requires gratuitous freedom. </w:t>
      </w:r>
      <w:r w:rsidRPr="00B50C3A">
        <w:rPr>
          <w:rStyle w:val="StyleUnderline"/>
          <w:color w:val="000000" w:themeColor="text1"/>
          <w:highlight w:val="cyan"/>
        </w:rPr>
        <w:t>Only gratuitous freedom can repair the object status of his</w:t>
      </w:r>
      <w:r w:rsidRPr="00B50C3A">
        <w:rPr>
          <w:rStyle w:val="StyleUnderline"/>
          <w:color w:val="000000" w:themeColor="text1"/>
          <w:sz w:val="8"/>
          <w:u w:val="none"/>
        </w:rPr>
        <w:t xml:space="preserve"> or her </w:t>
      </w:r>
      <w:r w:rsidRPr="00B50C3A">
        <w:rPr>
          <w:rStyle w:val="StyleUnderline"/>
          <w:color w:val="000000" w:themeColor="text1"/>
          <w:highlight w:val="cyan"/>
        </w:rPr>
        <w:t>flesh</w:t>
      </w:r>
      <w:r w:rsidRPr="00B50C3A">
        <w:rPr>
          <w:color w:val="000000" w:themeColor="text1"/>
          <w:sz w:val="8"/>
        </w:rPr>
        <w:t xml:space="preserve">, which itself is the product of accumulation's and fungibility's gratuitous violence. </w:t>
      </w:r>
      <w:r w:rsidRPr="00B50C3A">
        <w:rPr>
          <w:rStyle w:val="StyleUnderline"/>
          <w:color w:val="000000" w:themeColor="text1"/>
          <w:sz w:val="8"/>
          <w:u w:val="none"/>
        </w:rPr>
        <w:t>But what does the Slave's desire for gratuitous freedom mean for the Human's desire for contingent freedom</w:t>
      </w:r>
      <w:r w:rsidRPr="00B50C3A">
        <w:rPr>
          <w:color w:val="000000" w:themeColor="text1"/>
          <w:sz w:val="8"/>
        </w:rPr>
        <w:t xml:space="preserve">? This difference between contingent freedom and gratuitous freedom brings us to Bush Mama and the specter of the BLA, to the irreconcilable imbroglio of the Black as a social and political being and the Human as a social and political being-what Jalil Muntaquim termed, a bit too generously, as "a major contradiction ... between the Black underground and ... Euro-American [revolutionary] forces~'37 </w:t>
      </w:r>
      <w:r w:rsidRPr="00B50C3A">
        <w:rPr>
          <w:rStyle w:val="StyleUnderline"/>
          <w:color w:val="000000" w:themeColor="text1"/>
          <w:sz w:val="8"/>
          <w:u w:val="none"/>
        </w:rPr>
        <w:t xml:space="preserve">The </w:t>
      </w:r>
      <w:r w:rsidRPr="00B50C3A">
        <w:rPr>
          <w:rStyle w:val="StyleUnderline"/>
          <w:color w:val="000000" w:themeColor="text1"/>
          <w:highlight w:val="cyan"/>
        </w:rPr>
        <w:t>inability of</w:t>
      </w:r>
      <w:r w:rsidRPr="00B50C3A">
        <w:rPr>
          <w:rStyle w:val="StyleUnderline"/>
          <w:color w:val="000000" w:themeColor="text1"/>
          <w:sz w:val="8"/>
          <w:u w:val="none"/>
        </w:rPr>
        <w:t xml:space="preserve"> the Human's </w:t>
      </w:r>
      <w:r w:rsidRPr="00B50C3A">
        <w:rPr>
          <w:rStyle w:val="StyleUnderline"/>
          <w:color w:val="000000" w:themeColor="text1"/>
          <w:highlight w:val="cyan"/>
        </w:rPr>
        <w:t>political discourses to think gratuitous freedom is</w:t>
      </w:r>
      <w:r w:rsidRPr="00B50C3A">
        <w:rPr>
          <w:rStyle w:val="StyleUnderline"/>
          <w:color w:val="000000" w:themeColor="text1"/>
          <w:sz w:val="8"/>
          <w:u w:val="none"/>
        </w:rPr>
        <w:t xml:space="preserve"> less </w:t>
      </w:r>
      <w:r w:rsidRPr="00B50C3A">
        <w:rPr>
          <w:rStyle w:val="StyleUnderline"/>
          <w:color w:val="000000" w:themeColor="text1"/>
          <w:highlight w:val="cyan"/>
        </w:rPr>
        <w:t>indicative</w:t>
      </w:r>
      <w:r w:rsidRPr="00B50C3A">
        <w:rPr>
          <w:rStyle w:val="StyleUnderline"/>
          <w:color w:val="000000" w:themeColor="text1"/>
          <w:sz w:val="8"/>
          <w:u w:val="none"/>
        </w:rPr>
        <w:t xml:space="preserve"> of a "contradiction" than </w:t>
      </w:r>
      <w:r w:rsidRPr="00B50C3A">
        <w:rPr>
          <w:rStyle w:val="StyleUnderline"/>
          <w:color w:val="000000" w:themeColor="text1"/>
          <w:highlight w:val="cyan"/>
        </w:rPr>
        <w:t>of how anti-Blackness subsidizes Human survival</w:t>
      </w:r>
      <w:r w:rsidRPr="00B50C3A">
        <w:rPr>
          <w:rStyle w:val="StyleUnderline"/>
          <w:color w:val="000000" w:themeColor="text1"/>
          <w:sz w:val="8"/>
          <w:u w:val="none"/>
        </w:rPr>
        <w:t xml:space="preserve"> in all its diversity.</w:t>
      </w:r>
      <w:r w:rsidRPr="00B50C3A">
        <w:rPr>
          <w:b/>
          <w:color w:val="000000" w:themeColor="text1"/>
          <w:sz w:val="8"/>
        </w:rPr>
        <w:t xml:space="preserve"> </w:t>
      </w:r>
      <w:r w:rsidRPr="00B50C3A">
        <w:rPr>
          <w:color w:val="000000" w:themeColor="text1"/>
          <w:sz w:val="8"/>
        </w:rPr>
        <w:t>Given</w:t>
      </w:r>
      <w:r w:rsidRPr="00B50C3A">
        <w:rPr>
          <w:b/>
          <w:color w:val="000000" w:themeColor="text1"/>
          <w:sz w:val="8"/>
        </w:rPr>
        <w:t xml:space="preserve"> </w:t>
      </w:r>
      <w:r w:rsidRPr="00B50C3A">
        <w:rPr>
          <w:color w:val="000000" w:themeColor="text1"/>
          <w:sz w:val="8"/>
        </w:rPr>
        <w:t xml:space="preserve">this state of affairs, </w:t>
      </w:r>
      <w:r w:rsidRPr="00B50C3A">
        <w:rPr>
          <w:rStyle w:val="StyleUnderline"/>
          <w:color w:val="000000" w:themeColor="text1"/>
          <w:highlight w:val="cyan"/>
        </w:rPr>
        <w:t>the</w:t>
      </w:r>
      <w:r w:rsidRPr="00B50C3A">
        <w:rPr>
          <w:rStyle w:val="StyleUnderline"/>
          <w:color w:val="000000" w:themeColor="text1"/>
          <w:highlight w:val="cyan"/>
          <w:u w:val="none"/>
        </w:rPr>
        <w:t xml:space="preserve"> </w:t>
      </w:r>
      <w:r w:rsidRPr="00B50C3A">
        <w:rPr>
          <w:rStyle w:val="StyleUnderline"/>
          <w:color w:val="000000" w:themeColor="text1"/>
          <w:highlight w:val="cyan"/>
        </w:rPr>
        <w:t>only way the Black can be imagined as an agent of politics is when she</w:t>
      </w:r>
      <w:r w:rsidRPr="00B50C3A">
        <w:rPr>
          <w:rStyle w:val="StyleUnderline"/>
          <w:color w:val="000000" w:themeColor="text1"/>
          <w:sz w:val="8"/>
          <w:u w:val="none"/>
        </w:rPr>
        <w:t xml:space="preserve"> or he </w:t>
      </w:r>
      <w:r w:rsidRPr="00B50C3A">
        <w:rPr>
          <w:rStyle w:val="StyleUnderline"/>
          <w:color w:val="000000" w:themeColor="text1"/>
          <w:highlight w:val="cyan"/>
        </w:rPr>
        <w:t>is</w:t>
      </w:r>
      <w:r w:rsidRPr="00B50C3A">
        <w:rPr>
          <w:rStyle w:val="StyleUnderline"/>
          <w:color w:val="000000" w:themeColor="text1"/>
          <w:sz w:val="8"/>
          <w:u w:val="none"/>
        </w:rPr>
        <w:t xml:space="preserve"> </w:t>
      </w:r>
      <w:r w:rsidRPr="00B50C3A">
        <w:rPr>
          <w:rStyle w:val="StyleUnderline"/>
          <w:color w:val="000000" w:themeColor="text1"/>
          <w:highlight w:val="cyan"/>
        </w:rPr>
        <w:t>crowded out</w:t>
      </w:r>
      <w:r w:rsidRPr="00B50C3A">
        <w:rPr>
          <w:rStyle w:val="StyleUnderline"/>
          <w:color w:val="000000" w:themeColor="text1"/>
          <w:sz w:val="8"/>
          <w:u w:val="none"/>
        </w:rPr>
        <w:t xml:space="preserve"> of politics</w:t>
      </w:r>
      <w:r w:rsidRPr="00B50C3A">
        <w:rPr>
          <w:b/>
          <w:color w:val="000000" w:themeColor="text1"/>
          <w:sz w:val="8"/>
        </w:rPr>
        <w:t xml:space="preserve">. </w:t>
      </w:r>
      <w:r w:rsidRPr="00B50C3A">
        <w:rPr>
          <w:color w:val="000000" w:themeColor="text1"/>
          <w:sz w:val="8"/>
        </w:rPr>
        <w:t xml:space="preserve">Politics, for the Black, has as its prerequisite some discursive move which replaces the Black void with a positive, Human, value. </w:t>
      </w:r>
      <w:r w:rsidRPr="00B50C3A">
        <w:rPr>
          <w:rStyle w:val="StyleUnderline"/>
          <w:color w:val="000000" w:themeColor="text1"/>
          <w:sz w:val="8"/>
          <w:u w:val="none"/>
        </w:rPr>
        <w:t>Thus, if the Black is to be politically within the world, rather than against the world, she or he only reflects on politics as an ontologist, pontificates about politics as a pundit, or gestures politically as an activist or revolutionary, to the extent that she or he is willing to be structurally adjusted</w:t>
      </w:r>
      <w:r w:rsidRPr="00B50C3A">
        <w:rPr>
          <w:b/>
          <w:color w:val="000000" w:themeColor="text1"/>
          <w:sz w:val="8"/>
        </w:rPr>
        <w:t>.</w:t>
      </w:r>
      <w:r w:rsidRPr="00B50C3A">
        <w:rPr>
          <w:color w:val="000000" w:themeColor="text1"/>
          <w:sz w:val="8"/>
        </w:rPr>
        <w:t xml:space="preserve"> Since exploitation and alienation's grammar of suffering has crowded out the grammar of suffering of accumulation and fungibility-whipped a police action on it-the Black can only meditate, speak about, or act politically as a worker, as a postcolonial, or as a gay or female subject-but not as a Black object. One might perform an "anthropology of sentiment" on the Black and write "ontological" meditations, political discourse, or agitate politically, based on how often the Black feels like a man, feels like a women, feels like a gendered subject, feels like a worker, or feels like a postcolonial, and those feelings are important, but they are not essential at the level of ontology. </w:t>
      </w:r>
      <w:r w:rsidRPr="00B50C3A">
        <w:rPr>
          <w:rStyle w:val="StyleUnderline"/>
          <w:color w:val="000000" w:themeColor="text1"/>
          <w:highlight w:val="cyan"/>
        </w:rPr>
        <w:t>They cannot address</w:t>
      </w:r>
      <w:r w:rsidRPr="00B50C3A">
        <w:rPr>
          <w:rStyle w:val="StyleUnderline"/>
          <w:color w:val="000000" w:themeColor="text1"/>
          <w:sz w:val="8"/>
          <w:u w:val="none"/>
        </w:rPr>
        <w:t xml:space="preserve"> the </w:t>
      </w:r>
      <w:r w:rsidRPr="00B50C3A">
        <w:rPr>
          <w:rStyle w:val="StyleUnderline"/>
          <w:color w:val="000000" w:themeColor="text1"/>
          <w:highlight w:val="cyan"/>
        </w:rPr>
        <w:t>gratuitous violence</w:t>
      </w:r>
      <w:r w:rsidRPr="00B50C3A">
        <w:rPr>
          <w:rStyle w:val="StyleUnderline"/>
          <w:color w:val="000000" w:themeColor="text1"/>
        </w:rPr>
        <w:t xml:space="preserve"> which structures what is essential to Blackness</w:t>
      </w:r>
      <w:r w:rsidRPr="00B50C3A">
        <w:rPr>
          <w:rStyle w:val="StyleUnderline"/>
          <w:color w:val="000000" w:themeColor="text1"/>
          <w:sz w:val="8"/>
          <w:u w:val="none"/>
        </w:rPr>
        <w:t xml:space="preserve"> and suffering, and they are imaginatively constrained in their will</w:t>
      </w:r>
      <w:r w:rsidRPr="00B50C3A">
        <w:rPr>
          <w:b/>
          <w:color w:val="000000" w:themeColor="text1"/>
          <w:sz w:val="8"/>
        </w:rPr>
        <w:t>:</w:t>
      </w:r>
      <w:r w:rsidRPr="00B50C3A">
        <w:rPr>
          <w:color w:val="000000" w:themeColor="text1"/>
          <w:sz w:val="8"/>
        </w:rPr>
        <w:t xml:space="preserve"> they cannot imagine the kind of violence the Black must harness to break that structure. </w:t>
      </w:r>
      <w:r w:rsidRPr="00B50C3A">
        <w:rPr>
          <w:rStyle w:val="StyleUnderline"/>
          <w:color w:val="000000" w:themeColor="text1"/>
          <w:sz w:val="8"/>
          <w:u w:val="none"/>
        </w:rPr>
        <w:t>There is nothing in those Black sentiments powerful enough to alter the structure of the Black's seven-hundred-year-long relation to the world</w:t>
      </w:r>
      <w:r w:rsidRPr="00B50C3A">
        <w:rPr>
          <w:b/>
          <w:color w:val="000000" w:themeColor="text1"/>
          <w:sz w:val="8"/>
        </w:rPr>
        <w:t xml:space="preserve">, </w:t>
      </w:r>
      <w:r w:rsidRPr="00B50C3A">
        <w:rPr>
          <w:color w:val="000000" w:themeColor="text1"/>
          <w:sz w:val="8"/>
        </w:rPr>
        <w:t xml:space="preserve">the relation between one accumulated and fungible thing and a diverse plethora of exploited and alienated Human beings. In other words, </w:t>
      </w:r>
      <w:r w:rsidRPr="00B50C3A">
        <w:rPr>
          <w:rStyle w:val="StyleUnderline"/>
          <w:color w:val="000000" w:themeColor="text1"/>
          <w:sz w:val="8"/>
          <w:u w:val="none"/>
        </w:rPr>
        <w:t xml:space="preserve">there are </w:t>
      </w:r>
      <w:r w:rsidRPr="00B50C3A">
        <w:rPr>
          <w:rStyle w:val="StyleUnderline"/>
          <w:color w:val="000000" w:themeColor="text1"/>
          <w:highlight w:val="cyan"/>
        </w:rPr>
        <w:t>no feelings powerful enough to alter the structural relation between the living and the dead</w:t>
      </w:r>
      <w:r w:rsidRPr="00B50C3A">
        <w:rPr>
          <w:b/>
          <w:color w:val="000000" w:themeColor="text1"/>
          <w:sz w:val="8"/>
        </w:rPr>
        <w:t xml:space="preserve">, </w:t>
      </w:r>
      <w:r w:rsidRPr="00B50C3A">
        <w:rPr>
          <w:rStyle w:val="StyleUnderline"/>
          <w:color w:val="000000" w:themeColor="text1"/>
          <w:sz w:val="8"/>
          <w:u w:val="none"/>
        </w:rPr>
        <w:t>not if feelings are pressed into the service of a project which seeks to bring the dead to life</w:t>
      </w:r>
      <w:r w:rsidRPr="00B50C3A">
        <w:rPr>
          <w:b/>
          <w:color w:val="000000" w:themeColor="text1"/>
          <w:sz w:val="8"/>
        </w:rPr>
        <w:t xml:space="preserve">. </w:t>
      </w:r>
      <w:r w:rsidRPr="00B50C3A">
        <w:rPr>
          <w:rStyle w:val="StyleUnderline"/>
          <w:color w:val="000000" w:themeColor="text1"/>
          <w:sz w:val="8"/>
          <w:u w:val="none"/>
        </w:rPr>
        <w:t>But one can imagine feelings powerful enough to bring the living to death.</w:t>
      </w:r>
      <w:r w:rsidRPr="00B50C3A">
        <w:rPr>
          <w:color w:val="000000" w:themeColor="text1"/>
          <w:sz w:val="8"/>
        </w:rPr>
        <w:t xml:space="preserve"> Whenever Black people walk into a room, spines tingle with such imagination. Will they insist on a politics predicated on their grammar of suffering or will they give us a break and talk about exploitation and alienation? Will they pretend to join the living or will they make us join the dead? The work of exploitation and alienation labors to make politics both possible and impossible., It is a two-pronged labor: it must both animate the political capacity of the Human being and police the political capacity of the Black. In the 1960s and 1970S, cinema benefited from the specter of the BLA'S power to wrench the question of political agency from the grasp of the Human being. Transposed by the ethical dilemmas of the Slave, the question of political agency began to go something like this: What kind of imaginative labor is required to squash the political capacity of the Human being so that we might catalyze the political capacity of the Black? If one were a Gramscian, the word hegemony would spring to mind, and from that word, the political ontologist would begin to meditate on and brainstorm around various ethical dilemmas implied in the phrase hegemonic struggle. This, of course, would be ontologically and ethically misguided, because </w:t>
      </w:r>
      <w:r w:rsidRPr="00B50C3A">
        <w:rPr>
          <w:rStyle w:val="StyleUnderline"/>
          <w:color w:val="000000" w:themeColor="text1"/>
          <w:highlight w:val="cyan"/>
        </w:rPr>
        <w:t>struggles</w:t>
      </w:r>
      <w:r w:rsidRPr="00B50C3A">
        <w:rPr>
          <w:rStyle w:val="StyleUnderline"/>
          <w:color w:val="000000" w:themeColor="text1"/>
          <w:sz w:val="8"/>
          <w:u w:val="none"/>
        </w:rPr>
        <w:t xml:space="preserve"> for hegemony </w:t>
      </w:r>
      <w:r w:rsidRPr="00B50C3A">
        <w:rPr>
          <w:rStyle w:val="StyleUnderline"/>
          <w:color w:val="000000" w:themeColor="text1"/>
          <w:highlight w:val="cyan"/>
        </w:rPr>
        <w:t>put us back on the terrain of Human</w:t>
      </w:r>
      <w:r w:rsidRPr="00B50C3A">
        <w:rPr>
          <w:rStyle w:val="StyleUnderline"/>
          <w:color w:val="000000" w:themeColor="text1"/>
        </w:rPr>
        <w:t xml:space="preserve"> </w:t>
      </w:r>
      <w:r w:rsidRPr="00B50C3A">
        <w:rPr>
          <w:rStyle w:val="StyleUnderline"/>
          <w:color w:val="000000" w:themeColor="text1"/>
          <w:highlight w:val="cyan"/>
        </w:rPr>
        <w:t>beings</w:t>
      </w:r>
      <w:r w:rsidRPr="00B50C3A">
        <w:rPr>
          <w:rStyle w:val="StyleUnderline"/>
          <w:color w:val="000000" w:themeColor="text1"/>
          <w:sz w:val="8"/>
          <w:u w:val="none"/>
        </w:rPr>
        <w:t xml:space="preserve">-the ground of exploited and alienated subjects-whereas we </w:t>
      </w:r>
      <w:r w:rsidRPr="00B50C3A">
        <w:rPr>
          <w:rStyle w:val="StyleUnderline"/>
          <w:color w:val="000000" w:themeColor="text1"/>
          <w:highlight w:val="cyan"/>
        </w:rPr>
        <w:t>need to think</w:t>
      </w:r>
      <w:r w:rsidRPr="00B50C3A">
        <w:rPr>
          <w:rStyle w:val="StyleUnderline"/>
          <w:color w:val="000000" w:themeColor="text1"/>
          <w:sz w:val="8"/>
          <w:u w:val="none"/>
        </w:rPr>
        <w:t xml:space="preserve"> this question </w:t>
      </w:r>
      <w:r w:rsidRPr="00B50C3A">
        <w:rPr>
          <w:rStyle w:val="StyleUnderline"/>
          <w:color w:val="000000" w:themeColor="text1"/>
          <w:highlight w:val="cyan"/>
        </w:rPr>
        <w:t>on the terrain of the</w:t>
      </w:r>
      <w:r w:rsidRPr="00B50C3A">
        <w:rPr>
          <w:rStyle w:val="StyleUnderline"/>
          <w:color w:val="000000" w:themeColor="text1"/>
          <w:sz w:val="8"/>
          <w:u w:val="none"/>
        </w:rPr>
        <w:t xml:space="preserve"> accumulated and </w:t>
      </w:r>
      <w:r w:rsidRPr="00B50C3A">
        <w:rPr>
          <w:rStyle w:val="StyleUnderline"/>
          <w:color w:val="000000" w:themeColor="text1"/>
          <w:highlight w:val="cyan"/>
        </w:rPr>
        <w:t>fungible object</w:t>
      </w:r>
      <w:r w:rsidRPr="00B50C3A">
        <w:rPr>
          <w:rStyle w:val="StyleUnderline"/>
          <w:color w:val="000000" w:themeColor="text1"/>
          <w:sz w:val="8"/>
          <w:u w:val="none"/>
        </w:rPr>
        <w:t>. Again, a more appropriate word than hegemony is murder</w:t>
      </w:r>
      <w:r w:rsidRPr="00B50C3A">
        <w:rPr>
          <w:b/>
          <w:color w:val="000000" w:themeColor="text1"/>
          <w:sz w:val="8"/>
        </w:rPr>
        <w:t>.</w:t>
      </w:r>
      <w:r w:rsidRPr="00B50C3A">
        <w:rPr>
          <w:color w:val="000000" w:themeColor="text1"/>
          <w:sz w:val="8"/>
        </w:rPr>
        <w:t xml:space="preserve"> If, when caught between the pincers of the imperative to meditate on Black dispossession and Black political agency, we do not dissemble, but instead allow our minds to reflect on the murderous ontology of chattel slavery's gratuitous violence-seven hundred years ago, five hundred years ago, two hundred years ago, last year, and today, then maybe, just maybe, we will be able to think Blackness and agency together in an ethical manner. This is not an Afrocentric question. </w:t>
      </w:r>
      <w:r w:rsidRPr="00B50C3A">
        <w:rPr>
          <w:rStyle w:val="StyleUnderline"/>
          <w:color w:val="000000" w:themeColor="text1"/>
          <w:sz w:val="8"/>
          <w:u w:val="none"/>
        </w:rPr>
        <w:t>It is a question through which the dead ask themselves how to put the living out of the picture</w:t>
      </w:r>
      <w:r w:rsidRPr="00B50C3A">
        <w:rPr>
          <w:b/>
          <w:color w:val="000000" w:themeColor="text1"/>
          <w:sz w:val="8"/>
        </w:rPr>
        <w:t>.</w:t>
      </w:r>
    </w:p>
    <w:p w14:paraId="7478DE70" w14:textId="77777777" w:rsidR="00C969C5" w:rsidRPr="00B50C3A" w:rsidRDefault="00C969C5" w:rsidP="00C969C5">
      <w:pPr>
        <w:pStyle w:val="Heading4"/>
        <w:spacing w:line="240" w:lineRule="auto"/>
        <w:rPr>
          <w:color w:val="000000" w:themeColor="text1"/>
        </w:rPr>
      </w:pPr>
      <w:r w:rsidRPr="00B50C3A">
        <w:rPr>
          <w:color w:val="000000" w:themeColor="text1"/>
        </w:rPr>
        <w:t xml:space="preserve">Coalitions replicates anti-blackness – junior partners extend civil society rather than destroy it. </w:t>
      </w:r>
    </w:p>
    <w:p w14:paraId="5BFA6E5D" w14:textId="77777777" w:rsidR="00C969C5" w:rsidRPr="00B50C3A" w:rsidRDefault="00C969C5" w:rsidP="00C969C5">
      <w:pPr>
        <w:spacing w:line="240" w:lineRule="auto"/>
        <w:rPr>
          <w:b/>
          <w:color w:val="000000" w:themeColor="text1"/>
          <w:u w:val="single"/>
        </w:rPr>
      </w:pPr>
      <w:r w:rsidRPr="00B50C3A">
        <w:rPr>
          <w:rStyle w:val="Style13ptBold"/>
          <w:color w:val="000000" w:themeColor="text1"/>
          <w:u w:val="single"/>
        </w:rPr>
        <w:t>Wilderson</w:t>
      </w:r>
      <w:r w:rsidRPr="00B50C3A">
        <w:rPr>
          <w:b/>
          <w:color w:val="000000" w:themeColor="text1"/>
          <w:u w:val="single"/>
        </w:rPr>
        <w:t xml:space="preserve"> 03</w:t>
      </w:r>
      <w:r w:rsidRPr="00B50C3A">
        <w:rPr>
          <w:rStyle w:val="FootnoteReference"/>
          <w:b/>
          <w:color w:val="000000" w:themeColor="text1"/>
          <w:u w:val="single"/>
        </w:rPr>
        <w:footnoteReference w:id="7"/>
      </w:r>
    </w:p>
    <w:p w14:paraId="3168D368" w14:textId="77777777" w:rsidR="00C969C5" w:rsidRPr="00065DF8" w:rsidRDefault="00C969C5" w:rsidP="00C969C5">
      <w:pPr>
        <w:spacing w:line="240" w:lineRule="auto"/>
        <w:rPr>
          <w:color w:val="000000" w:themeColor="text1"/>
          <w:sz w:val="8"/>
        </w:rPr>
      </w:pPr>
      <w:r w:rsidRPr="00065DF8">
        <w:rPr>
          <w:b/>
          <w:color w:val="000000" w:themeColor="text1"/>
          <w:u w:val="single"/>
        </w:rPr>
        <w:t xml:space="preserve">THERE IS </w:t>
      </w:r>
      <w:r w:rsidRPr="00065DF8">
        <w:rPr>
          <w:b/>
          <w:color w:val="000000" w:themeColor="text1"/>
          <w:highlight w:val="cyan"/>
          <w:u w:val="single"/>
        </w:rPr>
        <w:t xml:space="preserve">SOMETHING ORGANIC TO BLACK POSITIONALITY </w:t>
      </w:r>
      <w:r w:rsidRPr="00065DF8">
        <w:rPr>
          <w:b/>
          <w:color w:val="000000" w:themeColor="text1"/>
          <w:u w:val="single"/>
        </w:rPr>
        <w:t xml:space="preserve">THAT </w:t>
      </w:r>
      <w:r w:rsidRPr="00065DF8">
        <w:rPr>
          <w:b/>
          <w:color w:val="000000" w:themeColor="text1"/>
          <w:highlight w:val="cyan"/>
          <w:u w:val="single"/>
        </w:rPr>
        <w:t>MAKES IT ESSENTIAL to the destruction of civil society.</w:t>
      </w:r>
      <w:r w:rsidRPr="00065DF8">
        <w:rPr>
          <w:color w:val="000000" w:themeColor="text1"/>
          <w:sz w:val="8"/>
        </w:rPr>
        <w:t xml:space="preserve"> There is nothing willful or speculative in this statement, for one could just as well state the claim the other way around: There is something organic to civil society that makes it essential to the destruction of the Black body. </w:t>
      </w:r>
      <w:r w:rsidRPr="00065DF8">
        <w:rPr>
          <w:b/>
          <w:color w:val="000000" w:themeColor="text1"/>
          <w:highlight w:val="cyan"/>
          <w:u w:val="single"/>
        </w:rPr>
        <w:t>Blackness is</w:t>
      </w:r>
      <w:r w:rsidRPr="00065DF8">
        <w:rPr>
          <w:b/>
          <w:color w:val="000000" w:themeColor="text1"/>
          <w:u w:val="single"/>
        </w:rPr>
        <w:t xml:space="preserve"> a positionality of </w:t>
      </w:r>
      <w:r w:rsidRPr="00065DF8">
        <w:rPr>
          <w:b/>
          <w:color w:val="000000" w:themeColor="text1"/>
          <w:highlight w:val="cyan"/>
          <w:u w:val="single"/>
        </w:rPr>
        <w:t>“absolute dereliction”</w:t>
      </w:r>
      <w:r w:rsidRPr="00065DF8">
        <w:rPr>
          <w:color w:val="000000" w:themeColor="text1"/>
          <w:sz w:val="8"/>
        </w:rPr>
        <w:t xml:space="preserve"> (Fanon), </w:t>
      </w:r>
      <w:r w:rsidRPr="00065DF8">
        <w:rPr>
          <w:b/>
          <w:color w:val="000000" w:themeColor="text1"/>
          <w:u w:val="single"/>
        </w:rPr>
        <w:t>abandonment, in the face of civil society</w:t>
      </w:r>
      <w:r w:rsidRPr="00065DF8">
        <w:rPr>
          <w:color w:val="000000" w:themeColor="text1"/>
          <w:u w:val="single"/>
        </w:rPr>
        <w:t xml:space="preserve">, </w:t>
      </w:r>
      <w:r w:rsidRPr="00065DF8">
        <w:rPr>
          <w:b/>
          <w:color w:val="000000" w:themeColor="text1"/>
          <w:highlight w:val="cyan"/>
          <w:u w:val="single"/>
        </w:rPr>
        <w:t xml:space="preserve">and </w:t>
      </w:r>
      <w:r w:rsidRPr="00065DF8">
        <w:rPr>
          <w:b/>
          <w:color w:val="000000" w:themeColor="text1"/>
          <w:u w:val="single"/>
        </w:rPr>
        <w:t xml:space="preserve">therefore </w:t>
      </w:r>
      <w:r w:rsidRPr="00065DF8">
        <w:rPr>
          <w:b/>
          <w:color w:val="000000" w:themeColor="text1"/>
          <w:highlight w:val="cyan"/>
          <w:u w:val="single"/>
        </w:rPr>
        <w:t>cannot establish itself</w:t>
      </w:r>
      <w:r w:rsidRPr="00065DF8">
        <w:rPr>
          <w:color w:val="000000" w:themeColor="text1"/>
          <w:sz w:val="8"/>
        </w:rPr>
        <w:t xml:space="preserve">, or be established, </w:t>
      </w:r>
      <w:r w:rsidRPr="00065DF8">
        <w:rPr>
          <w:b/>
          <w:color w:val="000000" w:themeColor="text1"/>
          <w:highlight w:val="cyan"/>
          <w:u w:val="single"/>
        </w:rPr>
        <w:t>through hegemonic interventions</w:t>
      </w:r>
      <w:r w:rsidRPr="00065DF8">
        <w:rPr>
          <w:color w:val="000000" w:themeColor="text1"/>
          <w:sz w:val="8"/>
          <w:highlight w:val="cyan"/>
        </w:rPr>
        <w:t xml:space="preserve">. </w:t>
      </w:r>
      <w:r w:rsidRPr="00065DF8">
        <w:rPr>
          <w:b/>
          <w:color w:val="000000" w:themeColor="text1"/>
          <w:highlight w:val="cyan"/>
          <w:u w:val="single"/>
        </w:rPr>
        <w:t>Blackness cannot become</w:t>
      </w:r>
      <w:r w:rsidRPr="00065DF8">
        <w:rPr>
          <w:b/>
          <w:color w:val="000000" w:themeColor="text1"/>
          <w:u w:val="single"/>
        </w:rPr>
        <w:t xml:space="preserve"> </w:t>
      </w:r>
      <w:r w:rsidRPr="00065DF8">
        <w:rPr>
          <w:b/>
          <w:color w:val="000000" w:themeColor="text1"/>
          <w:highlight w:val="cyan"/>
          <w:u w:val="single"/>
        </w:rPr>
        <w:t>one</w:t>
      </w:r>
      <w:r w:rsidRPr="00065DF8">
        <w:rPr>
          <w:b/>
          <w:color w:val="000000" w:themeColor="text1"/>
          <w:u w:val="single"/>
        </w:rPr>
        <w:t xml:space="preserve"> of civil society’s</w:t>
      </w:r>
      <w:r w:rsidRPr="00065DF8">
        <w:rPr>
          <w:color w:val="000000" w:themeColor="text1"/>
          <w:sz w:val="8"/>
        </w:rPr>
        <w:t xml:space="preserve"> many </w:t>
      </w:r>
      <w:r w:rsidRPr="00065DF8">
        <w:rPr>
          <w:b/>
          <w:color w:val="000000" w:themeColor="text1"/>
          <w:highlight w:val="cyan"/>
          <w:u w:val="single"/>
        </w:rPr>
        <w:t>junior partner</w:t>
      </w:r>
      <w:r w:rsidRPr="00065DF8">
        <w:rPr>
          <w:b/>
          <w:color w:val="000000" w:themeColor="text1"/>
          <w:u w:val="single"/>
        </w:rPr>
        <w:t>s</w:t>
      </w:r>
      <w:r w:rsidRPr="00065DF8">
        <w:rPr>
          <w:color w:val="000000" w:themeColor="text1"/>
          <w:sz w:val="8"/>
        </w:rPr>
        <w:t xml:space="preserve">: </w:t>
      </w:r>
      <w:r w:rsidRPr="00065DF8">
        <w:rPr>
          <w:b/>
          <w:color w:val="000000" w:themeColor="text1"/>
          <w:highlight w:val="cyan"/>
          <w:u w:val="single"/>
        </w:rPr>
        <w:t>Black citizenship</w:t>
      </w:r>
      <w:r w:rsidRPr="00065DF8">
        <w:rPr>
          <w:color w:val="000000" w:themeColor="text1"/>
          <w:sz w:val="8"/>
          <w:highlight w:val="cyan"/>
        </w:rPr>
        <w:t xml:space="preserve">, </w:t>
      </w:r>
      <w:r w:rsidRPr="00065DF8">
        <w:rPr>
          <w:b/>
          <w:color w:val="000000" w:themeColor="text1"/>
          <w:u w:val="single"/>
        </w:rPr>
        <w:t>or Black civic obligation</w:t>
      </w:r>
      <w:r w:rsidRPr="00065DF8">
        <w:rPr>
          <w:color w:val="000000" w:themeColor="text1"/>
          <w:sz w:val="8"/>
          <w:highlight w:val="cyan"/>
        </w:rPr>
        <w:t xml:space="preserve">, </w:t>
      </w:r>
      <w:r w:rsidRPr="00065DF8">
        <w:rPr>
          <w:b/>
          <w:color w:val="000000" w:themeColor="text1"/>
          <w:highlight w:val="cyan"/>
          <w:u w:val="single"/>
        </w:rPr>
        <w:t>are oxymorons</w:t>
      </w:r>
      <w:r w:rsidRPr="00065DF8">
        <w:rPr>
          <w:color w:val="000000" w:themeColor="text1"/>
          <w:sz w:val="8"/>
        </w:rPr>
        <w:t xml:space="preserve">. In light of this, </w:t>
      </w:r>
      <w:r w:rsidRPr="00065DF8">
        <w:rPr>
          <w:b/>
          <w:color w:val="000000" w:themeColor="text1"/>
          <w:highlight w:val="cyan"/>
          <w:u w:val="single"/>
        </w:rPr>
        <w:t xml:space="preserve">coalitions </w:t>
      </w:r>
      <w:r w:rsidRPr="00065DF8">
        <w:rPr>
          <w:b/>
          <w:color w:val="000000" w:themeColor="text1"/>
          <w:u w:val="single"/>
        </w:rPr>
        <w:t>and social movements</w:t>
      </w:r>
      <w:r w:rsidRPr="00065DF8">
        <w:rPr>
          <w:color w:val="000000" w:themeColor="text1"/>
          <w:sz w:val="8"/>
        </w:rPr>
        <w:t xml:space="preserve">, even radical social movements like the Prison Abolition Movement, </w:t>
      </w:r>
      <w:r w:rsidRPr="00065DF8">
        <w:rPr>
          <w:b/>
          <w:color w:val="000000" w:themeColor="text1"/>
          <w:highlight w:val="cyan"/>
          <w:u w:val="single"/>
        </w:rPr>
        <w:t>bound up in the solicitation of hegemon</w:t>
      </w:r>
      <w:r w:rsidRPr="00065DF8">
        <w:rPr>
          <w:color w:val="000000" w:themeColor="text1"/>
          <w:highlight w:val="cyan"/>
          <w:u w:val="single"/>
        </w:rPr>
        <w:t>y</w:t>
      </w:r>
      <w:r w:rsidRPr="00065DF8">
        <w:rPr>
          <w:color w:val="000000" w:themeColor="text1"/>
          <w:sz w:val="8"/>
        </w:rPr>
        <w:t xml:space="preserve">, so as </w:t>
      </w:r>
      <w:r w:rsidRPr="00065DF8">
        <w:rPr>
          <w:b/>
          <w:color w:val="000000" w:themeColor="text1"/>
          <w:highlight w:val="cyan"/>
          <w:u w:val="single"/>
        </w:rPr>
        <w:t>to</w:t>
      </w:r>
      <w:r w:rsidRPr="00065DF8">
        <w:rPr>
          <w:b/>
          <w:color w:val="000000" w:themeColor="text1"/>
          <w:u w:val="single"/>
        </w:rPr>
        <w:t xml:space="preserve"> fortify and </w:t>
      </w:r>
      <w:r w:rsidRPr="00065DF8">
        <w:rPr>
          <w:b/>
          <w:color w:val="000000" w:themeColor="text1"/>
          <w:highlight w:val="cyan"/>
          <w:u w:val="single"/>
        </w:rPr>
        <w:t>extend</w:t>
      </w:r>
      <w:r w:rsidRPr="00065DF8">
        <w:rPr>
          <w:b/>
          <w:color w:val="000000" w:themeColor="text1"/>
          <w:u w:val="single"/>
        </w:rPr>
        <w:t xml:space="preserve"> the interlocutory life of </w:t>
      </w:r>
      <w:r w:rsidRPr="00065DF8">
        <w:rPr>
          <w:b/>
          <w:color w:val="000000" w:themeColor="text1"/>
          <w:highlight w:val="cyan"/>
          <w:u w:val="single"/>
        </w:rPr>
        <w:t>civil society</w:t>
      </w:r>
      <w:r w:rsidRPr="00065DF8">
        <w:rPr>
          <w:color w:val="000000" w:themeColor="text1"/>
          <w:sz w:val="8"/>
        </w:rPr>
        <w:t xml:space="preserve">, </w:t>
      </w:r>
      <w:r w:rsidRPr="00065DF8">
        <w:rPr>
          <w:b/>
          <w:color w:val="000000" w:themeColor="text1"/>
          <w:u w:val="single"/>
        </w:rPr>
        <w:t xml:space="preserve">ultimately </w:t>
      </w:r>
      <w:r w:rsidRPr="00065DF8">
        <w:rPr>
          <w:b/>
          <w:color w:val="000000" w:themeColor="text1"/>
          <w:highlight w:val="cyan"/>
          <w:u w:val="single"/>
        </w:rPr>
        <w:t>accommodate only the satiable demands</w:t>
      </w:r>
      <w:r w:rsidRPr="00065DF8">
        <w:rPr>
          <w:b/>
          <w:color w:val="000000" w:themeColor="text1"/>
          <w:u w:val="single"/>
        </w:rPr>
        <w:t xml:space="preserve"> and finite antagonisms </w:t>
      </w:r>
      <w:r w:rsidRPr="00065DF8">
        <w:rPr>
          <w:b/>
          <w:color w:val="000000" w:themeColor="text1"/>
          <w:highlight w:val="cyan"/>
          <w:u w:val="single"/>
        </w:rPr>
        <w:t>of</w:t>
      </w:r>
      <w:r w:rsidRPr="00065DF8">
        <w:rPr>
          <w:b/>
          <w:color w:val="000000" w:themeColor="text1"/>
          <w:u w:val="single"/>
        </w:rPr>
        <w:t xml:space="preserve"> civil society’s </w:t>
      </w:r>
      <w:r w:rsidRPr="00065DF8">
        <w:rPr>
          <w:b/>
          <w:color w:val="000000" w:themeColor="text1"/>
          <w:highlight w:val="cyan"/>
          <w:u w:val="single"/>
        </w:rPr>
        <w:t>junior partners</w:t>
      </w:r>
      <w:r w:rsidRPr="00065DF8">
        <w:rPr>
          <w:b/>
          <w:color w:val="000000" w:themeColor="text1"/>
          <w:u w:val="single"/>
        </w:rPr>
        <w:t xml:space="preserve"> </w:t>
      </w:r>
      <w:r w:rsidRPr="00065DF8">
        <w:rPr>
          <w:color w:val="000000" w:themeColor="text1"/>
          <w:sz w:val="8"/>
        </w:rPr>
        <w:t>(</w:t>
      </w:r>
      <w:r w:rsidRPr="00065DF8">
        <w:rPr>
          <w:b/>
          <w:color w:val="000000" w:themeColor="text1"/>
          <w:u w:val="single"/>
        </w:rPr>
        <w:t xml:space="preserve">i.e., immigrants, white women, and the working class), </w:t>
      </w:r>
      <w:r w:rsidRPr="00065DF8">
        <w:rPr>
          <w:b/>
          <w:color w:val="000000" w:themeColor="text1"/>
          <w:highlight w:val="cyan"/>
          <w:u w:val="single"/>
        </w:rPr>
        <w:t>but foreclose upon</w:t>
      </w:r>
      <w:r w:rsidRPr="00065DF8">
        <w:rPr>
          <w:color w:val="000000" w:themeColor="text1"/>
          <w:sz w:val="8"/>
        </w:rPr>
        <w:t xml:space="preserve"> the </w:t>
      </w:r>
      <w:r w:rsidRPr="00065DF8">
        <w:rPr>
          <w:b/>
          <w:color w:val="000000" w:themeColor="text1"/>
          <w:highlight w:val="cyan"/>
          <w:u w:val="single"/>
        </w:rPr>
        <w:t xml:space="preserve">insatiable demands </w:t>
      </w:r>
      <w:r w:rsidRPr="00065DF8">
        <w:rPr>
          <w:b/>
          <w:color w:val="000000" w:themeColor="text1"/>
          <w:u w:val="single"/>
        </w:rPr>
        <w:t xml:space="preserve">and endless antagonisms </w:t>
      </w:r>
      <w:r w:rsidRPr="00065DF8">
        <w:rPr>
          <w:b/>
          <w:color w:val="000000" w:themeColor="text1"/>
          <w:highlight w:val="cyan"/>
          <w:u w:val="single"/>
        </w:rPr>
        <w:t>of the prison slave</w:t>
      </w:r>
      <w:r w:rsidRPr="00065DF8">
        <w:rPr>
          <w:b/>
          <w:color w:val="000000" w:themeColor="text1"/>
          <w:u w:val="single"/>
        </w:rPr>
        <w:t xml:space="preserve"> and the prison-slave-in-waiting. In short</w:t>
      </w:r>
      <w:r w:rsidRPr="00065DF8">
        <w:rPr>
          <w:color w:val="000000" w:themeColor="text1"/>
          <w:sz w:val="8"/>
        </w:rPr>
        <w:t xml:space="preserve">, whereas such </w:t>
      </w:r>
      <w:r w:rsidRPr="00065DF8">
        <w:rPr>
          <w:b/>
          <w:color w:val="000000" w:themeColor="text1"/>
          <w:highlight w:val="cyan"/>
          <w:u w:val="single"/>
        </w:rPr>
        <w:t>coalitions</w:t>
      </w:r>
      <w:r w:rsidRPr="00065DF8">
        <w:rPr>
          <w:b/>
          <w:color w:val="000000" w:themeColor="text1"/>
          <w:u w:val="single"/>
        </w:rPr>
        <w:t xml:space="preserve"> and social movements </w:t>
      </w:r>
      <w:r w:rsidRPr="00065DF8">
        <w:rPr>
          <w:b/>
          <w:color w:val="000000" w:themeColor="text1"/>
          <w:highlight w:val="cyan"/>
          <w:u w:val="single"/>
        </w:rPr>
        <w:t>cannot be called the outright handmaidens of white supremacy</w:t>
      </w:r>
      <w:r w:rsidRPr="00065DF8">
        <w:rPr>
          <w:color w:val="000000" w:themeColor="text1"/>
          <w:sz w:val="8"/>
        </w:rPr>
        <w:t xml:space="preserve">, </w:t>
      </w:r>
      <w:r w:rsidRPr="00065DF8">
        <w:rPr>
          <w:b/>
          <w:color w:val="000000" w:themeColor="text1"/>
          <w:highlight w:val="cyan"/>
          <w:u w:val="single"/>
        </w:rPr>
        <w:t>their rhetorical structures and political desire are underwritten by</w:t>
      </w:r>
      <w:r w:rsidRPr="00065DF8">
        <w:rPr>
          <w:b/>
          <w:color w:val="000000" w:themeColor="text1"/>
          <w:u w:val="single"/>
        </w:rPr>
        <w:t xml:space="preserve"> a supplemental </w:t>
      </w:r>
      <w:r w:rsidRPr="00065DF8">
        <w:rPr>
          <w:b/>
          <w:color w:val="000000" w:themeColor="text1"/>
          <w:highlight w:val="cyan"/>
          <w:u w:val="single"/>
        </w:rPr>
        <w:t>antiBlackness.</w:t>
      </w:r>
      <w:r w:rsidRPr="00065DF8">
        <w:rPr>
          <w:color w:val="000000" w:themeColor="text1"/>
          <w:sz w:val="8"/>
        </w:rPr>
        <w:t xml:space="preserve"> In her autobiography, Assata Shakur’s comments vacillate between being interesting and insightful to painfully programmatic and “responsible.” </w:t>
      </w:r>
      <w:r w:rsidRPr="00065DF8">
        <w:rPr>
          <w:b/>
          <w:color w:val="000000" w:themeColor="text1"/>
          <w:highlight w:val="cyan"/>
          <w:u w:val="single"/>
        </w:rPr>
        <w:t>The expository method of conveyance accounts for this air of responsibility</w:t>
      </w:r>
      <w:r w:rsidRPr="00065DF8">
        <w:rPr>
          <w:color w:val="000000" w:themeColor="text1"/>
          <w:sz w:val="8"/>
        </w:rPr>
        <w:t xml:space="preserve">. </w:t>
      </w:r>
      <w:r w:rsidRPr="00065DF8">
        <w:rPr>
          <w:b/>
          <w:color w:val="000000" w:themeColor="text1"/>
          <w:highlight w:val="cyan"/>
          <w:u w:val="single"/>
        </w:rPr>
        <w:t>However</w:t>
      </w:r>
      <w:r w:rsidRPr="00065DF8">
        <w:rPr>
          <w:color w:val="000000" w:themeColor="text1"/>
          <w:sz w:val="8"/>
        </w:rPr>
        <w:t xml:space="preserve">, toward the end of the book, she accounts for </w:t>
      </w:r>
      <w:r w:rsidRPr="00065DF8">
        <w:rPr>
          <w:b/>
          <w:color w:val="000000" w:themeColor="text1"/>
          <w:highlight w:val="cyan"/>
          <w:u w:val="single"/>
        </w:rPr>
        <w:t xml:space="preserve">coalition work </w:t>
      </w:r>
      <w:r w:rsidRPr="00065DF8">
        <w:rPr>
          <w:color w:val="000000" w:themeColor="text1"/>
          <w:sz w:val="8"/>
        </w:rPr>
        <w:t>by way of</w:t>
      </w:r>
      <w:r w:rsidRPr="00065DF8">
        <w:rPr>
          <w:b/>
          <w:color w:val="000000" w:themeColor="text1"/>
          <w:sz w:val="8"/>
        </w:rPr>
        <w:t xml:space="preserve"> </w:t>
      </w:r>
      <w:r w:rsidRPr="00065DF8">
        <w:rPr>
          <w:b/>
          <w:color w:val="000000" w:themeColor="text1"/>
          <w:highlight w:val="cyan"/>
          <w:u w:val="single"/>
        </w:rPr>
        <w:t>extended narrative as opposed to exposition</w:t>
      </w:r>
      <w:r w:rsidRPr="00065DF8">
        <w:rPr>
          <w:color w:val="000000" w:themeColor="text1"/>
          <w:sz w:val="8"/>
        </w:rPr>
        <w:t xml:space="preserve">. We accompany her on one of Zayd Shakur’s many Panther projects with outside groups, work “dealing with white support groups who were involved in raising bail for the Panther 21 members in jail” (Shakur, 1987: 224). With no more than three words, her recollection becomes matter of fact and unfiltered. She writes, “I hated it.” At the time, i felt that anything below 110th street was another country. All my activities were centered in Harlem and i almost never left it. Doing defense committee work was definitely not up my alley.... i hated standing around while all these white people asked me to explain myself, my existence. i became a master of the one-liner (Shakur, 1987: 224). Her hatred of this work is bound up in her anticipation, fully realized, of all the zonal violations to come when a white woman asks her if Zayd is her “panther...you know, is he your black cat?” and then runs her fingers through Assata’s hair to cop a kinky feel. </w:t>
      </w:r>
      <w:r w:rsidRPr="00065DF8">
        <w:rPr>
          <w:b/>
          <w:color w:val="000000" w:themeColor="text1"/>
          <w:highlight w:val="cyan"/>
          <w:u w:val="single"/>
        </w:rPr>
        <w:t>Her narrative anticipates these violations-to-come at the level of the street, as well as at the level of the body. Here is the moment in her life as a prison-slave-in-waiting</w:t>
      </w:r>
      <w:r w:rsidRPr="00065DF8">
        <w:rPr>
          <w:color w:val="000000" w:themeColor="text1"/>
          <w:sz w:val="8"/>
        </w:rPr>
        <w:t>, which is to say, a moment as an ordinary Black person, when she finds herself among “friends” — abolitionists, at least partners in purpose, and yet she feels it necessary to adopt the same muscular constriction, the same coiled anticipation, the same combative “one-liners” that she will need to adopt just one year later to steel herself against the encroachment of prison guards. The verisimilitude between Assata’s wellknown police encounters, and her experiences in civil society’s most nurturing nook, the radical coalition, raises disturbing questions about political desire, Black positionality, and hegemony as a modality of struggle.</w:t>
      </w:r>
    </w:p>
    <w:p w14:paraId="1D830CA8" w14:textId="77777777" w:rsidR="00C969C5" w:rsidRPr="00717306" w:rsidRDefault="00C969C5" w:rsidP="00C969C5">
      <w:pPr>
        <w:pStyle w:val="Heading4"/>
        <w:spacing w:line="240" w:lineRule="auto"/>
        <w:rPr>
          <w:rFonts w:cs="Times New Roman"/>
        </w:rPr>
      </w:pPr>
      <w:r w:rsidRPr="00717306">
        <w:rPr>
          <w:rFonts w:cs="Times New Roman"/>
        </w:rPr>
        <w:t xml:space="preserve">As debaters, we aren’t policymakers or political activists but simply pedagogues in intellectual discussion—the </w:t>
      </w:r>
      <w:r>
        <w:rPr>
          <w:rFonts w:cs="Times New Roman"/>
        </w:rPr>
        <w:t>role of the ballot is to vote for the debater that offers the best liberation strategy for black bodies. The act of an u</w:t>
      </w:r>
      <w:r w:rsidRPr="00717306">
        <w:rPr>
          <w:rFonts w:cs="Times New Roman"/>
        </w:rPr>
        <w:t>nflinching paradigmatic analysis</w:t>
      </w:r>
      <w:r>
        <w:rPr>
          <w:rFonts w:cs="Times New Roman"/>
        </w:rPr>
        <w:t xml:space="preserve"> </w:t>
      </w:r>
      <w:r w:rsidRPr="00717306">
        <w:rPr>
          <w:rFonts w:cs="Times New Roman"/>
        </w:rPr>
        <w:t>allows us to deny intellectual legitimacy to the compromises that radical elements have made because of an unwillingness to hold moderates feet to the fire predicated on an unflinching paradigmatic analysis</w:t>
      </w:r>
      <w:r>
        <w:rPr>
          <w:rFonts w:cs="Times New Roman"/>
        </w:rPr>
        <w:t xml:space="preserve">. </w:t>
      </w:r>
    </w:p>
    <w:p w14:paraId="478954A2" w14:textId="77777777" w:rsidR="00C969C5" w:rsidRPr="00717306" w:rsidRDefault="00C969C5" w:rsidP="00C969C5">
      <w:pPr>
        <w:spacing w:line="240" w:lineRule="auto"/>
        <w:rPr>
          <w:b/>
          <w:sz w:val="12"/>
          <w:szCs w:val="12"/>
          <w:u w:val="single"/>
        </w:rPr>
      </w:pPr>
      <w:r w:rsidRPr="00717306">
        <w:rPr>
          <w:rStyle w:val="Style13ptBold"/>
          <w:u w:val="single"/>
        </w:rPr>
        <w:t>Wilderson 10</w:t>
      </w:r>
      <w:r w:rsidRPr="00717306">
        <w:rPr>
          <w:rStyle w:val="FootnoteReference"/>
          <w:b/>
          <w:sz w:val="26"/>
          <w:u w:val="single"/>
        </w:rPr>
        <w:footnoteReference w:id="8"/>
      </w:r>
    </w:p>
    <w:p w14:paraId="7A80AF41" w14:textId="77777777" w:rsidR="00C969C5" w:rsidRPr="002D70F1" w:rsidRDefault="00C969C5" w:rsidP="00C969C5">
      <w:pPr>
        <w:pStyle w:val="NoSpacing"/>
        <w:rPr>
          <w:rFonts w:ascii="Times New Roman" w:hAnsi="Times New Roman" w:cs="Times New Roman"/>
          <w:sz w:val="10"/>
        </w:rPr>
      </w:pPr>
      <w:r w:rsidRPr="002D70F1">
        <w:rPr>
          <w:rFonts w:ascii="Times New Roman" w:hAnsi="Times New Roman" w:cs="Times New Roman"/>
          <w:bCs/>
          <w:sz w:val="10"/>
        </w:rPr>
        <w:t>STRANGE AS</w:t>
      </w:r>
      <w:r w:rsidRPr="002D70F1">
        <w:rPr>
          <w:rFonts w:ascii="Times New Roman" w:hAnsi="Times New Roman" w:cs="Times New Roman"/>
          <w:b/>
          <w:bCs/>
          <w:sz w:val="10"/>
        </w:rPr>
        <w:t xml:space="preserve"> </w:t>
      </w:r>
      <w:r w:rsidRPr="002D70F1">
        <w:rPr>
          <w:rFonts w:ascii="Times New Roman" w:hAnsi="Times New Roman" w:cs="Times New Roman"/>
          <w:sz w:val="10"/>
        </w:rPr>
        <w:t xml:space="preserve">it might seem, this book project began in South Africa. </w:t>
      </w:r>
      <w:r w:rsidRPr="002D70F1">
        <w:rPr>
          <w:rStyle w:val="StyleUnderline"/>
          <w:rFonts w:ascii="Times New Roman" w:hAnsi="Times New Roman" w:cs="Times New Roman"/>
          <w:sz w:val="10"/>
          <w:u w:val="none"/>
        </w:rPr>
        <w:t>During the</w:t>
      </w:r>
      <w:r w:rsidRPr="002D70F1">
        <w:rPr>
          <w:rFonts w:ascii="Times New Roman" w:hAnsi="Times New Roman" w:cs="Times New Roman"/>
          <w:sz w:val="10"/>
        </w:rPr>
        <w:t xml:space="preserve"> last years of </w:t>
      </w:r>
      <w:r w:rsidRPr="002D70F1">
        <w:rPr>
          <w:rStyle w:val="StyleUnderline"/>
          <w:rFonts w:ascii="Times New Roman" w:hAnsi="Times New Roman" w:cs="Times New Roman"/>
          <w:sz w:val="10"/>
          <w:u w:val="none"/>
        </w:rPr>
        <w:t>apartheid I worked for revolutionary change</w:t>
      </w:r>
      <w:r w:rsidRPr="002D70F1">
        <w:rPr>
          <w:rFonts w:ascii="Times New Roman" w:hAnsi="Times New Roman" w:cs="Times New Roman"/>
          <w:sz w:val="10"/>
        </w:rPr>
        <w:t xml:space="preserve"> in both an underground and above-ground capacity, for the Charterist Movement in general and the ANC in particular. During this period, </w:t>
      </w:r>
      <w:r w:rsidRPr="002D70F1">
        <w:rPr>
          <w:rStyle w:val="Emphasis"/>
          <w:rFonts w:eastAsia="Calibri"/>
          <w:highlight w:val="cyan"/>
        </w:rPr>
        <w:t>I began to see how essential an unflinching paradigmatic analysis is to a movement dedicated to the complete overthrow of an existing order</w:t>
      </w:r>
      <w:r w:rsidRPr="002D70F1">
        <w:rPr>
          <w:rFonts w:ascii="Times New Roman" w:hAnsi="Times New Roman" w:cs="Times New Roman"/>
          <w:sz w:val="10"/>
          <w:highlight w:val="cyan"/>
        </w:rPr>
        <w:t>.</w:t>
      </w:r>
      <w:r w:rsidRPr="002D70F1">
        <w:rPr>
          <w:rFonts w:ascii="Times New Roman" w:hAnsi="Times New Roman" w:cs="Times New Roman"/>
          <w:sz w:val="10"/>
        </w:rPr>
        <w:t xml:space="preserve"> </w:t>
      </w:r>
      <w:r w:rsidRPr="002D70F1">
        <w:rPr>
          <w:rStyle w:val="StyleUnderline"/>
          <w:rFonts w:ascii="Times New Roman" w:hAnsi="Times New Roman" w:cs="Times New Roman"/>
          <w:highlight w:val="cyan"/>
        </w:rPr>
        <w:t>The</w:t>
      </w:r>
      <w:r w:rsidRPr="002D70F1">
        <w:rPr>
          <w:rStyle w:val="StyleUnderline"/>
          <w:rFonts w:ascii="Times New Roman" w:hAnsi="Times New Roman" w:cs="Times New Roman"/>
          <w:u w:val="none"/>
        </w:rPr>
        <w:t xml:space="preserve"> </w:t>
      </w:r>
      <w:r w:rsidRPr="002D70F1">
        <w:rPr>
          <w:rStyle w:val="StyleUnderline"/>
          <w:rFonts w:ascii="Times New Roman" w:hAnsi="Times New Roman" w:cs="Times New Roman"/>
          <w:sz w:val="10"/>
          <w:u w:val="none"/>
        </w:rPr>
        <w:t>neoliberal</w:t>
      </w:r>
      <w:r w:rsidRPr="002D70F1">
        <w:rPr>
          <w:rStyle w:val="StyleUnderline"/>
          <w:rFonts w:ascii="Times New Roman" w:hAnsi="Times New Roman" w:cs="Times New Roman"/>
          <w:u w:val="none"/>
        </w:rPr>
        <w:t xml:space="preserve"> </w:t>
      </w:r>
      <w:r w:rsidRPr="002D70F1">
        <w:rPr>
          <w:rStyle w:val="StyleUnderline"/>
          <w:rFonts w:ascii="Times New Roman" w:hAnsi="Times New Roman" w:cs="Times New Roman"/>
          <w:highlight w:val="cyan"/>
        </w:rPr>
        <w:t>compromises</w:t>
      </w:r>
      <w:r w:rsidRPr="002D70F1">
        <w:rPr>
          <w:rFonts w:ascii="Times New Roman" w:hAnsi="Times New Roman" w:cs="Times New Roman"/>
          <w:sz w:val="10"/>
        </w:rPr>
        <w:t xml:space="preserve"> </w:t>
      </w:r>
      <w:r w:rsidRPr="002D70F1">
        <w:rPr>
          <w:rStyle w:val="StyleUnderline"/>
          <w:rFonts w:ascii="Times New Roman" w:hAnsi="Times New Roman" w:cs="Times New Roman"/>
          <w:sz w:val="10"/>
          <w:u w:val="none"/>
        </w:rPr>
        <w:t>that the radical elements</w:t>
      </w:r>
      <w:r w:rsidRPr="002D70F1">
        <w:rPr>
          <w:rFonts w:ascii="Times New Roman" w:hAnsi="Times New Roman" w:cs="Times New Roman"/>
          <w:sz w:val="10"/>
        </w:rPr>
        <w:t xml:space="preserve"> of the Chartist Movement </w:t>
      </w:r>
      <w:r w:rsidRPr="002D70F1">
        <w:rPr>
          <w:rStyle w:val="StyleUnderline"/>
          <w:rFonts w:ascii="Times New Roman" w:hAnsi="Times New Roman" w:cs="Times New Roman"/>
          <w:highlight w:val="cyan"/>
        </w:rPr>
        <w:t>made with the moderate elements were due</w:t>
      </w:r>
      <w:r w:rsidRPr="002D70F1">
        <w:rPr>
          <w:rFonts w:ascii="Times New Roman" w:hAnsi="Times New Roman" w:cs="Times New Roman"/>
          <w:sz w:val="10"/>
        </w:rPr>
        <w:t xml:space="preserve">, in large part, </w:t>
      </w:r>
      <w:r w:rsidRPr="002D70F1">
        <w:rPr>
          <w:rStyle w:val="StyleUnderline"/>
          <w:rFonts w:ascii="Times New Roman" w:hAnsi="Times New Roman" w:cs="Times New Roman"/>
          <w:highlight w:val="cyan"/>
        </w:rPr>
        <w:t>to</w:t>
      </w:r>
      <w:r w:rsidRPr="002D70F1">
        <w:rPr>
          <w:rStyle w:val="StyleUnderline"/>
          <w:rFonts w:ascii="Times New Roman" w:hAnsi="Times New Roman" w:cs="Times New Roman"/>
        </w:rPr>
        <w:t xml:space="preserve"> our </w:t>
      </w:r>
      <w:r w:rsidRPr="002D70F1">
        <w:rPr>
          <w:rStyle w:val="StyleUnderline"/>
          <w:rFonts w:ascii="Times New Roman" w:hAnsi="Times New Roman" w:cs="Times New Roman"/>
          <w:highlight w:val="cyan"/>
        </w:rPr>
        <w:t>unwillingness to hold the moderates' feet to the fire of a political agenda predicated on an unflinching paradigmatic analysis</w:t>
      </w:r>
      <w:r w:rsidRPr="002D70F1">
        <w:rPr>
          <w:rFonts w:ascii="Times New Roman" w:hAnsi="Times New Roman" w:cs="Times New Roman"/>
          <w:sz w:val="10"/>
        </w:rPr>
        <w:t xml:space="preserve">. Instead, </w:t>
      </w:r>
      <w:r w:rsidRPr="002D70F1">
        <w:rPr>
          <w:rStyle w:val="StyleUnderline"/>
          <w:rFonts w:ascii="Times New Roman" w:hAnsi="Times New Roman" w:cs="Times New Roman"/>
        </w:rPr>
        <w:t>we allowed our energies and points of attention to be displaced by and onto pragmatic considerations</w:t>
      </w:r>
      <w:r w:rsidRPr="002D70F1">
        <w:rPr>
          <w:rFonts w:ascii="Times New Roman" w:hAnsi="Times New Roman" w:cs="Times New Roman"/>
          <w:sz w:val="24"/>
          <w:u w:val="single"/>
        </w:rPr>
        <w:t xml:space="preserve">. </w:t>
      </w:r>
      <w:r w:rsidRPr="002D70F1">
        <w:rPr>
          <w:rFonts w:ascii="Times New Roman" w:hAnsi="Times New Roman" w:cs="Times New Roman"/>
          <w:b/>
          <w:sz w:val="24"/>
          <w:u w:val="single"/>
        </w:rPr>
        <w:t>Simply put</w:t>
      </w:r>
      <w:r w:rsidRPr="002D70F1">
        <w:rPr>
          <w:rFonts w:ascii="Times New Roman" w:hAnsi="Times New Roman" w:cs="Times New Roman"/>
          <w:sz w:val="24"/>
          <w:u w:val="single"/>
        </w:rPr>
        <w:t xml:space="preserve">, </w:t>
      </w:r>
      <w:r w:rsidRPr="002D70F1">
        <w:rPr>
          <w:rStyle w:val="Emphasis"/>
          <w:rFonts w:eastAsia="Calibri"/>
          <w:highlight w:val="cyan"/>
        </w:rPr>
        <w:t>we abdicated the power to pose the question</w:t>
      </w:r>
      <w:r w:rsidRPr="002D70F1">
        <w:rPr>
          <w:rFonts w:ascii="Times New Roman" w:hAnsi="Times New Roman" w:cs="Times New Roman"/>
          <w:sz w:val="10"/>
        </w:rPr>
        <w:t>—</w:t>
      </w:r>
      <w:r w:rsidRPr="002D70F1">
        <w:rPr>
          <w:rFonts w:ascii="Times New Roman" w:hAnsi="Times New Roman" w:cs="Times New Roman"/>
          <w:b/>
          <w:sz w:val="24"/>
          <w:u w:val="single"/>
        </w:rPr>
        <w:t xml:space="preserve">and the power to pose the question is </w:t>
      </w:r>
      <w:r w:rsidRPr="002D70F1">
        <w:rPr>
          <w:rStyle w:val="Emphasis"/>
          <w:rFonts w:eastAsia="Calibri"/>
          <w:highlight w:val="cyan"/>
        </w:rPr>
        <w:t>the greatest power of all</w:t>
      </w:r>
      <w:r w:rsidRPr="002D70F1">
        <w:rPr>
          <w:rFonts w:ascii="Times New Roman" w:hAnsi="Times New Roman" w:cs="Times New Roman"/>
          <w:sz w:val="10"/>
        </w:rPr>
        <w:t xml:space="preserve">. Elsewhere, I have written about this unfortunate turn of events </w:t>
      </w:r>
      <w:r w:rsidRPr="002D70F1">
        <w:rPr>
          <w:rFonts w:ascii="Times New Roman" w:hAnsi="Times New Roman" w:cs="Times New Roman"/>
          <w:bCs/>
          <w:i/>
          <w:iCs/>
          <w:sz w:val="10"/>
        </w:rPr>
        <w:t>(Incognegro: A Memoir of Exile and Apartheid),</w:t>
      </w:r>
      <w:r w:rsidRPr="002D70F1">
        <w:rPr>
          <w:rFonts w:ascii="Times New Roman" w:hAnsi="Times New Roman" w:cs="Times New Roman"/>
          <w:b/>
          <w:bCs/>
          <w:i/>
          <w:iCs/>
          <w:sz w:val="10"/>
        </w:rPr>
        <w:t xml:space="preserve"> </w:t>
      </w:r>
      <w:r w:rsidRPr="002D70F1">
        <w:rPr>
          <w:rFonts w:ascii="Times New Roman" w:hAnsi="Times New Roman" w:cs="Times New Roman"/>
          <w:sz w:val="10"/>
        </w:rPr>
        <w:t xml:space="preserve">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Barchiesi, Teresa Barnes, Patrick Bond, Ashwin Desai, Nigel Gibson, Steven Greenberg, Allan Horowitz, Bushy Kelebonye (deceased), Tefu Kelebonye, Ulrike Kistner, Kamogelo Lekubu, Andile Mngxitama, Prishani Naidoo, John Shai, and S'bu Zulu. </w:t>
      </w:r>
    </w:p>
    <w:p w14:paraId="35D039BD" w14:textId="77777777" w:rsidR="00C969C5" w:rsidRPr="00B50C3A" w:rsidRDefault="00C969C5" w:rsidP="00C969C5">
      <w:pPr>
        <w:spacing w:line="240" w:lineRule="auto"/>
        <w:rPr>
          <w:color w:val="000000" w:themeColor="text1"/>
          <w:sz w:val="14"/>
        </w:rPr>
      </w:pPr>
    </w:p>
    <w:p w14:paraId="2855683F" w14:textId="77777777" w:rsidR="00FE734E" w:rsidRPr="00161BE6" w:rsidRDefault="00FE734E" w:rsidP="00FE734E">
      <w:pPr>
        <w:pStyle w:val="Heading4"/>
        <w:spacing w:line="240" w:lineRule="auto"/>
      </w:pPr>
      <w:r w:rsidRPr="00161BE6">
        <w:t xml:space="preserve">The only ethical demand is one that calls for the end of the world itself—the affirmative represents a conflict within the paradigm of America but refuses to challenge the foundational antagonism that produces the violence that undergirds the that same paradigm </w:t>
      </w:r>
    </w:p>
    <w:p w14:paraId="6F8CF92C" w14:textId="77777777" w:rsidR="00FE734E" w:rsidRPr="00556B68" w:rsidRDefault="00FE734E" w:rsidP="00FE734E">
      <w:pPr>
        <w:spacing w:line="240" w:lineRule="auto"/>
        <w:rPr>
          <w:u w:val="single"/>
        </w:rPr>
      </w:pPr>
      <w:r w:rsidRPr="00556B68">
        <w:rPr>
          <w:rStyle w:val="Style13ptBold"/>
          <w:u w:val="single"/>
        </w:rPr>
        <w:t>Wilderson 10</w:t>
      </w:r>
      <w:r w:rsidRPr="00556B68">
        <w:rPr>
          <w:rStyle w:val="FootnoteReference"/>
          <w:b/>
          <w:sz w:val="26"/>
          <w:u w:val="single"/>
        </w:rPr>
        <w:footnoteReference w:id="9"/>
      </w:r>
    </w:p>
    <w:p w14:paraId="045392E2" w14:textId="0E400758" w:rsidR="00C969C5" w:rsidRPr="00B50C3A" w:rsidRDefault="00FE734E" w:rsidP="00FE734E">
      <w:pPr>
        <w:spacing w:line="240" w:lineRule="auto"/>
        <w:rPr>
          <w:color w:val="000000" w:themeColor="text1"/>
        </w:rPr>
      </w:pPr>
      <w:r w:rsidRPr="00A42D14">
        <w:rPr>
          <w:sz w:val="8"/>
        </w:rPr>
        <w:t>Leaving</w:t>
      </w:r>
      <w:r w:rsidRPr="00A42D14">
        <w:rPr>
          <w:rFonts w:eastAsia="Garamond"/>
          <w:sz w:val="8"/>
        </w:rPr>
        <w:t xml:space="preserve"> </w:t>
      </w:r>
      <w:r w:rsidRPr="00A42D14">
        <w:rPr>
          <w:sz w:val="8"/>
        </w:rPr>
        <w:t>aside</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moment</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state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mind,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would</w:t>
      </w:r>
      <w:r w:rsidRPr="00A42D14">
        <w:rPr>
          <w:rFonts w:eastAsia="Garamond"/>
          <w:sz w:val="8"/>
        </w:rPr>
        <w:t xml:space="preserve"> </w:t>
      </w:r>
      <w:r w:rsidRPr="00A42D14">
        <w:rPr>
          <w:sz w:val="8"/>
        </w:rPr>
        <w:t>seem</w:t>
      </w:r>
      <w:r w:rsidRPr="00A42D14">
        <w:rPr>
          <w:rFonts w:eastAsia="Garamond"/>
          <w:sz w:val="8"/>
        </w:rPr>
        <w:t xml:space="preserve"> </w:t>
      </w:r>
      <w:r w:rsidRPr="00A42D14">
        <w:rPr>
          <w:sz w:val="8"/>
        </w:rPr>
        <w:t>that</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structure</w:t>
      </w:r>
      <w:r w:rsidRPr="00A42D14">
        <w:rPr>
          <w:sz w:val="8"/>
        </w:rPr>
        <w: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say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rebar,</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better</w:t>
      </w:r>
      <w:r w:rsidRPr="00A42D14">
        <w:rPr>
          <w:rFonts w:eastAsia="Garamond"/>
          <w:sz w:val="8"/>
        </w:rPr>
        <w:t xml:space="preserve"> </w:t>
      </w:r>
      <w:r w:rsidRPr="00A42D14">
        <w:rPr>
          <w:sz w:val="8"/>
        </w:rPr>
        <w:t>still</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rStyle w:val="StyleUnderline"/>
        </w:rPr>
        <w:t>of</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demands</w:t>
      </w:r>
      <w:r w:rsidRPr="00A42D14">
        <w:rPr>
          <w:rFonts w:eastAsia="Garamond"/>
          <w:sz w:val="8"/>
        </w:rPr>
        <w:t>—</w:t>
      </w:r>
      <w:r w:rsidRPr="00A42D14">
        <w:rPr>
          <w:sz w:val="8"/>
        </w:rPr>
        <w:t>and,</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extension,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suffering</w:t>
      </w:r>
      <w:r w:rsidRPr="00A42D14">
        <w:rPr>
          <w:rFonts w:eastAsia="Garamond"/>
          <w:sz w:val="8"/>
        </w:rPr>
        <w:t>—</w:t>
      </w:r>
      <w:r w:rsidRPr="00A42D14">
        <w:rPr>
          <w:rStyle w:val="StyleUnderline"/>
        </w:rPr>
        <w:t>was</w:t>
      </w:r>
      <w:r w:rsidRPr="00A42D14">
        <w:rPr>
          <w:rFonts w:eastAsia="Garamond"/>
          <w:sz w:val="8"/>
        </w:rPr>
        <w:t xml:space="preserve"> </w:t>
      </w:r>
      <w:r w:rsidRPr="00A42D14">
        <w:rPr>
          <w:sz w:val="8"/>
        </w:rPr>
        <w:t>indeed</w:t>
      </w:r>
      <w:r w:rsidRPr="00A42D14">
        <w:rPr>
          <w:rFonts w:eastAsia="Garamond"/>
          <w:sz w:val="8"/>
        </w:rPr>
        <w:t xml:space="preserve"> </w:t>
      </w:r>
      <w:r w:rsidRPr="00A42D14">
        <w:rPr>
          <w:sz w:val="8"/>
        </w:rPr>
        <w:t>an</w:t>
      </w:r>
      <w:r w:rsidRPr="00A42D14">
        <w:rPr>
          <w:rFonts w:eastAsia="Garamond"/>
          <w:sz w:val="8"/>
        </w:rPr>
        <w:t xml:space="preserve"> </w:t>
      </w:r>
      <w:r w:rsidRPr="00A42D14">
        <w:rPr>
          <w:rStyle w:val="StyleUnderline"/>
        </w:rPr>
        <w:t>ethical</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Perhaps</w:t>
      </w:r>
      <w:r w:rsidRPr="00A42D14">
        <w:rPr>
          <w:rFonts w:eastAsia="Garamond"/>
          <w:sz w:val="8"/>
        </w:rPr>
        <w:t xml:space="preserve"> </w:t>
      </w:r>
      <w:r w:rsidRPr="00A42D14">
        <w:rPr>
          <w:rStyle w:val="StyleUnderline"/>
          <w:highlight w:val="cyan"/>
        </w:rPr>
        <w:t>their</w:t>
      </w:r>
      <w:r w:rsidRPr="00A42D14">
        <w:rPr>
          <w:rStyle w:val="StyleUnderline"/>
          <w:rFonts w:eastAsia="Garamond"/>
          <w:highlight w:val="cyan"/>
        </w:rPr>
        <w:t xml:space="preserve"> </w:t>
      </w:r>
      <w:r w:rsidRPr="00A42D14">
        <w:rPr>
          <w:rStyle w:val="StyleUnderline"/>
          <w:highlight w:val="cyan"/>
        </w:rPr>
        <w:t>grammars</w:t>
      </w:r>
      <w:r w:rsidRPr="00A42D14">
        <w:rPr>
          <w:rStyle w:val="StyleUnderline"/>
          <w:rFonts w:eastAsia="Garamond"/>
          <w:highlight w:val="cyan"/>
        </w:rPr>
        <w:t xml:space="preserve"> </w:t>
      </w:r>
      <w:r w:rsidRPr="00A42D14">
        <w:rPr>
          <w:rStyle w:val="StyleUnderline"/>
          <w:highlight w:val="cyan"/>
        </w:rPr>
        <w:t>are</w:t>
      </w:r>
      <w:r w:rsidRPr="00A42D14">
        <w:rPr>
          <w:rStyle w:val="StyleUnderline"/>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only</w:t>
      </w:r>
      <w:r w:rsidRPr="00A42D14">
        <w:rPr>
          <w:rStyle w:val="Emphasis"/>
          <w:rFonts w:eastAsia="Garamond"/>
          <w:highlight w:val="cyan"/>
        </w:rPr>
        <w:t xml:space="preserve"> </w:t>
      </w:r>
      <w:r w:rsidRPr="00A42D14">
        <w:rPr>
          <w:rStyle w:val="Emphasis"/>
          <w:highlight w:val="cyan"/>
        </w:rPr>
        <w:t>ethical</w:t>
      </w:r>
      <w:r w:rsidRPr="00A42D14">
        <w:rPr>
          <w:rStyle w:val="Emphasis"/>
          <w:rFonts w:eastAsia="Garamond"/>
          <w:highlight w:val="cyan"/>
        </w:rPr>
        <w:t xml:space="preserve"> </w:t>
      </w:r>
      <w:r w:rsidRPr="00A42D14">
        <w:rPr>
          <w:rStyle w:val="Emphasis"/>
          <w:highlight w:val="cyan"/>
        </w:rPr>
        <w:t>grammars</w:t>
      </w:r>
      <w:r w:rsidRPr="00A42D14">
        <w:rPr>
          <w:rStyle w:val="Emphasis"/>
          <w:rFonts w:eastAsia="Garamond"/>
          <w:highlight w:val="cyan"/>
        </w:rPr>
        <w:t xml:space="preserve"> </w:t>
      </w:r>
      <w:r w:rsidRPr="00A42D14">
        <w:rPr>
          <w:rStyle w:val="Emphasis"/>
          <w:highlight w:val="cyan"/>
        </w:rPr>
        <w:t>available</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rPr>
        <w:t xml:space="preserve"> </w:t>
      </w:r>
      <w:r w:rsidRPr="00A42D14">
        <w:rPr>
          <w:rStyle w:val="StyleUnderline"/>
        </w:rPr>
        <w:t>modern</w:t>
      </w:r>
      <w:r w:rsidRPr="00A42D14">
        <w:rPr>
          <w:rStyle w:val="StyleUnderline"/>
          <w:rFonts w:eastAsia="Garamond"/>
        </w:rPr>
        <w:t xml:space="preserve"> </w:t>
      </w:r>
      <w:r w:rsidRPr="00A42D14">
        <w:rPr>
          <w:rStyle w:val="StyleUnderline"/>
        </w:rPr>
        <w:t>politics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modernity</w:t>
      </w:r>
      <w:r w:rsidRPr="00A42D14">
        <w:rPr>
          <w:rStyle w:val="StyleUnderline"/>
          <w:rFonts w:eastAsia="Garamond"/>
        </w:rPr>
        <w:t xml:space="preserve"> </w:t>
      </w:r>
      <w:r w:rsidRPr="00A42D14">
        <w:rPr>
          <w:rStyle w:val="StyleUnderline"/>
        </w:rPr>
        <w:t>writ</w:t>
      </w:r>
      <w:r w:rsidRPr="00A42D14">
        <w:rPr>
          <w:rStyle w:val="StyleUnderline"/>
          <w:rFonts w:eastAsia="Garamond"/>
        </w:rPr>
        <w:t xml:space="preserve"> </w:t>
      </w:r>
      <w:r w:rsidRPr="00A42D14">
        <w:rPr>
          <w:rStyle w:val="StyleUnderline"/>
        </w:rPr>
        <w:t>large</w:t>
      </w:r>
      <w:r w:rsidRPr="00A42D14">
        <w:rPr>
          <w:sz w:val="8"/>
        </w:rPr>
        <w:t>,</w:t>
      </w:r>
      <w:r w:rsidRPr="00A42D14">
        <w:rPr>
          <w:rFonts w:eastAsia="Garamond"/>
          <w:sz w:val="8"/>
        </w:rPr>
        <w:t xml:space="preserve"> </w:t>
      </w:r>
      <w:r w:rsidRPr="00A42D14">
        <w:rPr>
          <w:sz w:val="8"/>
        </w:rPr>
        <w:t>for</w:t>
      </w:r>
      <w:r w:rsidRPr="00A42D14">
        <w:rPr>
          <w:rFonts w:eastAsia="Garamond"/>
          <w:sz w:val="8"/>
        </w:rPr>
        <w:t xml:space="preserve"> </w:t>
      </w:r>
      <w:r w:rsidRPr="00A42D14">
        <w:rPr>
          <w:rStyle w:val="StyleUnderline"/>
          <w:highlight w:val="cyan"/>
        </w:rPr>
        <w:t>they</w:t>
      </w:r>
      <w:r w:rsidRPr="00A42D14">
        <w:rPr>
          <w:rStyle w:val="StyleUnderline"/>
          <w:rFonts w:eastAsia="Garamond"/>
          <w:highlight w:val="cyan"/>
        </w:rPr>
        <w:t xml:space="preserve"> </w:t>
      </w:r>
      <w:r w:rsidRPr="00A42D14">
        <w:rPr>
          <w:rStyle w:val="StyleUnderline"/>
          <w:highlight w:val="cyan"/>
        </w:rPr>
        <w:t>draw</w:t>
      </w:r>
      <w:r w:rsidRPr="00A42D14">
        <w:rPr>
          <w:rStyle w:val="StyleUnderline"/>
          <w:rFonts w:eastAsia="Garamond"/>
        </w:rPr>
        <w:t xml:space="preserve"> </w:t>
      </w:r>
      <w:r w:rsidRPr="00A42D14">
        <w:rPr>
          <w:rStyle w:val="StyleUnderline"/>
        </w:rPr>
        <w:t>our</w:t>
      </w:r>
      <w:r w:rsidRPr="00A42D14">
        <w:rPr>
          <w:rStyle w:val="StyleUnderline"/>
          <w:rFonts w:eastAsia="Garamond"/>
        </w:rPr>
        <w:t xml:space="preserve"> </w:t>
      </w:r>
      <w:r w:rsidRPr="00A42D14">
        <w:rPr>
          <w:rStyle w:val="StyleUnderline"/>
          <w:highlight w:val="cyan"/>
        </w:rPr>
        <w:t>attention</w:t>
      </w:r>
      <w:r w:rsidRPr="00A42D14">
        <w:rPr>
          <w:rStyle w:val="StyleUnderline"/>
          <w:rFonts w:eastAsia="Garamond"/>
          <w:highlight w:val="cyan"/>
        </w:rPr>
        <w:t xml:space="preserve"> </w:t>
      </w:r>
      <w:r w:rsidRPr="00676C82">
        <w:rPr>
          <w:rStyle w:val="Emphasis"/>
        </w:rPr>
        <w:t>not</w:t>
      </w:r>
      <w:r w:rsidRPr="00676C82">
        <w:rPr>
          <w:rStyle w:val="Emphasis"/>
          <w:rFonts w:eastAsia="Garamond"/>
        </w:rPr>
        <w:t xml:space="preserve"> </w:t>
      </w:r>
      <w:r w:rsidRPr="00676C82">
        <w:rPr>
          <w:rStyle w:val="Emphasis"/>
        </w:rPr>
        <w:t>to</w:t>
      </w:r>
      <w:r w:rsidRPr="00676C82">
        <w:rPr>
          <w:rStyle w:val="Emphasis"/>
          <w:rFonts w:eastAsia="Garamond"/>
        </w:rPr>
        <w:t xml:space="preserve"> </w:t>
      </w:r>
      <w:r w:rsidRPr="00676C82">
        <w:rPr>
          <w:rStyle w:val="Emphasis"/>
        </w:rPr>
        <w:t>the</w:t>
      </w:r>
      <w:r w:rsidRPr="00676C82">
        <w:rPr>
          <w:rStyle w:val="Emphasis"/>
          <w:rFonts w:eastAsia="Garamond"/>
        </w:rPr>
        <w:t xml:space="preserve"> </w:t>
      </w:r>
      <w:r w:rsidRPr="00676C82">
        <w:rPr>
          <w:rStyle w:val="Emphasis"/>
        </w:rPr>
        <w:t>way</w:t>
      </w:r>
      <w:r w:rsidRPr="00A42D14">
        <w:rPr>
          <w:rStyle w:val="Emphasis"/>
          <w:rFonts w:eastAsia="Garamond"/>
        </w:rPr>
        <w:t xml:space="preserve"> </w:t>
      </w:r>
      <w:r w:rsidRPr="00A42D14">
        <w:rPr>
          <w:rStyle w:val="Emphasis"/>
        </w:rPr>
        <w:t>in</w:t>
      </w:r>
      <w:r w:rsidRPr="00A42D14">
        <w:rPr>
          <w:rStyle w:val="Emphasis"/>
          <w:rFonts w:eastAsia="Garamond"/>
        </w:rPr>
        <w:t xml:space="preserve"> </w:t>
      </w:r>
      <w:r w:rsidRPr="00A42D14">
        <w:rPr>
          <w:rStyle w:val="Emphasis"/>
        </w:rPr>
        <w:t>which</w:t>
      </w:r>
      <w:r w:rsidRPr="00A42D14">
        <w:rPr>
          <w:rStyle w:val="Emphasis"/>
          <w:rFonts w:eastAsia="Garamond"/>
        </w:rPr>
        <w:t xml:space="preserve"> </w:t>
      </w:r>
      <w:r w:rsidRPr="00676C82">
        <w:rPr>
          <w:rStyle w:val="Emphasis"/>
        </w:rPr>
        <w:t>space</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time</w:t>
      </w:r>
      <w:r w:rsidRPr="00676C82">
        <w:rPr>
          <w:rStyle w:val="Emphasis"/>
          <w:rFonts w:eastAsia="Garamond"/>
        </w:rPr>
        <w:t xml:space="preserve"> </w:t>
      </w:r>
      <w:r w:rsidRPr="00676C82">
        <w:rPr>
          <w:rStyle w:val="Emphasis"/>
        </w:rPr>
        <w:t>are</w:t>
      </w:r>
      <w:r w:rsidRPr="00676C82">
        <w:rPr>
          <w:rStyle w:val="Emphasis"/>
          <w:rFonts w:eastAsia="Garamond"/>
        </w:rPr>
        <w:t xml:space="preserve"> </w:t>
      </w:r>
      <w:r w:rsidRPr="00676C82">
        <w:rPr>
          <w:rStyle w:val="Emphasis"/>
        </w:rPr>
        <w:t>used</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abused</w:t>
      </w:r>
      <w:r w:rsidRPr="00676C82">
        <w:rPr>
          <w:rStyle w:val="StyleUnderline"/>
          <w:rFonts w:eastAsia="Garamond"/>
        </w:rPr>
        <w:t xml:space="preserve"> </w:t>
      </w:r>
      <w:r w:rsidRPr="00676C82">
        <w:rPr>
          <w:rStyle w:val="StyleUnderline"/>
        </w:rPr>
        <w:t>by</w:t>
      </w:r>
      <w:r w:rsidRPr="00676C82">
        <w:rPr>
          <w:rStyle w:val="StyleUnderline"/>
          <w:rFonts w:eastAsia="Garamond"/>
        </w:rPr>
        <w:t xml:space="preserve"> </w:t>
      </w:r>
      <w:r w:rsidRPr="00676C82">
        <w:rPr>
          <w:rStyle w:val="StyleUnderline"/>
        </w:rPr>
        <w:t>enfranchised</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violently</w:t>
      </w:r>
      <w:r w:rsidRPr="00676C82">
        <w:rPr>
          <w:rStyle w:val="StyleUnderline"/>
          <w:rFonts w:eastAsia="Garamond"/>
        </w:rPr>
        <w:t xml:space="preserve"> </w:t>
      </w:r>
      <w:r w:rsidRPr="00676C82">
        <w:rPr>
          <w:rStyle w:val="StyleUnderline"/>
        </w:rPr>
        <w:t>powerful</w:t>
      </w:r>
      <w:r w:rsidRPr="00676C82">
        <w:rPr>
          <w:rStyle w:val="StyleUnderline"/>
          <w:rFonts w:eastAsia="Garamond"/>
        </w:rPr>
        <w:t xml:space="preserve"> </w:t>
      </w:r>
      <w:r w:rsidRPr="00676C82">
        <w:rPr>
          <w:rStyle w:val="StyleUnderline"/>
        </w:rPr>
        <w:t>interests,</w:t>
      </w:r>
      <w:r w:rsidRPr="00676C82">
        <w:rPr>
          <w:rStyle w:val="StyleUnderline"/>
          <w:rFonts w:eastAsia="Garamond"/>
        </w:rPr>
        <w:t xml:space="preserve"> </w:t>
      </w:r>
      <w:r w:rsidRPr="00676C82">
        <w:rPr>
          <w:rStyle w:val="Emphasis"/>
        </w:rPr>
        <w:t>but</w:t>
      </w:r>
      <w:r w:rsidRPr="00676C82">
        <w:rPr>
          <w:rStyle w:val="Emphasis"/>
          <w:rFonts w:eastAsia="Garamond"/>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violence</w:t>
      </w:r>
      <w:r w:rsidRPr="00A42D14">
        <w:rPr>
          <w:rStyle w:val="Emphasis"/>
          <w:rFonts w:eastAsia="Garamond"/>
          <w:highlight w:val="cyan"/>
        </w:rPr>
        <w:t xml:space="preserve"> </w:t>
      </w:r>
      <w:r w:rsidRPr="00A42D14">
        <w:rPr>
          <w:rStyle w:val="Emphasis"/>
          <w:highlight w:val="cyan"/>
        </w:rPr>
        <w:t>that</w:t>
      </w:r>
      <w:r w:rsidRPr="00A42D14">
        <w:rPr>
          <w:rStyle w:val="Emphasis"/>
          <w:rFonts w:eastAsia="Garamond"/>
          <w:highlight w:val="cyan"/>
        </w:rPr>
        <w:t xml:space="preserve"> </w:t>
      </w:r>
      <w:r w:rsidRPr="00A42D14">
        <w:rPr>
          <w:rStyle w:val="Emphasis"/>
          <w:highlight w:val="cyan"/>
        </w:rPr>
        <w:t>underwrites</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rPr>
        <w:t xml:space="preserve"> </w:t>
      </w:r>
      <w:r w:rsidRPr="00A42D14">
        <w:rPr>
          <w:rStyle w:val="Emphasis"/>
        </w:rPr>
        <w:t>modern</w:t>
      </w:r>
      <w:r w:rsidRPr="00A42D14">
        <w:rPr>
          <w:rStyle w:val="Emphasis"/>
          <w:rFonts w:eastAsia="Garamond"/>
        </w:rPr>
        <w:t xml:space="preserve"> </w:t>
      </w:r>
      <w:r w:rsidRPr="00A42D14">
        <w:rPr>
          <w:rStyle w:val="Emphasis"/>
          <w:highlight w:val="cyan"/>
        </w:rPr>
        <w:t>world</w:t>
      </w:r>
      <w:r w:rsidRPr="00A42D14">
        <w:rPr>
          <w:rStyle w:val="Emphasis"/>
          <w:rFonts w:eastAsia="Garamond"/>
          <w:highlight w:val="cyan"/>
        </w:rPr>
        <w:t>’</w:t>
      </w:r>
      <w:r w:rsidRPr="00A42D14">
        <w:rPr>
          <w:rStyle w:val="Emphasis"/>
          <w:highlight w:val="cyan"/>
        </w:rPr>
        <w:t>s</w:t>
      </w:r>
      <w:r w:rsidRPr="00A42D14">
        <w:rPr>
          <w:rStyle w:val="Emphasis"/>
          <w:rFonts w:eastAsia="Garamond"/>
          <w:highlight w:val="cyan"/>
        </w:rPr>
        <w:t xml:space="preserve"> </w:t>
      </w:r>
      <w:r w:rsidRPr="00A42D14">
        <w:rPr>
          <w:rStyle w:val="Emphasis"/>
          <w:highlight w:val="cyan"/>
        </w:rPr>
        <w:t>capacity</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rPr>
        <w:t xml:space="preserve"> </w:t>
      </w:r>
      <w:r w:rsidRPr="00A42D14">
        <w:rPr>
          <w:rStyle w:val="Emphasis"/>
        </w:rPr>
        <w:t>think,</w:t>
      </w:r>
      <w:r w:rsidRPr="00A42D14">
        <w:rPr>
          <w:rStyle w:val="Emphasis"/>
          <w:rFonts w:eastAsia="Garamond"/>
        </w:rPr>
        <w:t xml:space="preserve"> </w:t>
      </w:r>
      <w:r w:rsidRPr="00A42D14">
        <w:rPr>
          <w:rStyle w:val="Emphasis"/>
        </w:rPr>
        <w:t>act,</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highlight w:val="cyan"/>
        </w:rPr>
        <w:t>exist</w:t>
      </w:r>
      <w:r w:rsidRPr="00A42D14">
        <w:rPr>
          <w:rStyle w:val="Emphasis"/>
          <w:rFonts w:eastAsia="Garamond"/>
        </w:rPr>
        <w:t xml:space="preserve"> </w:t>
      </w:r>
      <w:r w:rsidRPr="00A42D14">
        <w:rPr>
          <w:rStyle w:val="Emphasis"/>
        </w:rPr>
        <w:t>spatially</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rPr>
        <w:t>temporally</w:t>
      </w:r>
      <w:r w:rsidRPr="00A42D14">
        <w:rPr>
          <w:rStyle w:val="StyleUnderline"/>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violence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robbed</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him</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his</w:t>
      </w:r>
      <w:r w:rsidRPr="00A42D14">
        <w:rPr>
          <w:rFonts w:eastAsia="Garamond"/>
          <w:sz w:val="8"/>
        </w:rPr>
        <w:t xml:space="preserve"> </w:t>
      </w:r>
      <w:r w:rsidRPr="00A42D14">
        <w:rPr>
          <w:sz w:val="8"/>
        </w:rPr>
        <w:t>land</w:t>
      </w:r>
      <w:r w:rsidRPr="00A42D14">
        <w:rPr>
          <w:rFonts w:eastAsia="Garamond"/>
          <w:sz w:val="8"/>
        </w:rPr>
        <w:t xml:space="preserve"> </w:t>
      </w:r>
      <w:r w:rsidRPr="00A42D14">
        <w:rPr>
          <w:sz w:val="8"/>
        </w:rPr>
        <w:t>provided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stage</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violent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consensual</w:t>
      </w:r>
      <w:r w:rsidRPr="00A42D14">
        <w:rPr>
          <w:rFonts w:eastAsia="Garamond"/>
          <w:sz w:val="8"/>
        </w:rPr>
        <w:t xml:space="preserve"> </w:t>
      </w:r>
      <w:r w:rsidRPr="00A42D14">
        <w:rPr>
          <w:sz w:val="8"/>
        </w:rPr>
        <w:t>dramas</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enacted.</w:t>
      </w:r>
      <w:r w:rsidRPr="00A42D14">
        <w:rPr>
          <w:rFonts w:eastAsia="Garamond"/>
          <w:sz w:val="8"/>
        </w:rPr>
        <w:t xml:space="preserve"> </w:t>
      </w:r>
      <w:r w:rsidRPr="00A42D14">
        <w:rPr>
          <w:sz w:val="8"/>
        </w:rPr>
        <w:t>Thus,</w:t>
      </w:r>
      <w:r w:rsidRPr="00A42D14">
        <w:rPr>
          <w:rFonts w:eastAsia="Garamond"/>
          <w:sz w:val="8"/>
        </w:rPr>
        <w:t xml:space="preserve"> </w:t>
      </w:r>
      <w:r w:rsidRPr="00A42D14">
        <w:rPr>
          <w:rStyle w:val="StyleUnderline"/>
        </w:rPr>
        <w:t>they</w:t>
      </w:r>
      <w:r w:rsidRPr="00A42D14">
        <w:rPr>
          <w:rStyle w:val="StyleUnderline"/>
          <w:rFonts w:eastAsia="Garamond"/>
        </w:rPr>
        <w:t xml:space="preserve"> </w:t>
      </w:r>
      <w:r w:rsidRPr="00A42D14">
        <w:rPr>
          <w:rStyle w:val="StyleUnderline"/>
        </w:rPr>
        <w:t>would</w:t>
      </w:r>
      <w:r w:rsidRPr="00A42D14">
        <w:rPr>
          <w:rStyle w:val="StyleUnderline"/>
          <w:rFonts w:eastAsia="Garamond"/>
        </w:rPr>
        <w:t xml:space="preserve"> </w:t>
      </w:r>
      <w:r w:rsidRPr="00A42D14">
        <w:rPr>
          <w:rStyle w:val="StyleUnderline"/>
        </w:rPr>
        <w:t>have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crazy</w:t>
      </w:r>
      <w:r w:rsidRPr="00A42D14">
        <w:rPr>
          <w:sz w:val="8"/>
        </w:rPr>
        <w:t>,</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enough</w:t>
      </w:r>
      <w:r w:rsidRPr="00A42D14">
        <w:rPr>
          <w:rFonts w:eastAsia="Garamond"/>
          <w:sz w:val="8"/>
        </w:rPr>
        <w:t xml:space="preserve"> </w:t>
      </w:r>
      <w:r w:rsidRPr="00A42D14">
        <w:rPr>
          <w:rStyle w:val="StyleUnderline"/>
        </w:rPr>
        <w:t>to</w:t>
      </w:r>
      <w:r w:rsidRPr="00A42D14">
        <w:rPr>
          <w:rStyle w:val="StyleUnderline"/>
          <w:rFonts w:eastAsia="Garamond"/>
        </w:rPr>
        <w:t xml:space="preserve"> </w:t>
      </w:r>
      <w:r w:rsidRPr="00A42D14">
        <w:rPr>
          <w:rStyle w:val="Emphasis"/>
        </w:rPr>
        <w:t>call</w:t>
      </w:r>
      <w:r w:rsidRPr="00A42D14">
        <w:rPr>
          <w:rStyle w:val="Emphasis"/>
          <w:rFonts w:eastAsia="Garamond"/>
        </w:rPr>
        <w:t xml:space="preserve"> </w:t>
      </w:r>
      <w:r w:rsidRPr="00A42D14">
        <w:rPr>
          <w:rStyle w:val="Emphasis"/>
        </w:rPr>
        <w:t>not</w:t>
      </w:r>
      <w:r w:rsidRPr="00A42D14">
        <w:rPr>
          <w:rStyle w:val="Emphasis"/>
          <w:rFonts w:eastAsia="Garamond"/>
        </w:rPr>
        <w:t xml:space="preserve"> </w:t>
      </w:r>
      <w:r w:rsidRPr="00A42D14">
        <w:rPr>
          <w:rStyle w:val="Emphasis"/>
        </w:rPr>
        <w:t>merely</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actions</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world</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account</w:t>
      </w:r>
      <w:r w:rsidRPr="00A42D14">
        <w:rPr>
          <w:rStyle w:val="Emphasis"/>
          <w:rFonts w:eastAsia="Garamond"/>
        </w:rPr>
        <w:t xml:space="preserve"> </w:t>
      </w:r>
      <w:r w:rsidRPr="00A42D14">
        <w:rPr>
          <w:rStyle w:val="Emphasis"/>
        </w:rPr>
        <w:t>but</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call</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world</w:t>
      </w:r>
      <w:r w:rsidRPr="00A42D14">
        <w:rPr>
          <w:rStyle w:val="Emphasis"/>
          <w:rFonts w:eastAsia="Garamond"/>
        </w:rPr>
        <w:t xml:space="preserve"> </w:t>
      </w:r>
      <w:r w:rsidRPr="00A42D14">
        <w:rPr>
          <w:rStyle w:val="Emphasis"/>
        </w:rPr>
        <w:t>itself</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account</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account</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them</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less!</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woman</w:t>
      </w:r>
      <w:r w:rsidRPr="00A42D14">
        <w:rPr>
          <w:rFonts w:eastAsia="Garamond"/>
          <w:sz w:val="8"/>
        </w:rPr>
        <w:t xml:space="preserve"> </w:t>
      </w:r>
      <w:r w:rsidRPr="00A42D14">
        <w:rPr>
          <w:sz w:val="8"/>
        </w:rPr>
        <w:t>at</w:t>
      </w:r>
      <w:r w:rsidRPr="00A42D14">
        <w:rPr>
          <w:rFonts w:eastAsia="Garamond"/>
          <w:sz w:val="8"/>
        </w:rPr>
        <w:t xml:space="preserve"> </w:t>
      </w:r>
      <w:r w:rsidRPr="00A42D14">
        <w:rPr>
          <w:sz w:val="8"/>
        </w:rPr>
        <w:t>Columbia</w:t>
      </w:r>
      <w:r w:rsidRPr="00A42D14">
        <w:rPr>
          <w:rFonts w:eastAsia="Garamond"/>
          <w:sz w:val="8"/>
        </w:rPr>
        <w:t xml:space="preserve"> </w:t>
      </w:r>
      <w:r w:rsidRPr="00A42D14">
        <w:rPr>
          <w:rStyle w:val="StyleUnderline"/>
        </w:rPr>
        <w:t>was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demanding</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participant</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unethical</w:t>
      </w:r>
      <w:r w:rsidRPr="00A42D14">
        <w:rPr>
          <w:rStyle w:val="StyleUnderline"/>
          <w:rFonts w:eastAsia="Garamond"/>
        </w:rPr>
        <w:t xml:space="preserve"> </w:t>
      </w:r>
      <w:r w:rsidRPr="00A42D14">
        <w:rPr>
          <w:rStyle w:val="StyleUnderline"/>
        </w:rPr>
        <w:t>network</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distribution:</w:t>
      </w:r>
      <w:r w:rsidRPr="00A42D14">
        <w:rPr>
          <w:rStyle w:val="StyleUnderline"/>
          <w:rFonts w:eastAsia="Garamond"/>
        </w:rPr>
        <w:t xml:space="preserve"> </w:t>
      </w:r>
      <w:r w:rsidRPr="00A42D14">
        <w:rPr>
          <w:rStyle w:val="StyleUnderline"/>
        </w:rPr>
        <w:t>she</w:t>
      </w:r>
      <w:r w:rsidRPr="00A42D14">
        <w:rPr>
          <w:rStyle w:val="StyleUnderline"/>
          <w:rFonts w:eastAsia="Garamond"/>
        </w:rPr>
        <w:t xml:space="preserve"> </w:t>
      </w:r>
      <w:r w:rsidRPr="00A42D14">
        <w:rPr>
          <w:rStyle w:val="StyleUnderline"/>
        </w:rPr>
        <w:t>was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demanding</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place</w:t>
      </w:r>
      <w:r w:rsidRPr="00A42D14">
        <w:rPr>
          <w:rStyle w:val="StyleUnderline"/>
          <w:rFonts w:eastAsia="Garamond"/>
        </w:rPr>
        <w:t xml:space="preserve"> </w:t>
      </w:r>
      <w:r w:rsidRPr="00A42D14">
        <w:rPr>
          <w:rStyle w:val="StyleUnderline"/>
        </w:rPr>
        <w:t>within</w:t>
      </w:r>
      <w:r w:rsidRPr="00A42D14">
        <w:rPr>
          <w:rStyle w:val="StyleUnderline"/>
          <w:rFonts w:eastAsia="Garamond"/>
        </w:rPr>
        <w:t xml:space="preserve"> </w:t>
      </w:r>
      <w:r w:rsidRPr="00A42D14">
        <w:rPr>
          <w:rStyle w:val="StyleUnderline"/>
        </w:rPr>
        <w:t>capital,</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piece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pie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demand</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sofa</w:t>
      </w:r>
      <w:r w:rsidRPr="00A42D14">
        <w:rPr>
          <w:rFonts w:eastAsia="Garamond"/>
          <w:sz w:val="8"/>
        </w:rPr>
        <w:t xml:space="preserve"> </w:t>
      </w:r>
      <w:r w:rsidRPr="00A42D14">
        <w:rPr>
          <w:sz w:val="8"/>
        </w:rPr>
        <w:t>notwithstanding).</w:t>
      </w:r>
      <w:r w:rsidRPr="00A42D14">
        <w:rPr>
          <w:rFonts w:eastAsia="Garamond"/>
          <w:sz w:val="8"/>
        </w:rPr>
        <w:t xml:space="preserve"> </w:t>
      </w:r>
      <w:r w:rsidRPr="00A42D14">
        <w:rPr>
          <w:sz w:val="8"/>
        </w:rPr>
        <w:t>Rather,</w:t>
      </w:r>
      <w:r w:rsidRPr="00A42D14">
        <w:rPr>
          <w:rFonts w:eastAsia="Garamond"/>
          <w:sz w:val="8"/>
        </w:rPr>
        <w:t xml:space="preserve"> </w:t>
      </w:r>
      <w:r w:rsidRPr="00A42D14">
        <w:rPr>
          <w:sz w:val="8"/>
        </w:rPr>
        <w:t>she</w:t>
      </w:r>
      <w:r w:rsidRPr="00A42D14">
        <w:rPr>
          <w:rFonts w:eastAsia="Garamond"/>
          <w:sz w:val="8"/>
        </w:rPr>
        <w:t xml:space="preserve"> </w:t>
      </w:r>
      <w:r w:rsidRPr="00A42D14">
        <w:rPr>
          <w:sz w:val="8"/>
        </w:rPr>
        <w:t>was</w:t>
      </w:r>
      <w:r w:rsidRPr="00A42D14">
        <w:rPr>
          <w:rFonts w:eastAsia="Garamond"/>
          <w:sz w:val="8"/>
        </w:rPr>
        <w:t xml:space="preserve"> </w:t>
      </w:r>
      <w:r w:rsidRPr="00A42D14">
        <w:rPr>
          <w:sz w:val="8"/>
        </w:rPr>
        <w:t>articulating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triangulation</w:t>
      </w:r>
      <w:r w:rsidRPr="00A42D14">
        <w:rPr>
          <w:rFonts w:eastAsia="Garamond"/>
          <w:sz w:val="8"/>
        </w:rPr>
        <w:t xml:space="preserve"> </w:t>
      </w:r>
      <w:r w:rsidRPr="00A42D14">
        <w:rPr>
          <w:sz w:val="8"/>
        </w:rPr>
        <w:t>between,</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one</w:t>
      </w:r>
      <w:r w:rsidRPr="00A42D14">
        <w:rPr>
          <w:rFonts w:eastAsia="Garamond"/>
          <w:sz w:val="8"/>
        </w:rPr>
        <w:t xml:space="preserve"> </w:t>
      </w:r>
      <w:r w:rsidRPr="00A42D14">
        <w:rPr>
          <w:sz w:val="8"/>
        </w:rPr>
        <w:t>hand,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loss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very</w:t>
      </w:r>
      <w:r w:rsidRPr="00A42D14">
        <w:rPr>
          <w:rFonts w:eastAsia="Garamond"/>
          <w:sz w:val="8"/>
        </w:rPr>
        <w:t xml:space="preserve"> </w:t>
      </w:r>
      <w:r w:rsidRPr="00A42D14">
        <w:rPr>
          <w:sz w:val="8"/>
        </w:rPr>
        <w:t>dereliction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Hortense</w:t>
      </w:r>
      <w:r w:rsidRPr="00A42D14">
        <w:rPr>
          <w:rFonts w:eastAsia="Garamond"/>
          <w:sz w:val="8"/>
        </w:rPr>
        <w:t xml:space="preserve"> </w:t>
      </w:r>
      <w:r w:rsidRPr="00A42D14">
        <w:rPr>
          <w:sz w:val="8"/>
        </w:rPr>
        <w:t>Spillers</w:t>
      </w:r>
      <w:r w:rsidRPr="00A42D14">
        <w:rPr>
          <w:rFonts w:eastAsia="Garamond"/>
          <w:sz w:val="8"/>
        </w:rPr>
        <w:t xml:space="preserve"> </w:t>
      </w:r>
      <w:r w:rsidRPr="00A42D14">
        <w:rPr>
          <w:sz w:val="8"/>
        </w:rPr>
        <w:t>charts</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transition</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becoming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captor</w:t>
      </w:r>
      <w:r w:rsidRPr="00A42D14">
        <w:rPr>
          <w:rFonts w:eastAsia="Garamond"/>
          <w:sz w:val="8"/>
        </w:rPr>
        <w:t xml:space="preserve">” </w:t>
      </w:r>
      <w:r w:rsidRPr="00A42D14">
        <w:rPr>
          <w:sz w:val="8"/>
        </w:rPr>
        <w:t>(206),</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drama</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value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stage</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surplus</w:t>
      </w:r>
      <w:r w:rsidRPr="00A42D14">
        <w:rPr>
          <w:rFonts w:eastAsia="Garamond"/>
          <w:sz w:val="8"/>
        </w:rPr>
        <w:t xml:space="preserve"> </w:t>
      </w:r>
      <w:r w:rsidRPr="00A42D14">
        <w:rPr>
          <w:sz w:val="8"/>
        </w:rPr>
        <w:t>value</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extracted</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labor</w:t>
      </w:r>
      <w:r w:rsidRPr="00A42D14">
        <w:rPr>
          <w:rFonts w:eastAsia="Garamond"/>
          <w:sz w:val="8"/>
        </w:rPr>
        <w:t xml:space="preserve"> </w:t>
      </w:r>
      <w:r w:rsidRPr="00A42D14">
        <w:rPr>
          <w:sz w:val="8"/>
        </w:rPr>
        <w:t>power</w:t>
      </w:r>
      <w:r w:rsidRPr="00A42D14">
        <w:rPr>
          <w:rFonts w:eastAsia="Garamond"/>
          <w:sz w:val="8"/>
        </w:rPr>
        <w:t xml:space="preserve"> </w:t>
      </w:r>
      <w:r w:rsidRPr="00A42D14">
        <w:rPr>
          <w:sz w:val="8"/>
        </w:rPr>
        <w:t>through</w:t>
      </w:r>
      <w:r w:rsidRPr="00A42D14">
        <w:rPr>
          <w:rFonts w:eastAsia="Garamond"/>
          <w:sz w:val="8"/>
        </w:rPr>
        <w:t xml:space="preserve"> </w:t>
      </w:r>
      <w:r w:rsidRPr="00A42D14">
        <w:rPr>
          <w:sz w:val="8"/>
        </w:rPr>
        <w:t>commodity</w:t>
      </w:r>
      <w:r w:rsidRPr="00A42D14">
        <w:rPr>
          <w:rFonts w:eastAsia="Garamond"/>
          <w:sz w:val="8"/>
        </w:rPr>
        <w:t xml:space="preserve"> </w:t>
      </w:r>
      <w:r w:rsidRPr="00A42D14">
        <w:rPr>
          <w:sz w:val="8"/>
        </w:rPr>
        <w:t>production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sale);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once</w:t>
      </w:r>
      <w:r w:rsidRPr="00A42D14">
        <w:rPr>
          <w:rFonts w:eastAsia="Garamond"/>
          <w:sz w:val="8"/>
        </w:rPr>
        <w:t xml:space="preserve"> </w:t>
      </w:r>
      <w:r w:rsidRPr="00A42D14">
        <w:rPr>
          <w:sz w:val="8"/>
        </w:rPr>
        <w:t>ripped</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fortified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extended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everyone</w:t>
      </w:r>
      <w:r w:rsidRPr="00A42D14">
        <w:rPr>
          <w:rFonts w:eastAsia="Garamond"/>
          <w:sz w:val="8"/>
        </w:rPr>
        <w:t xml:space="preserve"> </w:t>
      </w:r>
      <w:r w:rsidRPr="00A42D14">
        <w:rPr>
          <w:sz w:val="8"/>
        </w:rPr>
        <w:t>else</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w:t>
      </w:r>
      <w:r w:rsidRPr="00A42D14">
        <w:rPr>
          <w:rFonts w:eastAsia="Garamond"/>
          <w:sz w:val="8"/>
        </w:rPr>
        <w:t xml:space="preserve"> </w:t>
      </w:r>
      <w:r w:rsidRPr="00A42D14">
        <w:rPr>
          <w:sz w:val="8"/>
        </w:rPr>
        <w:t>She</w:t>
      </w:r>
      <w:r w:rsidRPr="00A42D14">
        <w:rPr>
          <w:rFonts w:eastAsia="Garamond"/>
          <w:sz w:val="8"/>
        </w:rPr>
        <w:t xml:space="preserve"> </w:t>
      </w:r>
      <w:r w:rsidRPr="00A42D14">
        <w:rPr>
          <w:sz w:val="8"/>
        </w:rPr>
        <w:t>gave</w:t>
      </w:r>
      <w:r w:rsidRPr="00A42D14">
        <w:rPr>
          <w:rFonts w:eastAsia="Garamond"/>
          <w:sz w:val="8"/>
        </w:rPr>
        <w:t xml:space="preserve"> </w:t>
      </w:r>
      <w:r w:rsidRPr="00A42D14">
        <w:rPr>
          <w:sz w:val="8"/>
        </w:rPr>
        <w:t>birth</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commodity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Human,</w:t>
      </w:r>
      <w:r w:rsidRPr="00A42D14">
        <w:rPr>
          <w:rFonts w:eastAsia="Garamond"/>
          <w:sz w:val="8"/>
        </w:rPr>
        <w:t xml:space="preserve"> </w:t>
      </w:r>
      <w:r w:rsidRPr="00A42D14">
        <w:rPr>
          <w:sz w:val="8"/>
        </w:rPr>
        <w:t>yet</w:t>
      </w:r>
      <w:r w:rsidRPr="00A42D14">
        <w:rPr>
          <w:rFonts w:eastAsia="Garamond"/>
          <w:sz w:val="8"/>
        </w:rPr>
        <w:t xml:space="preserve"> </w:t>
      </w:r>
      <w:r w:rsidRPr="00A42D14">
        <w:rPr>
          <w:rStyle w:val="StyleUnderline"/>
        </w:rPr>
        <w:t>she</w:t>
      </w:r>
      <w:r w:rsidRPr="00A42D14">
        <w:rPr>
          <w:rStyle w:val="StyleUnderline"/>
          <w:rFonts w:eastAsia="Garamond"/>
        </w:rPr>
        <w:t xml:space="preserve"> </w:t>
      </w:r>
      <w:r w:rsidRPr="00A42D14">
        <w:rPr>
          <w:rStyle w:val="StyleUnderline"/>
        </w:rPr>
        <w:t>had</w:t>
      </w:r>
      <w:r w:rsidRPr="00A42D14">
        <w:rPr>
          <w:rStyle w:val="StyleUnderline"/>
          <w:rFonts w:eastAsia="Garamond"/>
        </w:rPr>
        <w:t xml:space="preserve"> </w:t>
      </w:r>
      <w:r w:rsidRPr="00A42D14">
        <w:rPr>
          <w:rStyle w:val="StyleUnderline"/>
        </w:rPr>
        <w:t>neither</w:t>
      </w:r>
      <w:r w:rsidRPr="00A42D14">
        <w:rPr>
          <w:rStyle w:val="StyleUnderline"/>
          <w:rFonts w:eastAsia="Garamond"/>
        </w:rPr>
        <w:t xml:space="preserve"> </w:t>
      </w:r>
      <w:r w:rsidRPr="00A42D14">
        <w:rPr>
          <w:rStyle w:val="StyleUnderline"/>
        </w:rPr>
        <w:t>subjectivity</w:t>
      </w:r>
      <w:r w:rsidRPr="00A42D14">
        <w:rPr>
          <w:rStyle w:val="StyleUnderline"/>
          <w:rFonts w:eastAsia="Garamond"/>
        </w:rPr>
        <w:t xml:space="preserve"> </w:t>
      </w:r>
      <w:r w:rsidRPr="00A42D14">
        <w:rPr>
          <w:rStyle w:val="StyleUnderline"/>
        </w:rPr>
        <w:t>nor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sofa</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show</w:t>
      </w:r>
      <w:r w:rsidRPr="00A42D14">
        <w:rPr>
          <w:rStyle w:val="StyleUnderline"/>
          <w:rFonts w:eastAsia="Garamond"/>
        </w:rPr>
        <w:t xml:space="preserve"> </w:t>
      </w:r>
      <w:r w:rsidRPr="00A42D14">
        <w:rPr>
          <w:rStyle w:val="StyleUnderline"/>
        </w:rPr>
        <w:t>for</w:t>
      </w:r>
      <w:r w:rsidRPr="00A42D14">
        <w:rPr>
          <w:rStyle w:val="StyleUnderline"/>
          <w:rFonts w:eastAsia="Garamond"/>
        </w:rPr>
        <w:t xml:space="preserve"> </w:t>
      </w:r>
      <w:r w:rsidRPr="00A42D14">
        <w:rPr>
          <w:rStyle w:val="StyleUnderline"/>
        </w:rPr>
        <w:t>it.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eyes,</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world</w:t>
      </w:r>
      <w:r w:rsidRPr="00A42D14">
        <w:rPr>
          <w:rStyle w:val="StyleUnderline"/>
          <w:rFonts w:eastAsia="Garamond"/>
        </w:rPr>
        <w:t>—</w:t>
      </w:r>
      <w:r w:rsidRPr="00A42D14">
        <w:rPr>
          <w:rStyle w:val="StyleUnderline"/>
        </w:rPr>
        <w:t>and</w:t>
      </w:r>
      <w:r w:rsidRPr="00A42D14">
        <w:rPr>
          <w:rStyle w:val="StyleUnderline"/>
          <w:rFonts w:eastAsia="Garamond"/>
        </w:rPr>
        <w:t xml:space="preserve"> </w:t>
      </w:r>
      <w:r w:rsidRPr="00A42D14">
        <w:rPr>
          <w:rStyle w:val="Emphasis"/>
          <w:highlight w:val="cyan"/>
        </w:rPr>
        <w:t>not</w:t>
      </w:r>
      <w:r w:rsidRPr="00A42D14">
        <w:rPr>
          <w:rStyle w:val="Emphasis"/>
          <w:rFonts w:eastAsia="Garamond"/>
          <w:highlight w:val="cyan"/>
        </w:rPr>
        <w:t xml:space="preserve"> </w:t>
      </w:r>
      <w:r w:rsidRPr="00A42D14">
        <w:rPr>
          <w:rStyle w:val="Emphasis"/>
          <w:highlight w:val="cyan"/>
        </w:rPr>
        <w:t>its</w:t>
      </w:r>
      <w:r w:rsidRPr="00A42D14">
        <w:rPr>
          <w:rStyle w:val="Emphasis"/>
          <w:rFonts w:eastAsia="Garamond"/>
          <w:highlight w:val="cyan"/>
        </w:rPr>
        <w:t xml:space="preserve"> </w:t>
      </w:r>
      <w:r w:rsidRPr="00A42D14">
        <w:rPr>
          <w:rStyle w:val="Emphasis"/>
        </w:rPr>
        <w:t>myriad</w:t>
      </w:r>
      <w:r w:rsidRPr="00A42D14">
        <w:rPr>
          <w:rStyle w:val="Emphasis"/>
          <w:rFonts w:eastAsia="Garamond"/>
        </w:rPr>
        <w:t xml:space="preserve"> </w:t>
      </w:r>
      <w:r w:rsidRPr="00A42D14">
        <w:rPr>
          <w:rStyle w:val="Emphasis"/>
        </w:rPr>
        <w:t>discriminatory</w:t>
      </w:r>
      <w:r w:rsidRPr="00A42D14">
        <w:rPr>
          <w:rStyle w:val="Emphasis"/>
          <w:rFonts w:eastAsia="Garamond"/>
        </w:rPr>
        <w:t xml:space="preserve"> </w:t>
      </w:r>
      <w:r w:rsidRPr="00A42D14">
        <w:rPr>
          <w:rStyle w:val="Emphasis"/>
          <w:highlight w:val="cyan"/>
        </w:rPr>
        <w:t>practices,</w:t>
      </w:r>
      <w:r w:rsidRPr="00A42D14">
        <w:rPr>
          <w:rStyle w:val="Emphasis"/>
          <w:rFonts w:eastAsia="Garamond"/>
          <w:highlight w:val="cyan"/>
        </w:rPr>
        <w:t xml:space="preserve"> </w:t>
      </w:r>
      <w:r w:rsidRPr="00A42D14">
        <w:rPr>
          <w:rStyle w:val="Emphasis"/>
          <w:highlight w:val="cyan"/>
        </w:rPr>
        <w:t>but</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world</w:t>
      </w:r>
      <w:r w:rsidRPr="00A42D14">
        <w:rPr>
          <w:rStyle w:val="Emphasis"/>
          <w:rFonts w:eastAsia="Garamond"/>
          <w:highlight w:val="cyan"/>
        </w:rPr>
        <w:t xml:space="preserve"> </w:t>
      </w:r>
      <w:r w:rsidRPr="00A42D14">
        <w:rPr>
          <w:rStyle w:val="Emphasis"/>
          <w:highlight w:val="cyan"/>
        </w:rPr>
        <w:t>itself</w:t>
      </w:r>
      <w:r w:rsidRPr="00A42D14">
        <w:rPr>
          <w:rStyle w:val="StyleUnderline"/>
          <w:rFonts w:eastAsia="Garamond"/>
          <w:highlight w:val="cyan"/>
        </w:rPr>
        <w:t>—</w:t>
      </w:r>
      <w:r w:rsidRPr="00A42D14">
        <w:rPr>
          <w:rStyle w:val="StyleUnderline"/>
          <w:highlight w:val="cyan"/>
        </w:rPr>
        <w:t>was</w:t>
      </w:r>
      <w:r w:rsidRPr="00A42D14">
        <w:rPr>
          <w:rStyle w:val="StyleUnderline"/>
          <w:rFonts w:eastAsia="Garamond"/>
          <w:highlight w:val="cyan"/>
        </w:rPr>
        <w:t xml:space="preserve"> </w:t>
      </w:r>
      <w:r w:rsidRPr="00A42D14">
        <w:rPr>
          <w:rStyle w:val="StyleUnderline"/>
          <w:highlight w:val="cyan"/>
        </w:rPr>
        <w:t>unethical</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yet,</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world</w:t>
      </w:r>
      <w:r w:rsidRPr="00A42D14">
        <w:rPr>
          <w:rStyle w:val="StyleUnderline"/>
          <w:rFonts w:eastAsia="Garamond"/>
        </w:rPr>
        <w:t xml:space="preserve"> </w:t>
      </w:r>
      <w:r w:rsidRPr="00A42D14">
        <w:rPr>
          <w:rStyle w:val="StyleUnderline"/>
        </w:rPr>
        <w:t>passes</w:t>
      </w:r>
      <w:r w:rsidRPr="00A42D14">
        <w:rPr>
          <w:rStyle w:val="StyleUnderline"/>
          <w:rFonts w:eastAsia="Garamond"/>
        </w:rPr>
        <w:t xml:space="preserve"> </w:t>
      </w:r>
      <w:r w:rsidRPr="00A42D14">
        <w:rPr>
          <w:rStyle w:val="StyleUnderline"/>
        </w:rPr>
        <w:t>by</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without</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slightest</w:t>
      </w:r>
      <w:r w:rsidRPr="00A42D14">
        <w:rPr>
          <w:rStyle w:val="StyleUnderline"/>
          <w:rFonts w:eastAsia="Garamond"/>
        </w:rPr>
        <w:t xml:space="preserve"> </w:t>
      </w:r>
      <w:r w:rsidRPr="00A42D14">
        <w:rPr>
          <w:rStyle w:val="StyleUnderline"/>
        </w:rPr>
        <w:t>inclination</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stop</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disabuse</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claim</w:t>
      </w:r>
      <w:r w:rsidRPr="00A42D14">
        <w:rPr>
          <w:sz w:val="8"/>
        </w:rPr>
        <w:t>.</w:t>
      </w:r>
      <w:r w:rsidRPr="00A42D14">
        <w:rPr>
          <w:rFonts w:eastAsia="Garamond"/>
          <w:sz w:val="8"/>
        </w:rPr>
        <w:t xml:space="preserve"> </w:t>
      </w:r>
      <w:r w:rsidRPr="00A42D14">
        <w:rPr>
          <w:sz w:val="8"/>
        </w:rPr>
        <w:t>Instead,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calls</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does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world</w:t>
      </w:r>
      <w:r w:rsidRPr="00A42D14">
        <w:rPr>
          <w:rFonts w:eastAsia="Garamond"/>
          <w:sz w:val="8"/>
        </w:rPr>
        <w:t xml:space="preserve"> </w:t>
      </w:r>
      <w:r w:rsidRPr="00A42D14">
        <w:rPr>
          <w:sz w:val="8"/>
        </w:rPr>
        <w:t>attribute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Native</w:t>
      </w:r>
      <w:r w:rsidRPr="00A42D14">
        <w:rPr>
          <w:rFonts w:eastAsia="Garamond"/>
          <w:sz w:val="8"/>
        </w:rPr>
        <w:t xml:space="preserve"> </w:t>
      </w:r>
      <w:r w:rsidRPr="00A42D14">
        <w:rPr>
          <w:sz w:val="8"/>
        </w:rPr>
        <w:t>American</w:t>
      </w:r>
      <w:r w:rsidRPr="00A42D14">
        <w:rPr>
          <w:rFonts w:eastAsia="Garamond"/>
          <w:sz w:val="8"/>
        </w:rPr>
        <w:t xml:space="preserve"> </w:t>
      </w:r>
      <w:r w:rsidRPr="00A42D14">
        <w:rPr>
          <w:sz w:val="8"/>
        </w:rPr>
        <w:t>man</w:t>
      </w:r>
      <w:r w:rsidRPr="00A42D14">
        <w:rPr>
          <w:rFonts w:eastAsia="Garamond"/>
          <w:sz w:val="8"/>
        </w:rPr>
        <w:t>’</w:t>
      </w:r>
      <w:r w:rsidRPr="00A42D14">
        <w:rPr>
          <w:sz w:val="8"/>
        </w:rPr>
        <w:t>s</w:t>
      </w:r>
      <w:r w:rsidRPr="00A42D14">
        <w:rPr>
          <w:rFonts w:eastAsia="Garamond"/>
          <w:sz w:val="8"/>
        </w:rPr>
        <w:t xml:space="preserve"> </w:t>
      </w:r>
      <w:r w:rsidRPr="00A42D14">
        <w:rPr>
          <w:sz w:val="8"/>
        </w:rPr>
        <w:t>insanity?</w:t>
      </w:r>
      <w:r w:rsidRPr="00A42D14">
        <w:rPr>
          <w:rFonts w:eastAsia="Garamond"/>
          <w:sz w:val="8"/>
        </w:rPr>
        <w:t xml:space="preserve"> “</w:t>
      </w:r>
      <w:r w:rsidRPr="00A42D14">
        <w:rPr>
          <w:sz w:val="8"/>
        </w:rPr>
        <w:t>He</w:t>
      </w:r>
      <w:r w:rsidRPr="00A42D14">
        <w:rPr>
          <w:rFonts w:eastAsia="Garamond"/>
          <w:sz w:val="8"/>
        </w:rPr>
        <w:t>’</w:t>
      </w:r>
      <w:r w:rsidRPr="00A42D14">
        <w:rPr>
          <w:sz w:val="8"/>
        </w:rPr>
        <w:t>s</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he</w:t>
      </w:r>
      <w:r w:rsidRPr="00A42D14">
        <w:rPr>
          <w:rFonts w:eastAsia="Garamond"/>
          <w:sz w:val="8"/>
        </w:rPr>
        <w:t xml:space="preserve"> </w:t>
      </w:r>
      <w:r w:rsidRPr="00A42D14">
        <w:rPr>
          <w:sz w:val="8"/>
        </w:rPr>
        <w:t>thinks</w:t>
      </w:r>
      <w:r w:rsidRPr="00A42D14">
        <w:rPr>
          <w:rFonts w:eastAsia="Garamond"/>
          <w:sz w:val="8"/>
        </w:rPr>
        <w:t xml:space="preserve"> </w:t>
      </w:r>
      <w:r w:rsidRPr="00A42D14">
        <w:rPr>
          <w:sz w:val="8"/>
        </w:rPr>
        <w:t>he</w:t>
      </w:r>
      <w:r w:rsidRPr="00A42D14">
        <w:rPr>
          <w:rFonts w:eastAsia="Garamond"/>
          <w:sz w:val="8"/>
        </w:rPr>
        <w:t>’</w:t>
      </w:r>
      <w:r w:rsidRPr="00A42D14">
        <w:rPr>
          <w:sz w:val="8"/>
        </w:rPr>
        <w:t>s</w:t>
      </w:r>
      <w:r w:rsidRPr="00A42D14">
        <w:rPr>
          <w:rFonts w:eastAsia="Garamond"/>
          <w:sz w:val="8"/>
        </w:rPr>
        <w:t xml:space="preserve"> </w:t>
      </w:r>
      <w:r w:rsidRPr="00A42D14">
        <w:rPr>
          <w:sz w:val="8"/>
        </w:rPr>
        <w:t>getting</w:t>
      </w:r>
      <w:r w:rsidRPr="00A42D14">
        <w:rPr>
          <w:rFonts w:eastAsia="Garamond"/>
          <w:sz w:val="8"/>
        </w:rPr>
        <w:t xml:space="preserve"> </w:t>
      </w:r>
      <w:r w:rsidRPr="00A42D14">
        <w:rPr>
          <w:sz w:val="8"/>
        </w:rPr>
        <w:t>any</w:t>
      </w:r>
      <w:r w:rsidRPr="00A42D14">
        <w:rPr>
          <w:rFonts w:eastAsia="Garamond"/>
          <w:sz w:val="8"/>
        </w:rPr>
        <w:t xml:space="preserve"> </w:t>
      </w:r>
      <w:r w:rsidRPr="00A42D14">
        <w:rPr>
          <w:sz w:val="8"/>
        </w:rPr>
        <w:t>money</w:t>
      </w:r>
      <w:r w:rsidRPr="00A42D14">
        <w:rPr>
          <w:rFonts w:eastAsia="Garamond"/>
          <w:sz w:val="8"/>
        </w:rPr>
        <w:t xml:space="preserve"> </w:t>
      </w:r>
      <w:r w:rsidRPr="00A42D14">
        <w:rPr>
          <w:sz w:val="8"/>
        </w:rPr>
        <w:t>out</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us</w:t>
      </w:r>
      <w:r w:rsidRPr="00A42D14">
        <w:rPr>
          <w:rFonts w:eastAsia="Garamond"/>
          <w:sz w:val="8"/>
        </w:rPr>
        <w:t>”</w:t>
      </w:r>
      <w:r w:rsidRPr="00A42D14">
        <w:rPr>
          <w:sz w:val="8"/>
        </w:rPr>
        <w:t>?</w:t>
      </w:r>
      <w:r w:rsidRPr="00A42D14">
        <w:rPr>
          <w:rFonts w:eastAsia="Garamond"/>
          <w:sz w:val="8"/>
        </w:rPr>
        <w:t xml:space="preserve"> </w:t>
      </w:r>
      <w:r w:rsidRPr="00A42D14">
        <w:rPr>
          <w:sz w:val="8"/>
        </w:rPr>
        <w:t>Surely,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doesn</w:t>
      </w:r>
      <w:r w:rsidRPr="00A42D14">
        <w:rPr>
          <w:rFonts w:eastAsia="Garamond"/>
          <w:sz w:val="8"/>
        </w:rPr>
        <w:t>’</w:t>
      </w:r>
      <w:r w:rsidRPr="00A42D14">
        <w:rPr>
          <w:sz w:val="8"/>
        </w:rPr>
        <w:t>t</w:t>
      </w:r>
      <w:r w:rsidRPr="00A42D14">
        <w:rPr>
          <w:rFonts w:eastAsia="Garamond"/>
          <w:sz w:val="8"/>
        </w:rPr>
        <w:t xml:space="preserve"> </w:t>
      </w:r>
      <w:r w:rsidRPr="00A42D14">
        <w:rPr>
          <w:sz w:val="8"/>
        </w:rPr>
        <w:t>make</w:t>
      </w:r>
      <w:r w:rsidRPr="00A42D14">
        <w:rPr>
          <w:rFonts w:eastAsia="Garamond"/>
          <w:sz w:val="8"/>
        </w:rPr>
        <w:t xml:space="preserve"> </w:t>
      </w:r>
      <w:r w:rsidRPr="00A42D14">
        <w:rPr>
          <w:sz w:val="8"/>
        </w:rPr>
        <w:t>him</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Rather</w:t>
      </w:r>
      <w:r w:rsidRPr="00A42D14">
        <w:rPr>
          <w:rFonts w:eastAsia="Garamond"/>
          <w:sz w:val="8"/>
        </w:rPr>
        <w:t xml:space="preserve"> </w:t>
      </w:r>
      <w:r w:rsidRPr="00A42D14">
        <w:rPr>
          <w:rStyle w:val="StyleUnderline"/>
        </w:rPr>
        <w:t>it</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simply</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indication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Emphasis"/>
        </w:rPr>
        <w:t>he</w:t>
      </w:r>
      <w:r w:rsidRPr="00A42D14">
        <w:rPr>
          <w:rStyle w:val="Emphasis"/>
          <w:rFonts w:eastAsia="Garamond"/>
        </w:rPr>
        <w:t xml:space="preserve"> </w:t>
      </w:r>
      <w:r w:rsidRPr="00A42D14">
        <w:rPr>
          <w:rStyle w:val="Emphasis"/>
        </w:rPr>
        <w:t>does</w:t>
      </w:r>
      <w:r w:rsidRPr="00A42D14">
        <w:rPr>
          <w:rStyle w:val="Emphasis"/>
          <w:rFonts w:eastAsia="Garamond"/>
        </w:rPr>
        <w:t xml:space="preserve"> </w:t>
      </w:r>
      <w:r w:rsidRPr="00A42D14">
        <w:rPr>
          <w:rStyle w:val="Emphasis"/>
        </w:rPr>
        <w:t>not</w:t>
      </w:r>
      <w:r w:rsidRPr="00A42D14">
        <w:rPr>
          <w:rStyle w:val="Emphasis"/>
          <w:rFonts w:eastAsia="Garamond"/>
        </w:rPr>
        <w:t xml:space="preserve"> </w:t>
      </w:r>
      <w:r w:rsidRPr="00A42D14">
        <w:rPr>
          <w:rStyle w:val="Emphasis"/>
        </w:rPr>
        <w:t>have</w:t>
      </w:r>
      <w:r w:rsidRPr="00A42D14">
        <w:rPr>
          <w:rStyle w:val="Emphasis"/>
          <w:rFonts w:eastAsia="Garamond"/>
        </w:rPr>
        <w:t xml:space="preserve"> </w:t>
      </w:r>
      <w:r w:rsidRPr="00A42D14">
        <w:rPr>
          <w:rStyle w:val="Emphasis"/>
        </w:rPr>
        <w:t>a</w:t>
      </w:r>
      <w:r w:rsidRPr="00A42D14">
        <w:rPr>
          <w:rStyle w:val="Emphasis"/>
          <w:rFonts w:eastAsia="Garamond"/>
        </w:rPr>
        <w:t xml:space="preserve"> </w:t>
      </w:r>
      <w:r w:rsidRPr="00A42D14">
        <w:rPr>
          <w:rStyle w:val="Emphasis"/>
        </w:rPr>
        <w:t>big</w:t>
      </w:r>
      <w:r w:rsidRPr="00A42D14">
        <w:rPr>
          <w:rStyle w:val="Emphasis"/>
          <w:rFonts w:eastAsia="Garamond"/>
        </w:rPr>
        <w:t xml:space="preserve"> </w:t>
      </w:r>
      <w:r w:rsidRPr="00A42D14">
        <w:rPr>
          <w:rStyle w:val="Emphasis"/>
        </w:rPr>
        <w:t>enough</w:t>
      </w:r>
      <w:r w:rsidRPr="00A42D14">
        <w:rPr>
          <w:rStyle w:val="Emphasis"/>
          <w:rFonts w:eastAsia="Garamond"/>
        </w:rPr>
        <w:t xml:space="preserve"> </w:t>
      </w:r>
      <w:r w:rsidRPr="00A42D14">
        <w:rPr>
          <w:rStyle w:val="Emphasis"/>
        </w:rPr>
        <w:t>gun.</w:t>
      </w:r>
      <w:r w:rsidRPr="00A42D14">
        <w:rPr>
          <w:rStyle w:val="Emphasis"/>
          <w:rFonts w:eastAsia="Garamond"/>
        </w:rPr>
        <w:t xml:space="preserve"> </w:t>
      </w:r>
      <w:r w:rsidRPr="00A42D14">
        <w:rPr>
          <w:rStyle w:val="StyleUnderline"/>
        </w:rPr>
        <w:t>What</w:t>
      </w:r>
      <w:r w:rsidRPr="00A42D14">
        <w:rPr>
          <w:rStyle w:val="StyleUnderline"/>
          <w:rFonts w:eastAsia="Garamond"/>
        </w:rPr>
        <w:t xml:space="preserve"> </w:t>
      </w:r>
      <w:r w:rsidRPr="00A42D14">
        <w:rPr>
          <w:rStyle w:val="StyleUnderline"/>
        </w:rPr>
        <w:t>are</w:t>
      </w:r>
      <w:r w:rsidRPr="00A42D14">
        <w:rPr>
          <w:rStyle w:val="StyleUnderline"/>
          <w:rFonts w:eastAsia="Garamond"/>
        </w:rPr>
        <w:t xml:space="preserve"> </w:t>
      </w:r>
      <w:r w:rsidRPr="00A42D14">
        <w:rPr>
          <w:rStyle w:val="StyleUnderline"/>
        </w:rPr>
        <w:t>we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make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world</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Emphasis"/>
        </w:rPr>
        <w:t>responds</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most</w:t>
      </w:r>
      <w:r w:rsidRPr="00A42D14">
        <w:rPr>
          <w:rStyle w:val="Emphasis"/>
          <w:rFonts w:eastAsia="Garamond"/>
        </w:rPr>
        <w:t xml:space="preserve"> </w:t>
      </w:r>
      <w:r w:rsidRPr="00A42D14">
        <w:rPr>
          <w:rStyle w:val="Emphasis"/>
        </w:rPr>
        <w:t>lucid</w:t>
      </w:r>
      <w:r w:rsidRPr="00A42D14">
        <w:rPr>
          <w:rStyle w:val="Emphasis"/>
          <w:rFonts w:eastAsia="Garamond"/>
        </w:rPr>
        <w:t xml:space="preserve"> </w:t>
      </w:r>
      <w:r w:rsidRPr="00A42D14">
        <w:rPr>
          <w:rStyle w:val="Emphasis"/>
        </w:rPr>
        <w:t>enunciation</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ethics</w:t>
      </w:r>
      <w:r w:rsidRPr="00A42D14">
        <w:rPr>
          <w:rStyle w:val="Emphasis"/>
          <w:rFonts w:eastAsia="Garamond"/>
        </w:rPr>
        <w:t xml:space="preserve"> </w:t>
      </w:r>
      <w:r w:rsidRPr="00A42D14">
        <w:rPr>
          <w:rStyle w:val="Emphasis"/>
        </w:rPr>
        <w:t>with</w:t>
      </w:r>
      <w:r w:rsidRPr="00A42D14">
        <w:rPr>
          <w:rStyle w:val="Emphasis"/>
          <w:rFonts w:eastAsia="Garamond"/>
        </w:rPr>
        <w:t xml:space="preserve"> </w:t>
      </w:r>
      <w:r w:rsidRPr="00A42D14">
        <w:rPr>
          <w:rStyle w:val="Emphasis"/>
        </w:rPr>
        <w:t>violence</w:t>
      </w:r>
      <w:r w:rsidRPr="00A42D14">
        <w:rPr>
          <w:rStyle w:val="StyleUnderline"/>
        </w:rPr>
        <w:t>?</w:t>
      </w:r>
      <w:r w:rsidRPr="00A42D14">
        <w:rPr>
          <w:rStyle w:val="StyleUnderline"/>
          <w:rFonts w:eastAsia="Garamond"/>
        </w:rPr>
        <w:t xml:space="preserve"> </w:t>
      </w:r>
      <w:r w:rsidRPr="00A42D14">
        <w:rPr>
          <w:sz w:val="8"/>
        </w:rPr>
        <w:t>What</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foundational</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ethico-political?</w:t>
      </w:r>
      <w:r w:rsidRPr="00A42D14">
        <w:rPr>
          <w:rFonts w:eastAsia="Garamond"/>
          <w:sz w:val="8"/>
        </w:rPr>
        <w:t xml:space="preserve"> </w:t>
      </w:r>
      <w:r w:rsidRPr="00A42D14">
        <w:rPr>
          <w:sz w:val="8"/>
        </w:rPr>
        <w:t>Why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these</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so</w:t>
      </w:r>
      <w:r w:rsidRPr="00A42D14">
        <w:rPr>
          <w:rFonts w:eastAsia="Garamond"/>
          <w:sz w:val="8"/>
        </w:rPr>
        <w:t xml:space="preserve"> </w:t>
      </w:r>
      <w:r w:rsidRPr="00A42D14">
        <w:rPr>
          <w:sz w:val="8"/>
        </w:rPr>
        <w:t>scandalous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rarely</w:t>
      </w:r>
      <w:r w:rsidRPr="00A42D14">
        <w:rPr>
          <w:rFonts w:eastAsia="Garamond"/>
          <w:sz w:val="8"/>
        </w:rPr>
        <w:t xml:space="preserve"> </w:t>
      </w:r>
      <w:r w:rsidRPr="00A42D14">
        <w:rPr>
          <w:sz w:val="8"/>
        </w:rPr>
        <w:t>posed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intellectually,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cinematically</w:t>
      </w:r>
      <w:r w:rsidRPr="00A42D14">
        <w:rPr>
          <w:rFonts w:eastAsia="Garamond"/>
          <w:sz w:val="8"/>
        </w:rPr>
        <w:t>—</w:t>
      </w:r>
      <w:r w:rsidRPr="00A42D14">
        <w:rPr>
          <w:sz w:val="8"/>
        </w:rPr>
        <w:t>unless</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posed</w:t>
      </w:r>
      <w:r w:rsidRPr="00A42D14">
        <w:rPr>
          <w:rFonts w:eastAsia="Garamond"/>
          <w:sz w:val="8"/>
        </w:rPr>
        <w:t xml:space="preserve"> </w:t>
      </w:r>
      <w:r w:rsidRPr="00A42D14">
        <w:rPr>
          <w:sz w:val="8"/>
        </w:rPr>
        <w:t>obliquely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unconsciously,</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accident?</w:t>
      </w:r>
      <w:r w:rsidRPr="00A42D14">
        <w:rPr>
          <w:rFonts w:eastAsia="Garamond"/>
          <w:sz w:val="8"/>
        </w:rPr>
        <w:t xml:space="preserve"> </w:t>
      </w:r>
      <w:r w:rsidRPr="00A42D14">
        <w:rPr>
          <w:sz w:val="8"/>
        </w:rPr>
        <w:t>Return</w:t>
      </w:r>
      <w:r w:rsidRPr="00A42D14">
        <w:rPr>
          <w:rFonts w:eastAsia="Garamond"/>
          <w:sz w:val="8"/>
        </w:rPr>
        <w:t xml:space="preserve"> </w:t>
      </w:r>
      <w:r w:rsidRPr="00A42D14">
        <w:rPr>
          <w:sz w:val="8"/>
        </w:rPr>
        <w:t>Turtle</w:t>
      </w:r>
      <w:r w:rsidRPr="00A42D14">
        <w:rPr>
          <w:rFonts w:eastAsia="Garamond"/>
          <w:sz w:val="8"/>
        </w:rPr>
        <w:t xml:space="preserve"> </w:t>
      </w:r>
      <w:r w:rsidRPr="00A42D14">
        <w:rPr>
          <w:sz w:val="8"/>
        </w:rPr>
        <w:t>Island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Savage.</w:t>
      </w:r>
      <w:r w:rsidRPr="00A42D14">
        <w:rPr>
          <w:rFonts w:eastAsia="Garamond"/>
          <w:sz w:val="8"/>
        </w:rPr>
        <w:t xml:space="preserve">” </w:t>
      </w:r>
      <w:r w:rsidRPr="00A42D14">
        <w:rPr>
          <w:rStyle w:val="StyleUnderline"/>
          <w:highlight w:val="cyan"/>
        </w:rPr>
        <w:t>Repair</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demolished</w:t>
      </w:r>
      <w:r w:rsidRPr="00A42D14">
        <w:rPr>
          <w:rStyle w:val="StyleUnderline"/>
          <w:rFonts w:eastAsia="Garamond"/>
          <w:highlight w:val="cyan"/>
        </w:rPr>
        <w:t xml:space="preserve"> </w:t>
      </w:r>
      <w:r w:rsidRPr="00A42D14">
        <w:rPr>
          <w:rStyle w:val="StyleUnderline"/>
          <w:highlight w:val="cyan"/>
        </w:rPr>
        <w:t>subjectivity</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Slave</w:t>
      </w:r>
      <w:r w:rsidRPr="00A42D14">
        <w:rPr>
          <w:sz w:val="8"/>
          <w:highlight w:val="yellow"/>
        </w:rPr>
        <w:t>.</w:t>
      </w:r>
      <w:r w:rsidRPr="00A42D14">
        <w:rPr>
          <w:rFonts w:eastAsia="Garamond"/>
          <w:sz w:val="8"/>
        </w:rPr>
        <w:t xml:space="preserve"> </w:t>
      </w:r>
      <w:r w:rsidRPr="00A42D14">
        <w:rPr>
          <w:rStyle w:val="StyleUnderline"/>
        </w:rPr>
        <w:t>Two</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sentences,</w:t>
      </w:r>
      <w:r w:rsidRPr="00A42D14">
        <w:rPr>
          <w:rStyle w:val="StyleUnderline"/>
          <w:rFonts w:eastAsia="Garamond"/>
        </w:rPr>
        <w:t xml:space="preserve"> </w:t>
      </w:r>
      <w:r w:rsidRPr="00A42D14">
        <w:rPr>
          <w:rStyle w:val="StyleUnderline"/>
        </w:rPr>
        <w:t>thirteen</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words,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structure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rPr>
        <w:t xml:space="preserve"> </w:t>
      </w:r>
      <w:r w:rsidRPr="00A42D14">
        <w:rPr>
          <w:rStyle w:val="StyleUnderline"/>
        </w:rPr>
        <w:t>(</w:t>
      </w:r>
      <w:r w:rsidRPr="00676C82">
        <w:rPr>
          <w:rStyle w:val="StyleUnderline"/>
        </w:rPr>
        <w:t>and</w:t>
      </w:r>
      <w:r w:rsidRPr="00A42D14">
        <w:rPr>
          <w:rStyle w:val="StyleUnderline"/>
          <w:rFonts w:eastAsia="Garamond"/>
        </w:rPr>
        <w:t xml:space="preserve"> </w:t>
      </w:r>
      <w:r w:rsidRPr="00A42D14">
        <w:rPr>
          <w:rStyle w:val="StyleUnderline"/>
        </w:rPr>
        <w:t>perhaps</w:t>
      </w:r>
      <w:r w:rsidRPr="00A42D14">
        <w:rPr>
          <w:rStyle w:val="StyleUnderline"/>
          <w:rFonts w:eastAsia="Garamond"/>
        </w:rPr>
        <w:t xml:space="preserve"> </w:t>
      </w:r>
      <w:r w:rsidRPr="00A42D14">
        <w:rPr>
          <w:rStyle w:val="Emphasis"/>
        </w:rPr>
        <w:t>global)</w:t>
      </w:r>
      <w:r w:rsidRPr="00A42D14">
        <w:rPr>
          <w:rStyle w:val="Emphasis"/>
          <w:rFonts w:eastAsia="Garamond"/>
        </w:rPr>
        <w:t xml:space="preserve"> </w:t>
      </w:r>
      <w:r w:rsidRPr="00A42D14">
        <w:rPr>
          <w:rStyle w:val="Emphasis"/>
          <w:highlight w:val="cyan"/>
        </w:rPr>
        <w:t>antagonisms</w:t>
      </w:r>
      <w:r w:rsidRPr="00A42D14">
        <w:rPr>
          <w:rStyle w:val="Emphasis"/>
          <w:rFonts w:eastAsia="Garamond"/>
          <w:highlight w:val="cyan"/>
        </w:rPr>
        <w:t xml:space="preserve"> </w:t>
      </w:r>
      <w:r w:rsidRPr="00A42D14">
        <w:rPr>
          <w:rStyle w:val="Emphasis"/>
          <w:highlight w:val="cyan"/>
        </w:rPr>
        <w:t>would</w:t>
      </w:r>
      <w:r w:rsidRPr="00A42D14">
        <w:rPr>
          <w:rStyle w:val="Emphasis"/>
          <w:rFonts w:eastAsia="Garamond"/>
          <w:highlight w:val="cyan"/>
        </w:rPr>
        <w:t xml:space="preserve"> </w:t>
      </w:r>
      <w:r w:rsidRPr="00A42D14">
        <w:rPr>
          <w:rStyle w:val="Emphasis"/>
          <w:highlight w:val="cyan"/>
        </w:rPr>
        <w:t>be</w:t>
      </w:r>
      <w:r w:rsidRPr="00A42D14">
        <w:rPr>
          <w:rStyle w:val="Emphasis"/>
          <w:rFonts w:eastAsia="Garamond"/>
          <w:highlight w:val="cyan"/>
        </w:rPr>
        <w:t xml:space="preserve"> </w:t>
      </w:r>
      <w:r w:rsidRPr="00A42D14">
        <w:rPr>
          <w:rStyle w:val="Emphasis"/>
          <w:highlight w:val="cyan"/>
        </w:rPr>
        <w:t>dismantled.</w:t>
      </w:r>
      <w:r w:rsidRPr="00A42D14">
        <w:rPr>
          <w:rFonts w:eastAsia="Garamond"/>
          <w:sz w:val="8"/>
          <w:highlight w:val="cyan"/>
        </w:rPr>
        <w:t xml:space="preserve"> </w:t>
      </w:r>
      <w:r w:rsidRPr="00A42D14">
        <w:rPr>
          <w:rStyle w:val="StyleUnderline"/>
          <w:highlight w:val="cyan"/>
        </w:rPr>
        <w:t>An</w:t>
      </w:r>
      <w:r w:rsidRPr="00A42D14">
        <w:rPr>
          <w:rStyle w:val="StyleUnderline"/>
          <w:rFonts w:eastAsia="Garamond"/>
          <w:highlight w:val="cyan"/>
        </w:rPr>
        <w:t xml:space="preserve"> “</w:t>
      </w:r>
      <w:r w:rsidRPr="00A42D14">
        <w:rPr>
          <w:rStyle w:val="StyleUnderline"/>
          <w:highlight w:val="cyan"/>
        </w:rPr>
        <w:t>ethical</w:t>
      </w:r>
      <w:r w:rsidRPr="00A42D14">
        <w:rPr>
          <w:rStyle w:val="StyleUnderline"/>
          <w:rFonts w:eastAsia="Garamond"/>
          <w:highlight w:val="cyan"/>
        </w:rPr>
        <w:t xml:space="preserve"> </w:t>
      </w:r>
      <w:r w:rsidRPr="00A42D14">
        <w:rPr>
          <w:rStyle w:val="StyleUnderline"/>
          <w:highlight w:val="cyan"/>
        </w:rPr>
        <w:t>modernity</w:t>
      </w:r>
      <w:r w:rsidRPr="00A42D14">
        <w:rPr>
          <w:rStyle w:val="StyleUnderline"/>
          <w:rFonts w:eastAsia="Garamond"/>
          <w:highlight w:val="cyan"/>
        </w:rPr>
        <w:t xml:space="preserve">” </w:t>
      </w:r>
      <w:r w:rsidRPr="00A42D14">
        <w:rPr>
          <w:rStyle w:val="StyleUnderline"/>
          <w:highlight w:val="cyan"/>
        </w:rPr>
        <w:t>would</w:t>
      </w:r>
      <w:r w:rsidRPr="00A42D14">
        <w:rPr>
          <w:rStyle w:val="StyleUnderline"/>
          <w:rFonts w:eastAsia="Garamond"/>
          <w:highlight w:val="cyan"/>
        </w:rPr>
        <w:t xml:space="preserve"> </w:t>
      </w:r>
      <w:r w:rsidRPr="00A42D14">
        <w:rPr>
          <w:rStyle w:val="StyleUnderline"/>
          <w:highlight w:val="cyan"/>
        </w:rPr>
        <w:t>no</w:t>
      </w:r>
      <w:r w:rsidRPr="00A42D14">
        <w:rPr>
          <w:rStyle w:val="StyleUnderline"/>
          <w:rFonts w:eastAsia="Garamond"/>
          <w:highlight w:val="cyan"/>
        </w:rPr>
        <w:t xml:space="preserve"> </w:t>
      </w:r>
      <w:r w:rsidRPr="00A42D14">
        <w:rPr>
          <w:rStyle w:val="StyleUnderline"/>
          <w:highlight w:val="cyan"/>
        </w:rPr>
        <w:t>longer</w:t>
      </w:r>
      <w:r w:rsidRPr="00A42D14">
        <w:rPr>
          <w:rStyle w:val="StyleUnderline"/>
          <w:rFonts w:eastAsia="Garamond"/>
          <w:highlight w:val="cyan"/>
        </w:rPr>
        <w:t xml:space="preserve"> </w:t>
      </w:r>
      <w:r w:rsidRPr="00A42D14">
        <w:rPr>
          <w:rStyle w:val="StyleUnderline"/>
          <w:highlight w:val="cyan"/>
        </w:rPr>
        <w:t>sound</w:t>
      </w:r>
      <w:r w:rsidRPr="00A42D14">
        <w:rPr>
          <w:rStyle w:val="StyleUnderline"/>
          <w:rFonts w:eastAsia="Garamond"/>
          <w:highlight w:val="cyan"/>
        </w:rPr>
        <w:t xml:space="preserve"> </w:t>
      </w:r>
      <w:r w:rsidRPr="00A42D14">
        <w:rPr>
          <w:rStyle w:val="StyleUnderline"/>
          <w:highlight w:val="cyan"/>
        </w:rPr>
        <w:t>like</w:t>
      </w:r>
      <w:r w:rsidRPr="00A42D14">
        <w:rPr>
          <w:rStyle w:val="StyleUnderline"/>
          <w:rFonts w:eastAsia="Garamond"/>
          <w:highlight w:val="cyan"/>
        </w:rPr>
        <w:t xml:space="preserve"> </w:t>
      </w:r>
      <w:r w:rsidRPr="00A42D14">
        <w:rPr>
          <w:rStyle w:val="StyleUnderline"/>
          <w:highlight w:val="cyan"/>
        </w:rPr>
        <w:t>an</w:t>
      </w:r>
      <w:r w:rsidRPr="00A42D14">
        <w:rPr>
          <w:rStyle w:val="StyleUnderline"/>
          <w:rFonts w:eastAsia="Garamond"/>
          <w:highlight w:val="cyan"/>
        </w:rPr>
        <w:t xml:space="preserve"> </w:t>
      </w:r>
      <w:r w:rsidRPr="00A42D14">
        <w:rPr>
          <w:rStyle w:val="StyleUnderline"/>
          <w:highlight w:val="cyan"/>
        </w:rPr>
        <w:t>oxymoron</w:t>
      </w:r>
      <w:r w:rsidRPr="00A42D14">
        <w:rPr>
          <w:sz w:val="8"/>
        </w:rPr>
        <w:t>.</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there</w:t>
      </w:r>
      <w:r w:rsidRPr="00A42D14">
        <w:rPr>
          <w:rFonts w:eastAsia="Garamond"/>
          <w:sz w:val="8"/>
        </w:rPr>
        <w:t xml:space="preserve"> </w:t>
      </w:r>
      <w:r w:rsidRPr="00A42D14">
        <w:rPr>
          <w:rStyle w:val="StyleUnderline"/>
          <w:highlight w:val="cyan"/>
        </w:rPr>
        <w:t>we</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busy</w:t>
      </w:r>
      <w:r w:rsidRPr="00A42D14">
        <w:rPr>
          <w:rStyle w:val="StyleUnderline"/>
          <w:rFonts w:eastAsia="Garamond"/>
          <w:highlight w:val="cyan"/>
        </w:rPr>
        <w:t xml:space="preserve"> </w:t>
      </w:r>
      <w:r w:rsidRPr="00A42D14">
        <w:rPr>
          <w:rStyle w:val="StyleUnderline"/>
          <w:highlight w:val="cyan"/>
        </w:rPr>
        <w:t>ourselves</w:t>
      </w:r>
      <w:r w:rsidRPr="00A42D14">
        <w:rPr>
          <w:rStyle w:val="StyleUnderline"/>
          <w:rFonts w:eastAsia="Garamond"/>
          <w:highlight w:val="cyan"/>
        </w:rPr>
        <w:t xml:space="preserve"> </w:t>
      </w:r>
      <w:r w:rsidRPr="00A42D14">
        <w:rPr>
          <w:rStyle w:val="StyleUnderline"/>
          <w:highlight w:val="cyan"/>
        </w:rPr>
        <w:t>with</w:t>
      </w:r>
      <w:r w:rsidRPr="00A42D14">
        <w:rPr>
          <w:rStyle w:val="StyleUnderline"/>
          <w:rFonts w:eastAsia="Garamond"/>
          <w:highlight w:val="cyan"/>
        </w:rPr>
        <w:t xml:space="preserve"> </w:t>
      </w:r>
      <w:r w:rsidRPr="00A42D14">
        <w:rPr>
          <w:rStyle w:val="Emphasis"/>
          <w:highlight w:val="cyan"/>
        </w:rPr>
        <w:t>important</w:t>
      </w:r>
      <w:r w:rsidRPr="00A42D14">
        <w:rPr>
          <w:rStyle w:val="Emphasis"/>
          <w:rFonts w:eastAsia="Garamond"/>
          <w:highlight w:val="cyan"/>
        </w:rPr>
        <w:t xml:space="preserve"> </w:t>
      </w:r>
      <w:r w:rsidRPr="00A42D14">
        <w:rPr>
          <w:rStyle w:val="Emphasis"/>
          <w:highlight w:val="cyan"/>
        </w:rPr>
        <w:t>conflicts</w:t>
      </w:r>
      <w:r w:rsidRPr="00A42D14">
        <w:rPr>
          <w:rStyle w:val="Emphasis"/>
          <w:rFonts w:eastAsia="Garamond"/>
          <w:highlight w:val="cyan"/>
        </w:rPr>
        <w:t xml:space="preserve"> </w:t>
      </w:r>
      <w:r w:rsidRPr="00A42D14">
        <w:rPr>
          <w:rStyle w:val="Emphasis"/>
          <w:highlight w:val="cyan"/>
        </w:rPr>
        <w:t>that</w:t>
      </w:r>
      <w:r w:rsidRPr="00A42D14">
        <w:rPr>
          <w:rStyle w:val="Emphasis"/>
          <w:rFonts w:eastAsia="Garamond"/>
          <w:highlight w:val="cyan"/>
        </w:rPr>
        <w:t xml:space="preserve"> </w:t>
      </w:r>
      <w:r w:rsidRPr="00A42D14">
        <w:rPr>
          <w:rStyle w:val="Emphasis"/>
          <w:highlight w:val="cyan"/>
        </w:rPr>
        <w:t>have</w:t>
      </w:r>
      <w:r w:rsidRPr="00A42D14">
        <w:rPr>
          <w:rStyle w:val="Emphasis"/>
          <w:rFonts w:eastAsia="Garamond"/>
          <w:highlight w:val="cyan"/>
        </w:rPr>
        <w:t xml:space="preserve"> </w:t>
      </w:r>
      <w:r w:rsidRPr="00A42D14">
        <w:rPr>
          <w:rStyle w:val="Emphasis"/>
          <w:highlight w:val="cyan"/>
        </w:rPr>
        <w:t>been</w:t>
      </w:r>
      <w:r w:rsidRPr="00A42D14">
        <w:rPr>
          <w:rStyle w:val="Emphasis"/>
          <w:rFonts w:eastAsia="Garamond"/>
          <w:highlight w:val="cyan"/>
        </w:rPr>
        <w:t xml:space="preserve"> </w:t>
      </w:r>
      <w:r w:rsidRPr="00A42D14">
        <w:rPr>
          <w:rStyle w:val="Emphasis"/>
          <w:highlight w:val="cyan"/>
        </w:rPr>
        <w:t>promoted</w:t>
      </w:r>
      <w:r w:rsidRPr="00A42D14">
        <w:rPr>
          <w:rStyle w:val="Emphasis"/>
          <w:rFonts w:eastAsia="Garamond"/>
          <w:highlight w:val="cyan"/>
        </w:rPr>
        <w:t xml:space="preserve"> </w:t>
      </w:r>
      <w:r w:rsidRPr="00A42D14">
        <w:rPr>
          <w:rStyle w:val="Emphasis"/>
          <w:highlight w:val="cyan"/>
        </w:rPr>
        <w:t>to</w:t>
      </w:r>
      <w:r w:rsidRPr="00676C82">
        <w:rPr>
          <w:rStyle w:val="Emphasis"/>
          <w:rFonts w:eastAsia="Garamond"/>
        </w:rPr>
        <w:t xml:space="preserve"> </w:t>
      </w:r>
      <w:r w:rsidRPr="00676C82">
        <w:rPr>
          <w:rStyle w:val="Emphasis"/>
        </w:rPr>
        <w:t>the</w:t>
      </w:r>
      <w:r w:rsidRPr="00676C82">
        <w:rPr>
          <w:rStyle w:val="Emphasis"/>
          <w:rFonts w:eastAsia="Garamond"/>
        </w:rPr>
        <w:t xml:space="preserve"> </w:t>
      </w:r>
      <w:r w:rsidRPr="00676C82">
        <w:rPr>
          <w:rStyle w:val="Emphasis"/>
        </w:rPr>
        <w:t>level</w:t>
      </w:r>
      <w:r w:rsidRPr="00676C82">
        <w:rPr>
          <w:rStyle w:val="Emphasis"/>
          <w:rFonts w:eastAsia="Garamond"/>
        </w:rPr>
        <w:t xml:space="preserve"> </w:t>
      </w:r>
      <w:r w:rsidRPr="00676C82">
        <w:rPr>
          <w:rStyle w:val="Emphasis"/>
        </w:rPr>
        <w:t>of</w:t>
      </w:r>
      <w:r w:rsidRPr="00676C82">
        <w:rPr>
          <w:rStyle w:val="Emphasis"/>
          <w:rFonts w:eastAsia="Garamond"/>
        </w:rPr>
        <w:t xml:space="preserve"> </w:t>
      </w:r>
      <w:r w:rsidRPr="00A42D14">
        <w:rPr>
          <w:rStyle w:val="Emphasis"/>
          <w:highlight w:val="cyan"/>
        </w:rPr>
        <w:t>antagonisms</w:t>
      </w:r>
      <w:r w:rsidRPr="00676C82">
        <w:rPr>
          <w:rStyle w:val="Emphasis"/>
        </w:rPr>
        <w:t>:</w:t>
      </w:r>
      <w:r w:rsidRPr="00676C82">
        <w:rPr>
          <w:rStyle w:val="Emphasis"/>
          <w:rFonts w:eastAsia="Garamond"/>
        </w:rPr>
        <w:t xml:space="preserve"> </w:t>
      </w:r>
      <w:r w:rsidRPr="00676C82">
        <w:rPr>
          <w:rStyle w:val="Emphasis"/>
        </w:rPr>
        <w:t>class</w:t>
      </w:r>
      <w:r w:rsidRPr="00676C82">
        <w:rPr>
          <w:rStyle w:val="Emphasis"/>
          <w:rFonts w:eastAsia="Garamond"/>
        </w:rPr>
        <w:t xml:space="preserve"> </w:t>
      </w:r>
      <w:r w:rsidRPr="00676C82">
        <w:rPr>
          <w:rStyle w:val="Emphasis"/>
        </w:rPr>
        <w:t>struggle,</w:t>
      </w:r>
      <w:r w:rsidRPr="00676C82">
        <w:rPr>
          <w:rStyle w:val="Emphasis"/>
          <w:rFonts w:eastAsia="Garamond"/>
        </w:rPr>
        <w:t xml:space="preserve"> </w:t>
      </w:r>
      <w:r w:rsidRPr="00676C82">
        <w:rPr>
          <w:rStyle w:val="Emphasis"/>
        </w:rPr>
        <w:t>gender</w:t>
      </w:r>
      <w:r w:rsidRPr="00676C82">
        <w:rPr>
          <w:rStyle w:val="Emphasis"/>
          <w:rFonts w:eastAsia="Garamond"/>
        </w:rPr>
        <w:t xml:space="preserve"> </w:t>
      </w:r>
      <w:r w:rsidRPr="00676C82">
        <w:rPr>
          <w:rStyle w:val="Emphasis"/>
        </w:rPr>
        <w:t>conflict,</w:t>
      </w:r>
      <w:r w:rsidRPr="00676C82">
        <w:rPr>
          <w:rStyle w:val="Emphasis"/>
          <w:rFonts w:eastAsia="Garamond"/>
        </w:rPr>
        <w:t xml:space="preserve"> </w:t>
      </w:r>
      <w:r w:rsidRPr="00676C82">
        <w:rPr>
          <w:rStyle w:val="Emphasis"/>
        </w:rPr>
        <w:t>immigrants</w:t>
      </w:r>
      <w:r w:rsidRPr="00676C82">
        <w:rPr>
          <w:rStyle w:val="Emphasis"/>
          <w:rFonts w:eastAsia="Garamond"/>
        </w:rPr>
        <w:t xml:space="preserve"> </w:t>
      </w:r>
      <w:r w:rsidRPr="00676C82">
        <w:rPr>
          <w:rStyle w:val="Emphasis"/>
        </w:rPr>
        <w:t>rights</w:t>
      </w:r>
      <w:r w:rsidRPr="00A42D14">
        <w:rPr>
          <w:rStyle w:val="Emphasis"/>
          <w:sz w:val="8"/>
          <w:highlight w:val="cyan"/>
          <w:u w:val="none"/>
        </w:rPr>
        <w:t>.</w:t>
      </w:r>
      <w:r w:rsidRPr="00A42D14">
        <w:rPr>
          <w:rStyle w:val="Emphasis"/>
          <w:sz w:val="8"/>
          <w:u w:val="none"/>
        </w:rPr>
        <w:t xml:space="preserve"> </w:t>
      </w:r>
      <w:r w:rsidRPr="00A42D14">
        <w:rPr>
          <w:sz w:val="8"/>
        </w:rPr>
        <w:t>When</w:t>
      </w:r>
      <w:r w:rsidRPr="00A42D14">
        <w:rPr>
          <w:rFonts w:eastAsia="Garamond"/>
          <w:sz w:val="8"/>
        </w:rPr>
        <w:t xml:space="preserve"> </w:t>
      </w:r>
      <w:r w:rsidRPr="00A42D14">
        <w:rPr>
          <w:sz w:val="8"/>
        </w:rPr>
        <w:t>pared</w:t>
      </w:r>
      <w:r w:rsidRPr="00A42D14">
        <w:rPr>
          <w:rFonts w:eastAsia="Garamond"/>
          <w:sz w:val="8"/>
        </w:rPr>
        <w:t xml:space="preserve"> </w:t>
      </w:r>
      <w:r w:rsidRPr="00A42D14">
        <w:rPr>
          <w:sz w:val="8"/>
        </w:rPr>
        <w:t>down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thirteen</w:t>
      </w:r>
      <w:r w:rsidRPr="00A42D14">
        <w:rPr>
          <w:rFonts w:eastAsia="Garamond"/>
          <w:sz w:val="8"/>
        </w:rPr>
        <w:t xml:space="preserve"> </w:t>
      </w:r>
      <w:r w:rsidRPr="00A42D14">
        <w:rPr>
          <w:sz w:val="8"/>
        </w:rPr>
        <w:t>words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two</w:t>
      </w:r>
      <w:r w:rsidRPr="00A42D14">
        <w:rPr>
          <w:rFonts w:eastAsia="Garamond"/>
          <w:sz w:val="8"/>
        </w:rPr>
        <w:t xml:space="preserve"> </w:t>
      </w:r>
      <w:r w:rsidRPr="00A42D14">
        <w:rPr>
          <w:sz w:val="8"/>
        </w:rPr>
        <w:t>sentences,</w:t>
      </w:r>
      <w:r w:rsidRPr="00A42D14">
        <w:rPr>
          <w:rFonts w:eastAsia="Garamond"/>
          <w:sz w:val="8"/>
        </w:rPr>
        <w:t xml:space="preserve"> </w:t>
      </w:r>
      <w:r w:rsidRPr="00A42D14">
        <w:rPr>
          <w:rStyle w:val="StyleUnderline"/>
        </w:rPr>
        <w:t>one</w:t>
      </w:r>
      <w:r w:rsidRPr="00A42D14">
        <w:rPr>
          <w:rStyle w:val="StyleUnderline"/>
          <w:rFonts w:eastAsia="Garamond"/>
        </w:rPr>
        <w:t xml:space="preserve"> </w:t>
      </w:r>
      <w:r w:rsidRPr="00A42D14">
        <w:rPr>
          <w:rStyle w:val="StyleUnderline"/>
        </w:rPr>
        <w:t>cannot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wonder</w:t>
      </w:r>
      <w:r w:rsidRPr="00A42D14">
        <w:rPr>
          <w:rStyle w:val="StyleUnderline"/>
          <w:rFonts w:eastAsia="Garamond"/>
        </w:rPr>
        <w:t xml:space="preserve"> </w:t>
      </w:r>
      <w:r w:rsidRPr="00A42D14">
        <w:rPr>
          <w:rStyle w:val="StyleUnderline"/>
        </w:rPr>
        <w:t>why</w:t>
      </w:r>
      <w:r w:rsidRPr="00A42D14">
        <w:rPr>
          <w:rStyle w:val="StyleUnderline"/>
          <w:rFonts w:eastAsia="Garamond"/>
        </w:rPr>
        <w:t xml:space="preserve"> </w:t>
      </w:r>
      <w:r w:rsidRPr="00A42D14">
        <w:rPr>
          <w:rStyle w:val="StyleUnderline"/>
          <w:highlight w:val="cyan"/>
        </w:rPr>
        <w:t>questions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Emphasis"/>
          <w:highlight w:val="cyan"/>
        </w:rPr>
        <w:t>go</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heart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ethico-political</w:t>
      </w:r>
      <w:r w:rsidRPr="00A42D14">
        <w:rPr>
          <w:rStyle w:val="Emphasis"/>
        </w:rPr>
        <w:t>,</w:t>
      </w:r>
      <w:r w:rsidRPr="00A42D14">
        <w:rPr>
          <w:rStyle w:val="Emphasis"/>
          <w:rFonts w:eastAsia="Garamond"/>
        </w:rPr>
        <w:t xml:space="preserve"> </w:t>
      </w:r>
      <w:r w:rsidRPr="00A42D14">
        <w:rPr>
          <w:rStyle w:val="StyleUnderline"/>
        </w:rPr>
        <w:t>questions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ontology,</w:t>
      </w:r>
      <w:r w:rsidRPr="00A42D14">
        <w:rPr>
          <w:rStyle w:val="StyleUnderline"/>
          <w:rFonts w:eastAsia="Garamond"/>
        </w:rPr>
        <w:t xml:space="preserve"> </w:t>
      </w:r>
      <w:r w:rsidRPr="00A42D14">
        <w:rPr>
          <w:rStyle w:val="StyleUnderline"/>
          <w:highlight w:val="cyan"/>
        </w:rPr>
        <w:t>are</w:t>
      </w:r>
      <w:r w:rsidRPr="00A42D14">
        <w:rPr>
          <w:rStyle w:val="StyleUnderline"/>
          <w:rFonts w:eastAsia="Garamond"/>
        </w:rPr>
        <w:t xml:space="preserve"> </w:t>
      </w:r>
      <w:r w:rsidRPr="00A42D14">
        <w:rPr>
          <w:rStyle w:val="StyleUnderline"/>
        </w:rPr>
        <w:t>so</w:t>
      </w:r>
      <w:r w:rsidRPr="00A42D14">
        <w:rPr>
          <w:rStyle w:val="StyleUnderline"/>
          <w:rFonts w:eastAsia="Garamond"/>
        </w:rPr>
        <w:t xml:space="preserve"> </w:t>
      </w:r>
      <w:r w:rsidRPr="00A42D14">
        <w:rPr>
          <w:rStyle w:val="StyleUnderline"/>
          <w:highlight w:val="cyan"/>
        </w:rPr>
        <w:t>unspeakable</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intellectual</w:t>
      </w:r>
      <w:r w:rsidRPr="00A42D14">
        <w:rPr>
          <w:rStyle w:val="StyleUnderline"/>
          <w:rFonts w:eastAsia="Garamond"/>
        </w:rPr>
        <w:t xml:space="preserve"> </w:t>
      </w:r>
      <w:r w:rsidRPr="00A42D14">
        <w:rPr>
          <w:rStyle w:val="StyleUnderline"/>
        </w:rPr>
        <w:t>meditations,</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broadsides</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Clearly</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can</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spoken,</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child</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those</w:t>
      </w:r>
      <w:r w:rsidRPr="00A42D14">
        <w:rPr>
          <w:rFonts w:eastAsia="Garamond"/>
          <w:sz w:val="8"/>
        </w:rPr>
        <w:t xml:space="preserve"> </w:t>
      </w:r>
      <w:r w:rsidRPr="00A42D14">
        <w:rPr>
          <w:sz w:val="8"/>
        </w:rPr>
        <w:t>lines,</w:t>
      </w:r>
      <w:r w:rsidRPr="00A42D14">
        <w:rPr>
          <w:rFonts w:eastAsia="Garamond"/>
          <w:sz w:val="8"/>
        </w:rPr>
        <w:t xml:space="preserve"> </w:t>
      </w:r>
      <w:r w:rsidRPr="00A42D14">
        <w:rPr>
          <w:sz w:val="8"/>
        </w:rPr>
        <w:t>so</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would</w:t>
      </w:r>
      <w:r w:rsidRPr="00A42D14">
        <w:rPr>
          <w:rFonts w:eastAsia="Garamond"/>
          <w:sz w:val="8"/>
        </w:rPr>
        <w:t xml:space="preserve"> </w:t>
      </w:r>
      <w:r w:rsidRPr="00A42D14">
        <w:rPr>
          <w:sz w:val="8"/>
        </w:rPr>
        <w:t>pose</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problem</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scholar,</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activist,</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filmmaker.</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yet,</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also</w:t>
      </w:r>
      <w:r w:rsidRPr="00A42D14">
        <w:rPr>
          <w:rFonts w:eastAsia="Garamond"/>
          <w:sz w:val="8"/>
        </w:rPr>
        <w:t xml:space="preserve"> </w:t>
      </w:r>
      <w:r w:rsidRPr="00A42D14">
        <w:rPr>
          <w:sz w:val="8"/>
        </w:rPr>
        <w:t>clear</w:t>
      </w:r>
      <w:r w:rsidRPr="00A42D14">
        <w:rPr>
          <w:rFonts w:eastAsia="Garamond"/>
          <w:sz w:val="8"/>
        </w:rPr>
        <w:t>—</w:t>
      </w:r>
      <w:r w:rsidRPr="00A42D14">
        <w:rPr>
          <w:sz w:val="8"/>
        </w:rPr>
        <w:t>if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filmographies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directors,</w:t>
      </w:r>
      <w:r w:rsidRPr="00A42D14">
        <w:rPr>
          <w:rFonts w:eastAsia="Garamond"/>
          <w:sz w:val="8"/>
        </w:rPr>
        <w:t xml:space="preserve"> </w:t>
      </w:r>
      <w:r w:rsidRPr="00A42D14">
        <w:rPr>
          <w:sz w:val="8"/>
        </w:rPr>
        <w:t>the</w:t>
      </w:r>
      <w:r w:rsidRPr="00A42D14">
        <w:rPr>
          <w:rFonts w:eastAsia="Garamond"/>
          <w:sz w:val="8"/>
        </w:rPr>
        <w:t xml:space="preserve"> </w:t>
      </w:r>
      <w:r w:rsidRPr="00A42D14">
        <w:rPr>
          <w:rStyle w:val="StyleUnderline"/>
          <w:highlight w:val="cyan"/>
        </w:rPr>
        <w:t>archive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progressive</w:t>
      </w:r>
      <w:r w:rsidRPr="00A42D14">
        <w:rPr>
          <w:rStyle w:val="StyleUnderline"/>
          <w:rFonts w:eastAsia="Garamond"/>
          <w:highlight w:val="cyan"/>
        </w:rPr>
        <w:t xml:space="preserve"> </w:t>
      </w:r>
      <w:r w:rsidRPr="00A42D14">
        <w:rPr>
          <w:rStyle w:val="StyleUnderline"/>
          <w:highlight w:val="cyan"/>
        </w:rPr>
        <w:t>scholars</w:t>
      </w:r>
      <w:r w:rsidRPr="00A42D14">
        <w:rPr>
          <w:rStyle w:val="StyleUnderline"/>
        </w:rPr>
        <w:t>,</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plethora</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Left-wing</w:t>
      </w:r>
      <w:r w:rsidRPr="00A42D14">
        <w:rPr>
          <w:rStyle w:val="StyleUnderline"/>
          <w:rFonts w:eastAsia="Garamond"/>
        </w:rPr>
        <w:t xml:space="preserve"> </w:t>
      </w:r>
      <w:r w:rsidRPr="00A42D14">
        <w:rPr>
          <w:rStyle w:val="StyleUnderline"/>
        </w:rPr>
        <w:t>broadsides</w:t>
      </w:r>
      <w:r w:rsidRPr="00A42D14">
        <w:rPr>
          <w:rStyle w:val="StyleUnderline"/>
          <w:rFonts w:eastAsia="Garamond"/>
        </w:rPr>
        <w:t xml:space="preserve"> </w:t>
      </w:r>
      <w:r w:rsidRPr="00A42D14">
        <w:rPr>
          <w:rStyle w:val="StyleUnderline"/>
        </w:rPr>
        <w:t>are</w:t>
      </w:r>
      <w:r w:rsidRPr="00A42D14">
        <w:rPr>
          <w:rStyle w:val="StyleUnderline"/>
          <w:rFonts w:eastAsia="Garamond"/>
        </w:rPr>
        <w:t xml:space="preserve"> </w:t>
      </w:r>
      <w:r w:rsidRPr="00A42D14">
        <w:rPr>
          <w:rStyle w:val="StyleUnderline"/>
        </w:rPr>
        <w:t>anything</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go</w:t>
      </w:r>
      <w:r w:rsidRPr="00A42D14">
        <w:rPr>
          <w:rStyle w:val="StyleUnderline"/>
          <w:rFonts w:eastAsia="Garamond"/>
        </w:rPr>
        <w:t xml:space="preserve"> </w:t>
      </w:r>
      <w:r w:rsidRPr="00A42D14">
        <w:rPr>
          <w:rStyle w:val="StyleUnderline"/>
        </w:rPr>
        <w:t>by</w:t>
      </w:r>
      <w:r w:rsidRPr="00A42D14">
        <w:rPr>
          <w:rStyle w:val="StyleUnderline"/>
          <w:rFonts w:eastAsia="Garamond"/>
        </w:rPr>
        <w:t>—</w:t>
      </w:r>
      <w:r w:rsidRPr="00A42D14">
        <w:rPr>
          <w:rStyle w:val="StyleUnderline"/>
          <w:highlight w:val="cyan"/>
        </w:rPr>
        <w:t>is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StyleUnderline"/>
          <w:highlight w:val="cyan"/>
        </w:rPr>
        <w:t>what</w:t>
      </w:r>
      <w:r w:rsidRPr="00A42D14">
        <w:rPr>
          <w:rStyle w:val="StyleUnderline"/>
          <w:rFonts w:eastAsia="Garamond"/>
          <w:highlight w:val="cyan"/>
        </w:rPr>
        <w:t xml:space="preserve"> </w:t>
      </w:r>
      <w:r w:rsidRPr="00A42D14">
        <w:rPr>
          <w:rStyle w:val="StyleUnderline"/>
          <w:highlight w:val="cyan"/>
        </w:rPr>
        <w:t>can</w:t>
      </w:r>
      <w:r w:rsidRPr="00A42D14">
        <w:rPr>
          <w:rStyle w:val="StyleUnderline"/>
          <w:rFonts w:eastAsia="Garamond"/>
          <w:highlight w:val="cyan"/>
        </w:rPr>
        <w:t xml:space="preserve"> </w:t>
      </w:r>
      <w:r w:rsidRPr="00A42D14">
        <w:rPr>
          <w:rStyle w:val="StyleUnderline"/>
          <w:highlight w:val="cyan"/>
        </w:rPr>
        <w:t>so</w:t>
      </w:r>
      <w:r w:rsidRPr="00A42D14">
        <w:rPr>
          <w:rStyle w:val="StyleUnderline"/>
          <w:rFonts w:eastAsia="Garamond"/>
          <w:highlight w:val="cyan"/>
        </w:rPr>
        <w:t xml:space="preserve"> </w:t>
      </w:r>
      <w:r w:rsidRPr="00A42D14">
        <w:rPr>
          <w:rStyle w:val="StyleUnderline"/>
          <w:highlight w:val="cyan"/>
        </w:rPr>
        <w:t>easily</w:t>
      </w:r>
      <w:r w:rsidRPr="00A42D14">
        <w:rPr>
          <w:rStyle w:val="StyleUnderline"/>
          <w:rFonts w:eastAsia="Garamond"/>
          <w:highlight w:val="cyan"/>
        </w:rPr>
        <w:t xml:space="preserve"> </w:t>
      </w:r>
      <w:r w:rsidRPr="00A42D14">
        <w:rPr>
          <w:rStyle w:val="StyleUnderline"/>
          <w:highlight w:val="cyan"/>
        </w:rPr>
        <w:t>be</w:t>
      </w:r>
      <w:r w:rsidRPr="00A42D14">
        <w:rPr>
          <w:rStyle w:val="StyleUnderline"/>
          <w:rFonts w:eastAsia="Garamond"/>
          <w:highlight w:val="cyan"/>
        </w:rPr>
        <w:t xml:space="preserve"> </w:t>
      </w:r>
      <w:r w:rsidRPr="00A42D14">
        <w:rPr>
          <w:rStyle w:val="StyleUnderline"/>
          <w:highlight w:val="cyan"/>
        </w:rPr>
        <w:t>spoken</w:t>
      </w:r>
      <w:r w:rsidRPr="00A42D14">
        <w:rPr>
          <w:rStyle w:val="StyleUnderline"/>
          <w:rFonts w:eastAsia="Garamond"/>
          <w:highlight w:val="cyan"/>
        </w:rPr>
        <w:t xml:space="preserve"> </w:t>
      </w:r>
      <w:r w:rsidRPr="00A42D14">
        <w:rPr>
          <w:rStyle w:val="StyleUnderline"/>
          <w:highlight w:val="cyan"/>
        </w:rPr>
        <w:t>is</w:t>
      </w:r>
      <w:r w:rsidRPr="00A42D14">
        <w:rPr>
          <w:rStyle w:val="StyleUnderline"/>
          <w:rFonts w:eastAsia="Garamond"/>
          <w:highlight w:val="cyan"/>
        </w:rPr>
        <w:t xml:space="preserve"> </w:t>
      </w:r>
      <w:r w:rsidRPr="00A42D14">
        <w:rPr>
          <w:rStyle w:val="StyleUnderline"/>
          <w:highlight w:val="cyan"/>
        </w:rPr>
        <w:t>now</w:t>
      </w:r>
      <w:r w:rsidRPr="00A42D14">
        <w:rPr>
          <w:rStyle w:val="StyleUnderline"/>
          <w:rFonts w:eastAsia="Garamond"/>
        </w:rPr>
        <w:t xml:space="preserve"> </w:t>
      </w:r>
      <w:r w:rsidRPr="00A42D14">
        <w:rPr>
          <w:rStyle w:val="StyleUnderline"/>
        </w:rPr>
        <w:t>(five</w:t>
      </w:r>
      <w:r w:rsidRPr="00A42D14">
        <w:rPr>
          <w:rStyle w:val="StyleUnderline"/>
          <w:rFonts w:eastAsia="Garamond"/>
        </w:rPr>
        <w:t xml:space="preserve"> </w:t>
      </w:r>
      <w:r w:rsidRPr="00A42D14">
        <w:rPr>
          <w:rStyle w:val="StyleUnderline"/>
        </w:rPr>
        <w:t>hundred</w:t>
      </w:r>
      <w:r w:rsidRPr="00A42D14">
        <w:rPr>
          <w:rStyle w:val="StyleUnderline"/>
          <w:rFonts w:eastAsia="Garamond"/>
        </w:rPr>
        <w:t xml:space="preserve"> </w:t>
      </w:r>
      <w:r w:rsidRPr="00A42D14">
        <w:rPr>
          <w:rStyle w:val="StyleUnderline"/>
        </w:rPr>
        <w:t>years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two</w:t>
      </w:r>
      <w:r w:rsidRPr="00A42D14">
        <w:rPr>
          <w:rStyle w:val="StyleUnderline"/>
          <w:rFonts w:eastAsia="Garamond"/>
        </w:rPr>
        <w:t xml:space="preserve"> </w:t>
      </w:r>
      <w:r w:rsidRPr="00A42D14">
        <w:rPr>
          <w:rStyle w:val="StyleUnderline"/>
        </w:rPr>
        <w:t>hundred</w:t>
      </w:r>
      <w:r w:rsidRPr="00A42D14">
        <w:rPr>
          <w:rStyle w:val="StyleUnderline"/>
          <w:rFonts w:eastAsia="Garamond"/>
        </w:rPr>
        <w:t xml:space="preserve"> </w:t>
      </w:r>
      <w:r w:rsidRPr="00A42D14">
        <w:rPr>
          <w:rStyle w:val="StyleUnderline"/>
        </w:rPr>
        <w:t>fifty</w:t>
      </w:r>
      <w:r w:rsidRPr="00A42D14">
        <w:rPr>
          <w:rStyle w:val="StyleUnderline"/>
          <w:rFonts w:eastAsia="Garamond"/>
        </w:rPr>
        <w:t xml:space="preserve"> </w:t>
      </w:r>
      <w:r w:rsidRPr="00A42D14">
        <w:rPr>
          <w:rStyle w:val="StyleUnderline"/>
        </w:rPr>
        <w:t>million</w:t>
      </w:r>
      <w:r w:rsidRPr="00A42D14">
        <w:rPr>
          <w:rStyle w:val="StyleUnderline"/>
          <w:rFonts w:eastAsia="Garamond"/>
        </w:rPr>
        <w:t xml:space="preserve"> </w:t>
      </w:r>
      <w:r w:rsidRPr="00A42D14">
        <w:rPr>
          <w:rStyle w:val="StyleUnderline"/>
        </w:rPr>
        <w:t>Settlers/Masters</w:t>
      </w:r>
      <w:r w:rsidRPr="00A42D14">
        <w:rPr>
          <w:rStyle w:val="StyleUnderline"/>
          <w:rFonts w:eastAsia="Garamond"/>
        </w:rPr>
        <w:t xml:space="preserve"> </w:t>
      </w:r>
      <w:r w:rsidRPr="00A42D14">
        <w:rPr>
          <w:rStyle w:val="StyleUnderline"/>
        </w:rPr>
        <w:t>on)</w:t>
      </w:r>
      <w:r w:rsidRPr="00A42D14">
        <w:rPr>
          <w:rStyle w:val="StyleUnderline"/>
          <w:rFonts w:eastAsia="Garamond"/>
        </w:rPr>
        <w:t xml:space="preserve"> </w:t>
      </w:r>
      <w:r w:rsidRPr="00A42D14">
        <w:rPr>
          <w:rStyle w:val="StyleUnderline"/>
        </w:rPr>
        <w:t>so</w:t>
      </w:r>
      <w:r w:rsidRPr="00A42D14">
        <w:rPr>
          <w:rStyle w:val="StyleUnderline"/>
          <w:rFonts w:eastAsia="Garamond"/>
        </w:rPr>
        <w:t xml:space="preserve"> </w:t>
      </w:r>
      <w:r w:rsidRPr="00A42D14">
        <w:rPr>
          <w:rStyle w:val="StyleUnderline"/>
        </w:rPr>
        <w:t>ubiquitously</w:t>
      </w:r>
      <w:r w:rsidRPr="00A42D14">
        <w:rPr>
          <w:rStyle w:val="StyleUnderline"/>
          <w:rFonts w:eastAsia="Garamond"/>
        </w:rPr>
        <w:t xml:space="preserve"> </w:t>
      </w:r>
      <w:r w:rsidRPr="00A42D14">
        <w:rPr>
          <w:rStyle w:val="StyleUnderline"/>
        </w:rPr>
        <w:t>unspoken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rPr>
        <w:t>these</w:t>
      </w:r>
      <w:r w:rsidRPr="00A42D14">
        <w:rPr>
          <w:rStyle w:val="StyleUnderline"/>
          <w:rFonts w:eastAsia="Garamond"/>
        </w:rPr>
        <w:t xml:space="preserve"> </w:t>
      </w:r>
      <w:r w:rsidRPr="00A42D14">
        <w:rPr>
          <w:rStyle w:val="StyleUnderline"/>
        </w:rPr>
        <w:t>two</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sentences,</w:t>
      </w:r>
      <w:r w:rsidRPr="00A42D14">
        <w:rPr>
          <w:rStyle w:val="StyleUnderline"/>
          <w:rFonts w:eastAsia="Garamond"/>
        </w:rPr>
        <w:t xml:space="preserve"> </w:t>
      </w:r>
      <w:r w:rsidRPr="00A42D14">
        <w:rPr>
          <w:rStyle w:val="StyleUnderline"/>
        </w:rPr>
        <w:t>these</w:t>
      </w:r>
      <w:r w:rsidRPr="00A42D14">
        <w:rPr>
          <w:rStyle w:val="StyleUnderline"/>
          <w:rFonts w:eastAsia="Garamond"/>
        </w:rPr>
        <w:t xml:space="preserve"> </w:t>
      </w:r>
      <w:r w:rsidRPr="00A42D14">
        <w:rPr>
          <w:rStyle w:val="StyleUnderline"/>
        </w:rPr>
        <w:t>thirteen</w:t>
      </w:r>
      <w:r w:rsidRPr="00A42D14">
        <w:rPr>
          <w:rStyle w:val="StyleUnderline"/>
          <w:rFonts w:eastAsia="Garamond"/>
        </w:rPr>
        <w:t xml:space="preserve"> </w:t>
      </w:r>
      <w:r w:rsidRPr="00A42D14">
        <w:rPr>
          <w:rStyle w:val="StyleUnderline"/>
        </w:rPr>
        <w:t>words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rPr>
        <w:t>render</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speaker</w:t>
      </w:r>
      <w:r w:rsidRPr="00A42D14">
        <w:rPr>
          <w:rStyle w:val="StyleUnderline"/>
          <w:rFonts w:eastAsia="Garamond"/>
        </w:rPr>
        <w:t xml:space="preserve"> “</w:t>
      </w:r>
      <w:r w:rsidRPr="00A42D14">
        <w:rPr>
          <w:rStyle w:val="StyleUnderline"/>
        </w:rPr>
        <w:t>crazy</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become</w:t>
      </w:r>
      <w:r w:rsidRPr="00A42D14">
        <w:rPr>
          <w:rStyle w:val="StyleUnderline"/>
          <w:rFonts w:eastAsia="Garamond"/>
        </w:rPr>
        <w:t xml:space="preserve"> </w:t>
      </w:r>
      <w:r w:rsidRPr="00A42D14">
        <w:rPr>
          <w:rStyle w:val="StyleUnderline"/>
        </w:rPr>
        <w:t>themselves</w:t>
      </w:r>
      <w:r w:rsidRPr="00A42D14">
        <w:rPr>
          <w:rStyle w:val="StyleUnderline"/>
          <w:rFonts w:eastAsia="Garamond"/>
        </w:rPr>
        <w:t xml:space="preserve"> </w:t>
      </w:r>
      <w:r w:rsidRPr="00A42D14">
        <w:rPr>
          <w:rStyle w:val="Emphasis"/>
          <w:highlight w:val="cyan"/>
        </w:rPr>
        <w:t>impossible</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imagine</w:t>
      </w:r>
      <w:r w:rsidRPr="00A42D14">
        <w:rPr>
          <w:rStyle w:val="StyleUnderline"/>
          <w:sz w:val="8"/>
          <w:u w:val="none"/>
        </w:rPr>
        <w:t xml:space="preserve">. </w:t>
      </w:r>
      <w:r w:rsidRPr="00A42D14">
        <w:rPr>
          <w:sz w:val="8"/>
        </w:rPr>
        <w:t>Soon</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will</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forty</w:t>
      </w:r>
      <w:r w:rsidRPr="00A42D14">
        <w:rPr>
          <w:rFonts w:eastAsia="Garamond"/>
          <w:sz w:val="8"/>
        </w:rPr>
        <w:t xml:space="preserve"> </w:t>
      </w:r>
      <w:r w:rsidRPr="00A42D14">
        <w:rPr>
          <w:sz w:val="8"/>
        </w:rPr>
        <w:t>years</w:t>
      </w:r>
      <w:r w:rsidRPr="00A42D14">
        <w:rPr>
          <w:rFonts w:eastAsia="Garamond"/>
          <w:sz w:val="8"/>
        </w:rPr>
        <w:t xml:space="preserve"> </w:t>
      </w:r>
      <w:r w:rsidRPr="00A42D14">
        <w:rPr>
          <w:sz w:val="8"/>
        </w:rPr>
        <w:t>since</w:t>
      </w:r>
      <w:r w:rsidRPr="00A42D14">
        <w:rPr>
          <w:rFonts w:eastAsia="Garamond"/>
          <w:sz w:val="8"/>
        </w:rPr>
        <w:t xml:space="preserve"> </w:t>
      </w:r>
      <w:r w:rsidRPr="00A42D14">
        <w:rPr>
          <w:sz w:val="8"/>
        </w:rPr>
        <w:t>radical</w:t>
      </w:r>
      <w:r w:rsidRPr="00A42D14">
        <w:rPr>
          <w:rFonts w:eastAsia="Garamond"/>
          <w:sz w:val="8"/>
        </w:rPr>
        <w:t xml:space="preserve"> </w:t>
      </w:r>
      <w:r w:rsidRPr="00A42D14">
        <w:rPr>
          <w:sz w:val="8"/>
        </w:rPr>
        <w:t>politics,</w:t>
      </w:r>
      <w:r w:rsidRPr="00A42D14">
        <w:rPr>
          <w:rFonts w:eastAsia="Garamond"/>
          <w:sz w:val="8"/>
        </w:rPr>
        <w:t xml:space="preserve"> </w:t>
      </w:r>
      <w:r w:rsidRPr="00A42D14">
        <w:rPr>
          <w:sz w:val="8"/>
        </w:rPr>
        <w:t>Left-leaning</w:t>
      </w:r>
      <w:r w:rsidRPr="00A42D14">
        <w:rPr>
          <w:rFonts w:eastAsia="Garamond"/>
          <w:sz w:val="8"/>
        </w:rPr>
        <w:t xml:space="preserve"> </w:t>
      </w:r>
      <w:r w:rsidRPr="00A42D14">
        <w:rPr>
          <w:sz w:val="8"/>
        </w:rPr>
        <w:t>scholarship,</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began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unspeakable.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1960s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early</w:t>
      </w:r>
      <w:r w:rsidRPr="00A42D14">
        <w:rPr>
          <w:rFonts w:eastAsia="Garamond"/>
          <w:sz w:val="8"/>
        </w:rPr>
        <w:t xml:space="preserve"> </w:t>
      </w:r>
      <w:r w:rsidRPr="00A42D14">
        <w:rPr>
          <w:sz w:val="8"/>
        </w:rPr>
        <w:t>1970s</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questions</w:t>
      </w:r>
      <w:r w:rsidRPr="00A42D14">
        <w:rPr>
          <w:rStyle w:val="StyleUnderline"/>
          <w:rFonts w:eastAsia="Garamond"/>
          <w:highlight w:val="cyan"/>
        </w:rPr>
        <w:t xml:space="preserve"> </w:t>
      </w:r>
      <w:r w:rsidRPr="00A42D14">
        <w:rPr>
          <w:rStyle w:val="StyleUnderline"/>
          <w:highlight w:val="cyan"/>
        </w:rPr>
        <w:t>asked</w:t>
      </w:r>
      <w:r w:rsidRPr="00A42D14">
        <w:rPr>
          <w:rStyle w:val="StyleUnderline"/>
          <w:rFonts w:eastAsia="Garamond"/>
          <w:highlight w:val="cyan"/>
        </w:rPr>
        <w:t xml:space="preserve"> </w:t>
      </w:r>
      <w:r w:rsidRPr="00A42D14">
        <w:rPr>
          <w:rStyle w:val="StyleUnderline"/>
          <w:highlight w:val="cyan"/>
        </w:rPr>
        <w:t>by</w:t>
      </w:r>
      <w:r w:rsidRPr="00A42D14">
        <w:rPr>
          <w:rStyle w:val="StyleUnderline"/>
          <w:rFonts w:eastAsia="Garamond"/>
          <w:highlight w:val="cyan"/>
        </w:rPr>
        <w:t xml:space="preserve"> </w:t>
      </w:r>
      <w:r w:rsidRPr="00A42D14">
        <w:rPr>
          <w:rStyle w:val="StyleUnderline"/>
          <w:highlight w:val="cyan"/>
        </w:rPr>
        <w:t>radical</w:t>
      </w:r>
      <w:r w:rsidRPr="00A42D14">
        <w:rPr>
          <w:rStyle w:val="StyleUnderline"/>
          <w:rFonts w:eastAsia="Garamond"/>
          <w:highlight w:val="cyan"/>
        </w:rPr>
        <w:t xml:space="preserve"> </w:t>
      </w:r>
      <w:r w:rsidRPr="00A42D14">
        <w:rPr>
          <w:rStyle w:val="StyleUnderline"/>
          <w:highlight w:val="cyan"/>
        </w:rPr>
        <w:t>politic</w:t>
      </w:r>
      <w:r w:rsidRPr="00676C82">
        <w:rPr>
          <w:rStyle w:val="StyleUnderline"/>
        </w:rPr>
        <w:t>s</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scholarship</w:t>
      </w:r>
      <w:r w:rsidRPr="00676C82">
        <w:rPr>
          <w:rStyle w:val="StyleUnderline"/>
          <w:rFonts w:eastAsia="Garamond"/>
        </w:rPr>
        <w:t xml:space="preserve"> </w:t>
      </w:r>
      <w:r w:rsidRPr="00A42D14">
        <w:rPr>
          <w:rStyle w:val="StyleUnderline"/>
          <w:highlight w:val="cyan"/>
        </w:rPr>
        <w:t>were</w:t>
      </w:r>
      <w:r w:rsidRPr="00A42D14">
        <w:rPr>
          <w:rStyle w:val="StyleUnderline"/>
          <w:rFonts w:eastAsia="Garamond"/>
          <w:highlight w:val="cyan"/>
        </w:rPr>
        <w:t xml:space="preserve"> </w:t>
      </w:r>
      <w:r w:rsidRPr="00A42D14">
        <w:rPr>
          <w:rStyle w:val="StyleUnderline"/>
          <w:highlight w:val="cyan"/>
        </w:rPr>
        <w:t>not</w:t>
      </w:r>
      <w:r w:rsidRPr="00A42D14">
        <w:rPr>
          <w:rStyle w:val="StyleUnderline"/>
          <w:rFonts w:eastAsia="Garamond"/>
          <w:highlight w:val="cyan"/>
        </w:rPr>
        <w:t xml:space="preserve"> “</w:t>
      </w:r>
      <w:r w:rsidRPr="00A42D14">
        <w:rPr>
          <w:rStyle w:val="StyleUnderline"/>
          <w:highlight w:val="cyan"/>
        </w:rPr>
        <w:t>Should</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highlight w:val="cyan"/>
        </w:rPr>
        <w:t xml:space="preserve"> </w:t>
      </w:r>
      <w:r w:rsidRPr="00A42D14">
        <w:rPr>
          <w:rStyle w:val="StyleUnderline"/>
          <w:highlight w:val="cyan"/>
        </w:rPr>
        <w:t>be</w:t>
      </w:r>
      <w:r w:rsidRPr="00A42D14">
        <w:rPr>
          <w:rStyle w:val="StyleUnderline"/>
          <w:rFonts w:eastAsia="Garamond"/>
          <w:highlight w:val="cyan"/>
        </w:rPr>
        <w:t xml:space="preserve"> </w:t>
      </w:r>
      <w:r w:rsidRPr="00A42D14">
        <w:rPr>
          <w:rStyle w:val="StyleUnderline"/>
          <w:highlight w:val="cyan"/>
        </w:rPr>
        <w:t>overthrown?</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even</w:t>
      </w:r>
      <w:r w:rsidRPr="00A42D14">
        <w:rPr>
          <w:rStyle w:val="StyleUnderline"/>
          <w:rFonts w:eastAsia="Garamond"/>
        </w:rPr>
        <w:t xml:space="preserve"> “</w:t>
      </w:r>
      <w:r w:rsidRPr="00A42D14">
        <w:rPr>
          <w:rStyle w:val="StyleUnderline"/>
        </w:rPr>
        <w:t>Would</w:t>
      </w:r>
      <w:r w:rsidRPr="00A42D14">
        <w:rPr>
          <w:rStyle w:val="StyleUnderline"/>
          <w:rFonts w:eastAsia="Garamond"/>
        </w:rPr>
        <w:t xml:space="preserve"> </w:t>
      </w:r>
      <w:r w:rsidRPr="00A42D14">
        <w:rPr>
          <w:rStyle w:val="StyleUnderline"/>
        </w:rPr>
        <w:t>it</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overthrown?</w:t>
      </w:r>
      <w:r w:rsidRPr="00A42D14">
        <w:rPr>
          <w:rStyle w:val="StyleUnderline"/>
          <w:rFonts w:eastAsia="Garamond"/>
        </w:rPr>
        <w:t xml:space="preserve">” </w:t>
      </w:r>
      <w:r w:rsidRPr="00A42D14">
        <w:rPr>
          <w:rStyle w:val="StyleUnderline"/>
          <w:highlight w:val="cyan"/>
        </w:rPr>
        <w:t>but</w:t>
      </w:r>
      <w:r w:rsidRPr="00A42D14">
        <w:rPr>
          <w:rStyle w:val="StyleUnderline"/>
          <w:rFonts w:eastAsia="Garamond"/>
          <w:highlight w:val="cyan"/>
        </w:rPr>
        <w:t xml:space="preserve"> </w:t>
      </w:r>
      <w:r w:rsidRPr="00A42D14">
        <w:rPr>
          <w:rStyle w:val="StyleUnderline"/>
          <w:highlight w:val="cyan"/>
        </w:rPr>
        <w:t>rather</w:t>
      </w:r>
      <w:r w:rsidRPr="00A42D14">
        <w:rPr>
          <w:rStyle w:val="StyleUnderline"/>
          <w:rFonts w:eastAsia="Garamond"/>
          <w:highlight w:val="cyan"/>
        </w:rPr>
        <w:t xml:space="preserve"> </w:t>
      </w:r>
      <w:r w:rsidRPr="00A42D14">
        <w:rPr>
          <w:rStyle w:val="StyleUnderline"/>
          <w:highlight w:val="cyan"/>
        </w:rPr>
        <w:t>when</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how</w:t>
      </w:r>
      <w:r w:rsidRPr="00A42D14">
        <w:rPr>
          <w:rFonts w:eastAsia="Garamond"/>
          <w:sz w:val="8"/>
        </w:rPr>
        <w:t>—</w:t>
      </w:r>
      <w:r w:rsidRPr="00A42D14">
        <w:rPr>
          <w:sz w:val="8"/>
        </w:rPr>
        <w:t>and,</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some,</w:t>
      </w:r>
      <w:r w:rsidRPr="00A42D14">
        <w:rPr>
          <w:rFonts w:eastAsia="Garamond"/>
          <w:sz w:val="8"/>
        </w:rPr>
        <w:t xml:space="preserve"> </w:t>
      </w:r>
      <w:r w:rsidRPr="00A42D14">
        <w:rPr>
          <w:sz w:val="8"/>
        </w:rPr>
        <w:t>what</w:t>
      </w:r>
      <w:r w:rsidRPr="00A42D14">
        <w:rPr>
          <w:rFonts w:eastAsia="Garamond"/>
          <w:sz w:val="8"/>
        </w:rPr>
        <w:t>—</w:t>
      </w:r>
      <w:r w:rsidRPr="00A42D14">
        <w:rPr>
          <w:rStyle w:val="StyleUnderline"/>
        </w:rPr>
        <w:t>would</w:t>
      </w:r>
      <w:r w:rsidRPr="00A42D14">
        <w:rPr>
          <w:rStyle w:val="StyleUnderline"/>
          <w:rFonts w:eastAsia="Garamond"/>
        </w:rPr>
        <w:t xml:space="preserve"> </w:t>
      </w:r>
      <w:r w:rsidRPr="00A42D14">
        <w:rPr>
          <w:rStyle w:val="StyleUnderline"/>
        </w:rPr>
        <w:t>come</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its</w:t>
      </w:r>
      <w:r w:rsidRPr="00A42D14">
        <w:rPr>
          <w:rStyle w:val="StyleUnderline"/>
          <w:rFonts w:eastAsia="Garamond"/>
        </w:rPr>
        <w:t xml:space="preserve"> </w:t>
      </w:r>
      <w:r w:rsidRPr="00A42D14">
        <w:rPr>
          <w:rStyle w:val="StyleUnderline"/>
        </w:rPr>
        <w:t>wake.</w:t>
      </w:r>
      <w:r w:rsidRPr="00A42D14">
        <w:rPr>
          <w:rStyle w:val="StyleUnderline"/>
          <w:rFonts w:eastAsia="Garamond"/>
        </w:rPr>
        <w:t xml:space="preserve"> </w:t>
      </w:r>
      <w:r w:rsidRPr="00A42D14">
        <w:rPr>
          <w:rStyle w:val="StyleUnderline"/>
        </w:rPr>
        <w:t>Those</w:t>
      </w:r>
      <w:r w:rsidRPr="00A42D14">
        <w:rPr>
          <w:rStyle w:val="StyleUnderline"/>
          <w:rFonts w:eastAsia="Garamond"/>
        </w:rPr>
        <w:t xml:space="preserve"> </w:t>
      </w:r>
      <w:r w:rsidRPr="00A42D14">
        <w:rPr>
          <w:rStyle w:val="StyleUnderline"/>
        </w:rPr>
        <w:t>steadfast</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conviction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highlight w:val="cyan"/>
        </w:rPr>
        <w:t>there</w:t>
      </w:r>
      <w:r w:rsidRPr="00A42D14">
        <w:rPr>
          <w:rStyle w:val="StyleUnderline"/>
          <w:rFonts w:eastAsia="Garamond"/>
          <w:highlight w:val="cyan"/>
        </w:rPr>
        <w:t xml:space="preserve"> </w:t>
      </w:r>
      <w:r w:rsidRPr="00A42D14">
        <w:rPr>
          <w:rStyle w:val="StyleUnderline"/>
          <w:highlight w:val="cyan"/>
        </w:rPr>
        <w:t>remained</w:t>
      </w:r>
      <w:r w:rsidRPr="00A42D14">
        <w:rPr>
          <w:rStyle w:val="StyleUnderline"/>
          <w:rFonts w:eastAsia="Garamond"/>
          <w:highlight w:val="cyan"/>
        </w:rPr>
        <w:t xml:space="preserve"> </w:t>
      </w:r>
      <w:r w:rsidRPr="00A42D14">
        <w:rPr>
          <w:rStyle w:val="StyleUnderline"/>
          <w:highlight w:val="cyan"/>
        </w:rPr>
        <w:t>a</w:t>
      </w:r>
      <w:r w:rsidRPr="00A42D14">
        <w:rPr>
          <w:rStyle w:val="StyleUnderline"/>
          <w:rFonts w:eastAsia="Garamond"/>
          <w:highlight w:val="cyan"/>
        </w:rPr>
        <w:t xml:space="preserve"> </w:t>
      </w:r>
      <w:r w:rsidRPr="00A42D14">
        <w:rPr>
          <w:rStyle w:val="StyleUnderline"/>
          <w:highlight w:val="cyan"/>
        </w:rPr>
        <w:t>discernable</w:t>
      </w:r>
      <w:r w:rsidRPr="00A42D14">
        <w:rPr>
          <w:rStyle w:val="StyleUnderline"/>
          <w:rFonts w:eastAsia="Garamond"/>
          <w:highlight w:val="cyan"/>
        </w:rPr>
        <w:t xml:space="preserve"> </w:t>
      </w:r>
      <w:r w:rsidRPr="00A42D14">
        <w:rPr>
          <w:rStyle w:val="StyleUnderline"/>
          <w:highlight w:val="cyan"/>
        </w:rPr>
        <w:t>quantum</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ethics</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U.S.</w:t>
      </w:r>
      <w:r w:rsidRPr="00A42D14">
        <w:rPr>
          <w:rStyle w:val="StyleUnderline"/>
          <w:rFonts w:eastAsia="Garamond"/>
        </w:rPr>
        <w:t xml:space="preserve"> </w:t>
      </w:r>
      <w:r w:rsidRPr="00A42D14">
        <w:rPr>
          <w:rStyle w:val="StyleUnderline"/>
        </w:rPr>
        <w:t>writ</w:t>
      </w:r>
      <w:r w:rsidRPr="00A42D14">
        <w:rPr>
          <w:rStyle w:val="StyleUnderline"/>
          <w:rFonts w:eastAsia="Garamond"/>
        </w:rPr>
        <w:t xml:space="preserve"> </w:t>
      </w:r>
      <w:r w:rsidRPr="00A42D14">
        <w:rPr>
          <w:rStyle w:val="StyleUnderline"/>
        </w:rPr>
        <w:t>large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here</w:t>
      </w:r>
      <w:r w:rsidRPr="00A42D14">
        <w:rPr>
          <w:rFonts w:eastAsia="Garamond"/>
          <w:sz w:val="8"/>
        </w:rPr>
        <w:t xml:space="preserve"> </w:t>
      </w:r>
      <w:r w:rsidRPr="00A42D14">
        <w:rPr>
          <w:sz w:val="8"/>
        </w:rPr>
        <w:t>I</w:t>
      </w:r>
      <w:r w:rsidRPr="00A42D14">
        <w:rPr>
          <w:rFonts w:eastAsia="Garamond"/>
          <w:sz w:val="8"/>
        </w:rPr>
        <w:t xml:space="preserve"> </w:t>
      </w:r>
      <w:r w:rsidRPr="00A42D14">
        <w:rPr>
          <w:sz w:val="8"/>
        </w:rPr>
        <w:t>am</w:t>
      </w:r>
      <w:r w:rsidRPr="00A42D14">
        <w:rPr>
          <w:rFonts w:eastAsia="Garamond"/>
          <w:sz w:val="8"/>
        </w:rPr>
        <w:t xml:space="preserve"> </w:t>
      </w:r>
      <w:r w:rsidRPr="00A42D14">
        <w:rPr>
          <w:sz w:val="8"/>
        </w:rPr>
        <w:t>speaking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everyone</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Martin</w:t>
      </w:r>
      <w:r w:rsidRPr="00A42D14">
        <w:rPr>
          <w:rFonts w:eastAsia="Garamond"/>
          <w:sz w:val="8"/>
        </w:rPr>
        <w:t xml:space="preserve"> </w:t>
      </w:r>
      <w:r w:rsidRPr="00A42D14">
        <w:rPr>
          <w:sz w:val="8"/>
        </w:rPr>
        <w:t>Luther</w:t>
      </w:r>
      <w:r w:rsidRPr="00A42D14">
        <w:rPr>
          <w:rFonts w:eastAsia="Garamond"/>
          <w:sz w:val="8"/>
        </w:rPr>
        <w:t xml:space="preserve"> </w:t>
      </w:r>
      <w:r w:rsidRPr="00A42D14">
        <w:rPr>
          <w:sz w:val="8"/>
        </w:rPr>
        <w:t>King,</w:t>
      </w:r>
      <w:r w:rsidRPr="00A42D14">
        <w:rPr>
          <w:rFonts w:eastAsia="Garamond"/>
          <w:sz w:val="8"/>
        </w:rPr>
        <w:t xml:space="preserve"> </w:t>
      </w:r>
      <w:r w:rsidRPr="00A42D14">
        <w:rPr>
          <w:sz w:val="8"/>
        </w:rPr>
        <w:t>Jr.,</w:t>
      </w:r>
      <w:r w:rsidRPr="00A42D14">
        <w:rPr>
          <w:rFonts w:eastAsia="Garamond"/>
          <w:sz w:val="8"/>
        </w:rPr>
        <w:t xml:space="preserve"> </w:t>
      </w:r>
      <w:r w:rsidRPr="00A42D14">
        <w:rPr>
          <w:sz w:val="8"/>
        </w:rPr>
        <w:t>prior</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his</w:t>
      </w:r>
      <w:r w:rsidRPr="00A42D14">
        <w:rPr>
          <w:rFonts w:eastAsia="Garamond"/>
          <w:sz w:val="8"/>
        </w:rPr>
        <w:t xml:space="preserve"> </w:t>
      </w:r>
      <w:r w:rsidRPr="00A42D14">
        <w:rPr>
          <w:sz w:val="8"/>
        </w:rPr>
        <w:t>1968</w:t>
      </w:r>
      <w:r w:rsidRPr="00A42D14">
        <w:rPr>
          <w:rFonts w:eastAsia="Garamond"/>
          <w:sz w:val="8"/>
        </w:rPr>
        <w:t xml:space="preserve"> </w:t>
      </w:r>
      <w:r w:rsidRPr="00A42D14">
        <w:rPr>
          <w:sz w:val="8"/>
        </w:rPr>
        <w:t>shift,</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Tom</w:t>
      </w:r>
      <w:r w:rsidRPr="00A42D14">
        <w:rPr>
          <w:rFonts w:eastAsia="Garamond"/>
          <w:sz w:val="8"/>
        </w:rPr>
        <w:t xml:space="preserve"> </w:t>
      </w:r>
      <w:r w:rsidRPr="00A42D14">
        <w:rPr>
          <w:sz w:val="8"/>
        </w:rPr>
        <w:t>Hayden</w:t>
      </w:r>
      <w:r w:rsidRPr="00A42D14">
        <w:rPr>
          <w:rFonts w:eastAsia="Garamond"/>
          <w:sz w:val="8"/>
        </w:rPr>
        <w:t xml:space="preserve"> </w:t>
      </w:r>
      <w:r w:rsidRPr="00A42D14">
        <w:rPr>
          <w:sz w:val="8"/>
        </w:rPr>
        <w:t>wing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SDS,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Julian</w:t>
      </w:r>
      <w:r w:rsidRPr="00A42D14">
        <w:rPr>
          <w:rFonts w:eastAsia="Garamond"/>
          <w:sz w:val="8"/>
        </w:rPr>
        <w:t xml:space="preserve"> </w:t>
      </w:r>
      <w:r w:rsidRPr="00A42D14">
        <w:rPr>
          <w:sz w:val="8"/>
        </w:rPr>
        <w:t>Bond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Marion</w:t>
      </w:r>
      <w:r w:rsidRPr="00A42D14">
        <w:rPr>
          <w:rFonts w:eastAsia="Garamond"/>
          <w:sz w:val="8"/>
        </w:rPr>
        <w:t xml:space="preserve"> </w:t>
      </w:r>
      <w:r w:rsidRPr="00A42D14">
        <w:rPr>
          <w:sz w:val="8"/>
        </w:rPr>
        <w:t>Barry</w:t>
      </w:r>
      <w:r w:rsidRPr="00A42D14">
        <w:rPr>
          <w:rFonts w:eastAsia="Garamond"/>
          <w:sz w:val="8"/>
        </w:rPr>
        <w:t xml:space="preserve"> </w:t>
      </w:r>
      <w:r w:rsidRPr="00A42D14">
        <w:rPr>
          <w:sz w:val="8"/>
        </w:rPr>
        <w:t>faction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SNCC,</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Bobbie</w:t>
      </w:r>
      <w:r w:rsidRPr="00A42D14">
        <w:rPr>
          <w:rFonts w:eastAsia="Garamond"/>
          <w:sz w:val="8"/>
        </w:rPr>
        <w:t xml:space="preserve"> </w:t>
      </w:r>
      <w:r w:rsidRPr="00A42D14">
        <w:rPr>
          <w:sz w:val="8"/>
        </w:rPr>
        <w:t>Kennedy</w:t>
      </w:r>
      <w:r w:rsidRPr="00A42D14">
        <w:rPr>
          <w:rFonts w:eastAsia="Garamond"/>
          <w:sz w:val="8"/>
        </w:rPr>
        <w:t xml:space="preserve"> </w:t>
      </w:r>
      <w:r w:rsidRPr="00A42D14">
        <w:rPr>
          <w:sz w:val="8"/>
        </w:rPr>
        <w:t>Democrats)</w:t>
      </w:r>
      <w:r w:rsidRPr="00A42D14">
        <w:rPr>
          <w:rFonts w:eastAsia="Garamond"/>
          <w:sz w:val="8"/>
        </w:rPr>
        <w:t xml:space="preserve"> </w:t>
      </w:r>
      <w:r w:rsidRPr="00676C82">
        <w:rPr>
          <w:rStyle w:val="StyleUnderline"/>
        </w:rPr>
        <w:t>were</w:t>
      </w:r>
      <w:r w:rsidRPr="00676C82">
        <w:rPr>
          <w:rStyle w:val="StyleUnderline"/>
          <w:rFonts w:eastAsia="Garamond"/>
        </w:rPr>
        <w:t xml:space="preserve"> </w:t>
      </w:r>
      <w:r w:rsidRPr="00A42D14">
        <w:rPr>
          <w:rStyle w:val="StyleUnderline"/>
          <w:highlight w:val="cyan"/>
        </w:rPr>
        <w:t>accountable</w:t>
      </w:r>
      <w:r w:rsidRPr="00A42D14">
        <w:rPr>
          <w:rStyle w:val="StyleUnderline"/>
        </w:rPr>
        <w: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rhetorical</w:t>
      </w:r>
      <w:r w:rsidRPr="00A42D14">
        <w:rPr>
          <w:rFonts w:eastAsia="Garamond"/>
          <w:sz w:val="8"/>
        </w:rPr>
        <w:t xml:space="preserve"> </w:t>
      </w:r>
      <w:r w:rsidRPr="00A42D14">
        <w:rPr>
          <w:sz w:val="8"/>
        </w:rPr>
        <w:t>machinations,</w:t>
      </w:r>
      <w:r w:rsidRPr="00A42D14">
        <w:rPr>
          <w:rFonts w:eastAsia="Garamond"/>
          <w:sz w:val="8"/>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paradigmatic</w:t>
      </w:r>
      <w:r w:rsidRPr="00A42D14">
        <w:rPr>
          <w:rStyle w:val="StyleUnderline"/>
          <w:rFonts w:eastAsia="Garamond"/>
          <w:highlight w:val="cyan"/>
        </w:rPr>
        <w:t xml:space="preserve"> </w:t>
      </w:r>
      <w:r w:rsidRPr="00A42D14">
        <w:rPr>
          <w:rStyle w:val="StyleUnderline"/>
          <w:highlight w:val="cyan"/>
        </w:rPr>
        <w:t>zeitgeist</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Panthers,</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American</w:t>
      </w:r>
      <w:r w:rsidRPr="00A42D14">
        <w:rPr>
          <w:rStyle w:val="StyleUnderline"/>
          <w:rFonts w:eastAsia="Garamond"/>
          <w:highlight w:val="cyan"/>
        </w:rPr>
        <w:t xml:space="preserve"> </w:t>
      </w:r>
      <w:r w:rsidRPr="00A42D14">
        <w:rPr>
          <w:rStyle w:val="StyleUnderline"/>
          <w:highlight w:val="cyan"/>
        </w:rPr>
        <w:t>Indian</w:t>
      </w:r>
      <w:r w:rsidRPr="00A42D14">
        <w:rPr>
          <w:rStyle w:val="StyleUnderline"/>
          <w:rFonts w:eastAsia="Garamond"/>
          <w:highlight w:val="cyan"/>
        </w:rPr>
        <w:t xml:space="preserve"> </w:t>
      </w:r>
      <w:r w:rsidRPr="00A42D14">
        <w:rPr>
          <w:rStyle w:val="StyleUnderline"/>
          <w:highlight w:val="cyan"/>
        </w:rPr>
        <w:t>Movement,</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Weather</w:t>
      </w:r>
      <w:r w:rsidRPr="00A42D14">
        <w:rPr>
          <w:rStyle w:val="StyleUnderline"/>
          <w:rFonts w:eastAsia="Garamond"/>
          <w:highlight w:val="cyan"/>
        </w:rPr>
        <w:t xml:space="preserve"> </w:t>
      </w:r>
      <w:r w:rsidRPr="00A42D14">
        <w:rPr>
          <w:rStyle w:val="StyleUnderline"/>
          <w:highlight w:val="cyan"/>
        </w:rPr>
        <w:t>Underground</w:t>
      </w:r>
      <w:r w:rsidRPr="00A42D14">
        <w:rPr>
          <w:rStyle w:val="StyleUnderline"/>
        </w:rPr>
        <w:t>.</w:t>
      </w:r>
      <w:r w:rsidRPr="00A42D14">
        <w:rPr>
          <w:rStyle w:val="StyleUnderline"/>
          <w:rFonts w:eastAsia="Garamond"/>
        </w:rPr>
        <w:t xml:space="preserve"> </w:t>
      </w:r>
      <w:r w:rsidRPr="00A42D14">
        <w:rPr>
          <w:rStyle w:val="StyleUnderline"/>
        </w:rPr>
        <w:t>Radicals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progressives</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deride</w:t>
      </w:r>
      <w:r w:rsidRPr="00A42D14">
        <w:rPr>
          <w:rStyle w:val="StyleUnderline"/>
        </w:rPr>
        <w:t>,</w:t>
      </w:r>
      <w:r w:rsidRPr="00A42D14">
        <w:rPr>
          <w:rStyle w:val="StyleUnderline"/>
          <w:rFonts w:eastAsia="Garamond"/>
        </w:rPr>
        <w:t xml:space="preserve"> </w:t>
      </w:r>
      <w:r w:rsidRPr="00A42D14">
        <w:rPr>
          <w:rStyle w:val="StyleUnderline"/>
        </w:rPr>
        <w:t>reject,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chastise</w:t>
      </w:r>
      <w:r w:rsidRPr="00A42D14">
        <w:rPr>
          <w:rStyle w:val="StyleUnderline"/>
          <w:rFonts w:eastAsia="Garamond"/>
        </w:rPr>
        <w:t xml:space="preserve"> </w:t>
      </w:r>
      <w:r w:rsidRPr="00A42D14">
        <w:rPr>
          <w:rStyle w:val="StyleUnderline"/>
          <w:highlight w:val="cyan"/>
        </w:rPr>
        <w:t>armed</w:t>
      </w:r>
      <w:r w:rsidRPr="00A42D14">
        <w:rPr>
          <w:rStyle w:val="StyleUnderline"/>
          <w:rFonts w:eastAsia="Garamond"/>
          <w:highlight w:val="cyan"/>
        </w:rPr>
        <w:t xml:space="preserve"> </w:t>
      </w:r>
      <w:r w:rsidRPr="00A42D14">
        <w:rPr>
          <w:rStyle w:val="StyleUnderline"/>
          <w:highlight w:val="cyan"/>
        </w:rPr>
        <w:t>struggle</w:t>
      </w:r>
      <w:r w:rsidRPr="00A42D14">
        <w:rPr>
          <w:rStyle w:val="StyleUnderline"/>
          <w:rFonts w:eastAsia="Garamond"/>
          <w:highlight w:val="cyan"/>
        </w:rPr>
        <w:t xml:space="preserve"> </w:t>
      </w:r>
      <w:r w:rsidRPr="00A42D14">
        <w:rPr>
          <w:rStyle w:val="StyleUnderline"/>
          <w:highlight w:val="cyan"/>
        </w:rPr>
        <w:t>mercilessly</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cavalierly</w:t>
      </w:r>
      <w:r w:rsidRPr="00A42D14">
        <w:rPr>
          <w:rStyle w:val="StyleUnderline"/>
          <w:rFonts w:eastAsia="Garamond"/>
        </w:rPr>
        <w:t xml:space="preserve"> </w:t>
      </w:r>
      <w:r w:rsidRPr="00A42D14">
        <w:rPr>
          <w:rStyle w:val="StyleUnderline"/>
        </w:rPr>
        <w:t>with</w:t>
      </w:r>
      <w:r w:rsidRPr="00A42D14">
        <w:rPr>
          <w:rStyle w:val="StyleUnderline"/>
          <w:rFonts w:eastAsia="Garamond"/>
        </w:rPr>
        <w:t xml:space="preserve"> </w:t>
      </w:r>
      <w:r w:rsidRPr="00A42D14">
        <w:rPr>
          <w:rStyle w:val="StyleUnderline"/>
        </w:rPr>
        <w:t>respect</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tactics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possibility</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success,</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highlight w:val="cyan"/>
        </w:rPr>
        <w:t>they</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not</w:t>
      </w:r>
      <w:r w:rsidRPr="00A42D14">
        <w:rPr>
          <w:rStyle w:val="StyleUnderline"/>
          <w:rFonts w:eastAsia="Garamond"/>
          <w:highlight w:val="cyan"/>
        </w:rPr>
        <w:t xml:space="preserve"> </w:t>
      </w:r>
      <w:r w:rsidRPr="00A42D14">
        <w:rPr>
          <w:rStyle w:val="StyleUnderline"/>
          <w:highlight w:val="cyan"/>
        </w:rPr>
        <w:t>dismiss</w:t>
      </w:r>
      <w:r w:rsidRPr="00A42D14">
        <w:rPr>
          <w:rStyle w:val="StyleUnderline"/>
          <w:rFonts w:eastAsia="Garamond"/>
          <w:highlight w:val="cyan"/>
        </w:rPr>
        <w:t xml:space="preserve"> </w:t>
      </w:r>
      <w:r w:rsidRPr="00A42D14">
        <w:rPr>
          <w:rStyle w:val="StyleUnderline"/>
          <w:highlight w:val="cyan"/>
        </w:rPr>
        <w:t>revolution-as-ethic</w:t>
      </w:r>
      <w:r w:rsidRPr="00A42D14">
        <w:rPr>
          <w:rStyle w:val="StyleUnderline"/>
          <w:rFonts w:eastAsia="Garamond"/>
          <w:highlight w:val="cyan"/>
        </w:rPr>
        <w:t xml:space="preserve"> </w:t>
      </w:r>
      <w:r w:rsidRPr="00A42D14">
        <w:rPr>
          <w:rStyle w:val="StyleUnderline"/>
          <w:highlight w:val="cyan"/>
        </w:rPr>
        <w:t>because</w:t>
      </w:r>
      <w:r w:rsidRPr="00A42D14">
        <w:rPr>
          <w:rStyle w:val="StyleUnderline"/>
          <w:rFonts w:eastAsia="Garamond"/>
          <w:highlight w:val="cyan"/>
        </w:rPr>
        <w:t xml:space="preserve"> </w:t>
      </w:r>
      <w:r w:rsidRPr="00A42D14">
        <w:rPr>
          <w:rStyle w:val="Emphasis"/>
          <w:highlight w:val="cyan"/>
        </w:rPr>
        <w:t>they</w:t>
      </w:r>
      <w:r w:rsidRPr="00A42D14">
        <w:rPr>
          <w:rStyle w:val="Emphasis"/>
          <w:rFonts w:eastAsia="Garamond"/>
          <w:highlight w:val="cyan"/>
        </w:rPr>
        <w:t xml:space="preserve"> </w:t>
      </w:r>
      <w:r w:rsidRPr="00A42D14">
        <w:rPr>
          <w:rStyle w:val="Emphasis"/>
          <w:highlight w:val="cyan"/>
        </w:rPr>
        <w:t>could</w:t>
      </w:r>
      <w:r w:rsidRPr="00A42D14">
        <w:rPr>
          <w:rStyle w:val="Emphasis"/>
          <w:rFonts w:eastAsia="Garamond"/>
          <w:highlight w:val="cyan"/>
        </w:rPr>
        <w:t xml:space="preserve"> </w:t>
      </w:r>
      <w:r w:rsidRPr="00A42D14">
        <w:rPr>
          <w:rStyle w:val="Emphasis"/>
          <w:highlight w:val="cyan"/>
        </w:rPr>
        <w:t>not</w:t>
      </w:r>
      <w:r w:rsidRPr="00A42D14">
        <w:rPr>
          <w:rStyle w:val="Emphasis"/>
          <w:rFonts w:eastAsia="Garamond"/>
          <w:highlight w:val="cyan"/>
        </w:rPr>
        <w:t xml:space="preserve"> </w:t>
      </w:r>
      <w:r w:rsidRPr="00A42D14">
        <w:rPr>
          <w:rStyle w:val="Emphasis"/>
          <w:highlight w:val="cyan"/>
        </w:rPr>
        <w:t>make</w:t>
      </w:r>
      <w:r w:rsidRPr="00A42D14">
        <w:rPr>
          <w:rStyle w:val="Emphasis"/>
          <w:rFonts w:eastAsia="Garamond"/>
          <w:highlight w:val="cyan"/>
        </w:rPr>
        <w:t xml:space="preserve"> </w:t>
      </w:r>
      <w:r w:rsidRPr="00A42D14">
        <w:rPr>
          <w:rStyle w:val="Emphasis"/>
          <w:highlight w:val="cyan"/>
        </w:rPr>
        <w:t>a</w:t>
      </w:r>
      <w:r w:rsidRPr="00A42D14">
        <w:rPr>
          <w:rStyle w:val="Emphasis"/>
          <w:rFonts w:eastAsia="Garamond"/>
          <w:highlight w:val="cyan"/>
        </w:rPr>
        <w:t xml:space="preserve"> </w:t>
      </w:r>
      <w:r w:rsidRPr="00A42D14">
        <w:rPr>
          <w:rStyle w:val="Emphasis"/>
          <w:highlight w:val="cyan"/>
        </w:rPr>
        <w:t>convincing</w:t>
      </w:r>
      <w:r w:rsidRPr="00A42D14">
        <w:rPr>
          <w:rStyle w:val="Emphasis"/>
          <w:rFonts w:eastAsia="Garamond"/>
          <w:highlight w:val="cyan"/>
        </w:rPr>
        <w:t xml:space="preserve"> </w:t>
      </w:r>
      <w:r w:rsidRPr="00A42D14">
        <w:rPr>
          <w:rStyle w:val="Emphasis"/>
          <w:highlight w:val="cyan"/>
        </w:rPr>
        <w:t>case</w:t>
      </w:r>
      <w:r w:rsidRPr="00A42D14">
        <w:rPr>
          <w:rFonts w:eastAsia="Garamond"/>
          <w:sz w:val="8"/>
        </w:rPr>
        <w:t>—</w:t>
      </w:r>
      <w:r w:rsidRPr="00A42D14">
        <w:rPr>
          <w:sz w:val="8"/>
        </w:rPr>
        <w:t>by</w:t>
      </w:r>
      <w:r w:rsidRPr="00A42D14">
        <w:rPr>
          <w:rFonts w:eastAsia="Garamond"/>
          <w:sz w:val="8"/>
        </w:rPr>
        <w:t xml:space="preserve"> </w:t>
      </w:r>
      <w:r w:rsidRPr="00A42D14">
        <w:rPr>
          <w:sz w:val="8"/>
        </w:rPr>
        <w:t>way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paradigmatic</w:t>
      </w:r>
      <w:r w:rsidRPr="00A42D14">
        <w:rPr>
          <w:rFonts w:eastAsia="Garamond"/>
          <w:sz w:val="8"/>
        </w:rPr>
        <w:t xml:space="preserve"> </w:t>
      </w:r>
      <w:r w:rsidRPr="00A42D14">
        <w:rPr>
          <w:sz w:val="8"/>
        </w:rPr>
        <w:t>analysis</w:t>
      </w:r>
      <w:r w:rsidRPr="00A42D14">
        <w:rPr>
          <w:rFonts w:eastAsia="Garamond"/>
          <w:sz w:val="8"/>
        </w:rPr>
        <w:t>—</w:t>
      </w:r>
      <w:r w:rsidRPr="00A42D14">
        <w:rPr>
          <w:rStyle w:val="StyleUnderline"/>
          <w:highlight w:val="cyan"/>
        </w:rPr>
        <w:t>that</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highlight w:val="cyan"/>
        </w:rPr>
        <w:t xml:space="preserve"> </w:t>
      </w:r>
      <w:r w:rsidRPr="00A42D14">
        <w:rPr>
          <w:rStyle w:val="StyleUnderline"/>
          <w:highlight w:val="cyan"/>
        </w:rPr>
        <w:t>was</w:t>
      </w:r>
      <w:r w:rsidRPr="00A42D14">
        <w:rPr>
          <w:rStyle w:val="StyleUnderline"/>
          <w:rFonts w:eastAsia="Garamond"/>
          <w:highlight w:val="cyan"/>
        </w:rPr>
        <w:t xml:space="preserve"> </w:t>
      </w:r>
      <w:r w:rsidRPr="00A42D14">
        <w:rPr>
          <w:rStyle w:val="StyleUnderline"/>
        </w:rPr>
        <w:t>an</w:t>
      </w:r>
      <w:r w:rsidRPr="00A42D14">
        <w:rPr>
          <w:rStyle w:val="StyleUnderline"/>
          <w:rFonts w:eastAsia="Garamond"/>
        </w:rPr>
        <w:t xml:space="preserve"> </w:t>
      </w:r>
      <w:r w:rsidRPr="00A42D14">
        <w:rPr>
          <w:rStyle w:val="StyleUnderline"/>
          <w:highlight w:val="cyan"/>
        </w:rPr>
        <w:t>ethical</w:t>
      </w:r>
      <w:r w:rsidRPr="00A42D14">
        <w:rPr>
          <w:rStyle w:val="StyleUnderline"/>
          <w:rFonts w:eastAsia="Garamond"/>
          <w:highlight w:val="cyan"/>
        </w:rPr>
        <w:t xml:space="preserve"> </w:t>
      </w:r>
      <w:r w:rsidRPr="00A42D14">
        <w:rPr>
          <w:rStyle w:val="StyleUnderline"/>
        </w:rPr>
        <w:t>formation</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still</w:t>
      </w:r>
      <w:r w:rsidRPr="00A42D14">
        <w:rPr>
          <w:rStyle w:val="StyleUnderline"/>
          <w:rFonts w:eastAsia="Garamond"/>
        </w:rPr>
        <w:t xml:space="preserve"> </w:t>
      </w:r>
      <w:r w:rsidRPr="00A42D14">
        <w:rPr>
          <w:rStyle w:val="StyleUnderline"/>
        </w:rPr>
        <w:t>hope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maintain</w:t>
      </w:r>
      <w:r w:rsidRPr="00A42D14">
        <w:rPr>
          <w:rStyle w:val="StyleUnderline"/>
          <w:rFonts w:eastAsia="Garamond"/>
        </w:rPr>
        <w:t xml:space="preserve"> </w:t>
      </w:r>
      <w:r w:rsidRPr="00A42D14">
        <w:rPr>
          <w:rStyle w:val="StyleUnderline"/>
        </w:rPr>
        <w:t>credibility</w:t>
      </w:r>
      <w:r w:rsidRPr="00A42D14">
        <w:rPr>
          <w:rStyle w:val="StyleUnderline"/>
          <w:rFonts w:eastAsia="Garamond"/>
        </w:rPr>
        <w:t xml:space="preserve"> </w:t>
      </w:r>
      <w:r w:rsidRPr="00A42D14">
        <w:rPr>
          <w:rStyle w:val="StyleUnderline"/>
        </w:rPr>
        <w:t>as</w:t>
      </w:r>
      <w:r w:rsidRPr="00A42D14">
        <w:rPr>
          <w:rStyle w:val="StyleUnderline"/>
          <w:rFonts w:eastAsia="Garamond"/>
        </w:rPr>
        <w:t xml:space="preserve"> </w:t>
      </w:r>
      <w:r w:rsidRPr="00A42D14">
        <w:rPr>
          <w:rStyle w:val="StyleUnderline"/>
        </w:rPr>
        <w:t>radicals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progressives</w:t>
      </w:r>
      <w:r w:rsidRPr="00A42D14">
        <w:rPr>
          <w:sz w:val="8"/>
        </w:rPr>
        <w:t>.</w:t>
      </w:r>
      <w:r w:rsidRPr="00A42D14">
        <w:rPr>
          <w:rFonts w:eastAsia="Garamond"/>
          <w:sz w:val="8"/>
        </w:rPr>
        <w:t xml:space="preserve"> </w:t>
      </w:r>
      <w:r w:rsidRPr="00A42D14">
        <w:rPr>
          <w:rStyle w:val="StyleUnderline"/>
        </w:rPr>
        <w:t>Even</w:t>
      </w:r>
      <w:r w:rsidRPr="00A42D14">
        <w:rPr>
          <w:rStyle w:val="StyleUnderline"/>
          <w:rFonts w:eastAsia="Garamond"/>
        </w:rPr>
        <w:t xml:space="preserve"> </w:t>
      </w:r>
      <w:r w:rsidRPr="00A42D14">
        <w:rPr>
          <w:rStyle w:val="StyleUnderline"/>
        </w:rPr>
        <w:t>Bobby</w:t>
      </w:r>
      <w:r w:rsidRPr="00A42D14">
        <w:rPr>
          <w:rStyle w:val="StyleUnderline"/>
          <w:rFonts w:eastAsia="Garamond"/>
        </w:rPr>
        <w:t xml:space="preserve"> </w:t>
      </w:r>
      <w:r w:rsidRPr="00A42D14">
        <w:rPr>
          <w:rStyle w:val="StyleUnderline"/>
        </w:rPr>
        <w:t>Kennedy</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attorney</w:t>
      </w:r>
      <w:r w:rsidRPr="00A42D14">
        <w:rPr>
          <w:rFonts w:eastAsia="Garamond"/>
          <w:sz w:val="8"/>
        </w:rPr>
        <w:t xml:space="preserve"> </w:t>
      </w:r>
      <w:r w:rsidRPr="00A42D14">
        <w:rPr>
          <w:sz w:val="8"/>
        </w:rPr>
        <w:t>general</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presidential</w:t>
      </w:r>
      <w:r w:rsidRPr="00A42D14">
        <w:rPr>
          <w:rFonts w:eastAsia="Garamond"/>
          <w:sz w:val="8"/>
        </w:rPr>
        <w:t xml:space="preserve"> </w:t>
      </w:r>
      <w:r w:rsidRPr="00A42D14">
        <w:rPr>
          <w:sz w:val="8"/>
        </w:rPr>
        <w:t>candidate)</w:t>
      </w:r>
      <w:r w:rsidRPr="00A42D14">
        <w:rPr>
          <w:rFonts w:eastAsia="Garamond"/>
          <w:sz w:val="8"/>
        </w:rPr>
        <w:t xml:space="preserve"> </w:t>
      </w:r>
      <w:r w:rsidRPr="00A42D14">
        <w:rPr>
          <w:rStyle w:val="StyleUnderline"/>
        </w:rPr>
        <w:t>mused</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law</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its</w:t>
      </w:r>
      <w:r w:rsidRPr="00A42D14">
        <w:rPr>
          <w:rStyle w:val="StyleUnderline"/>
          <w:rFonts w:eastAsia="Garamond"/>
        </w:rPr>
        <w:t xml:space="preserve"> </w:t>
      </w:r>
      <w:r w:rsidRPr="00A42D14">
        <w:rPr>
          <w:rStyle w:val="StyleUnderline"/>
        </w:rPr>
        <w:t>enforcers</w:t>
      </w:r>
      <w:r w:rsidRPr="00A42D14">
        <w:rPr>
          <w:rStyle w:val="StyleUnderline"/>
          <w:rFonts w:eastAsia="Garamond"/>
        </w:rPr>
        <w:t xml:space="preserve"> </w:t>
      </w:r>
      <w:r w:rsidRPr="00A42D14">
        <w:rPr>
          <w:rStyle w:val="StyleUnderline"/>
        </w:rPr>
        <w:t>had</w:t>
      </w:r>
      <w:r w:rsidRPr="00A42D14">
        <w:rPr>
          <w:rStyle w:val="StyleUnderline"/>
          <w:rFonts w:eastAsia="Garamond"/>
        </w:rPr>
        <w:t xml:space="preserve"> </w:t>
      </w:r>
      <w:r w:rsidRPr="00A42D14">
        <w:rPr>
          <w:rStyle w:val="StyleUnderline"/>
        </w:rPr>
        <w:t>no</w:t>
      </w:r>
      <w:r w:rsidRPr="00A42D14">
        <w:rPr>
          <w:rStyle w:val="StyleUnderline"/>
          <w:rFonts w:eastAsia="Garamond"/>
        </w:rPr>
        <w:t xml:space="preserve"> </w:t>
      </w:r>
      <w:r w:rsidRPr="00A42D14">
        <w:rPr>
          <w:rStyle w:val="StyleUnderline"/>
        </w:rPr>
        <w:t>ethical</w:t>
      </w:r>
      <w:r w:rsidRPr="00A42D14">
        <w:rPr>
          <w:rStyle w:val="StyleUnderline"/>
          <w:rFonts w:eastAsia="Garamond"/>
        </w:rPr>
        <w:t xml:space="preserve"> </w:t>
      </w:r>
      <w:r w:rsidRPr="00A42D14">
        <w:rPr>
          <w:rStyle w:val="StyleUnderline"/>
        </w:rPr>
        <w:t>standing</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presence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Blacks</w:t>
      </w:r>
      <w:r w:rsidRPr="00A42D14">
        <w:rPr>
          <w:sz w:val="8"/>
        </w:rPr>
        <w:t>.</w:t>
      </w:r>
      <w:r w:rsidRPr="00A42D14">
        <w:rPr>
          <w:rFonts w:eastAsia="Garamond"/>
          <w:sz w:val="8"/>
        </w:rPr>
        <w:endnoteReference w:id="3"/>
      </w:r>
      <w:r w:rsidRPr="00A42D14">
        <w:rPr>
          <w:rFonts w:eastAsia="Garamond"/>
          <w:sz w:val="8"/>
        </w:rPr>
        <w:t xml:space="preserve"> </w:t>
      </w:r>
      <w:r w:rsidRPr="00A42D14">
        <w:rPr>
          <w:sz w:val="8"/>
        </w:rPr>
        <w:t>One</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many</w:t>
      </w:r>
      <w:r w:rsidRPr="00A42D14">
        <w:rPr>
          <w:rFonts w:eastAsia="Garamond"/>
          <w:sz w:val="8"/>
        </w:rPr>
        <w:t xml:space="preserve"> </w:t>
      </w:r>
      <w:r w:rsidRPr="00A42D14">
        <w:rPr>
          <w:sz w:val="8"/>
        </w:rPr>
        <w:t>did)</w:t>
      </w:r>
      <w:r w:rsidRPr="00A42D14">
        <w:rPr>
          <w:rFonts w:eastAsia="Garamond"/>
          <w:sz w:val="8"/>
        </w:rPr>
        <w:t xml:space="preserve"> </w:t>
      </w:r>
      <w:r w:rsidRPr="00A42D14">
        <w:rPr>
          <w:sz w:val="8"/>
        </w:rPr>
        <w:t>acknowledge</w:t>
      </w:r>
      <w:r w:rsidRPr="00A42D14">
        <w:rPr>
          <w:rFonts w:eastAsia="Garamond"/>
          <w:sz w:val="8"/>
        </w:rPr>
        <w:t xml:space="preserve"> </w:t>
      </w:r>
      <w:r w:rsidRPr="00A42D14">
        <w:rPr>
          <w:sz w:val="8"/>
        </w:rPr>
        <w:t>America</w:t>
      </w:r>
      <w:r w:rsidRPr="00A42D14">
        <w:rPr>
          <w:rFonts w:eastAsia="Garamond"/>
          <w:sz w:val="8"/>
        </w:rPr>
        <w:t>’</w:t>
      </w:r>
      <w:r w:rsidRPr="00A42D14">
        <w:rPr>
          <w:sz w:val="8"/>
        </w:rPr>
        <w:t>s</w:t>
      </w:r>
      <w:r w:rsidRPr="00A42D14">
        <w:rPr>
          <w:rFonts w:eastAsia="Garamond"/>
          <w:sz w:val="8"/>
        </w:rPr>
        <w:t xml:space="preserve"> </w:t>
      </w:r>
      <w:r w:rsidRPr="00A42D14">
        <w:rPr>
          <w:sz w:val="8"/>
        </w:rPr>
        <w:t>strength</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power.</w:t>
      </w:r>
      <w:r w:rsidRPr="00A42D14">
        <w:rPr>
          <w:rFonts w:eastAsia="Garamond"/>
          <w:sz w:val="8"/>
        </w:rPr>
        <w:t xml:space="preserve"> </w:t>
      </w:r>
      <w:r w:rsidRPr="00A42D14">
        <w:rPr>
          <w:rStyle w:val="StyleUnderline"/>
        </w:rPr>
        <w:t>This</w:t>
      </w:r>
      <w:r w:rsidRPr="00A42D14">
        <w:rPr>
          <w:rStyle w:val="StyleUnderline"/>
          <w:rFonts w:eastAsia="Garamond"/>
        </w:rPr>
        <w:t xml:space="preserve"> </w:t>
      </w:r>
      <w:r w:rsidRPr="00A42D14">
        <w:rPr>
          <w:rStyle w:val="StyleUnderline"/>
        </w:rPr>
        <w:t>seldom,</w:t>
      </w:r>
      <w:r w:rsidRPr="00A42D14">
        <w:rPr>
          <w:rFonts w:eastAsia="Garamond"/>
          <w:sz w:val="8"/>
        </w:rPr>
        <w:t xml:space="preserve"> </w:t>
      </w:r>
      <w:r w:rsidRPr="00A42D14">
        <w:rPr>
          <w:sz w:val="8"/>
        </w:rPr>
        <w:t>however,</w:t>
      </w:r>
      <w:r w:rsidRPr="00A42D14">
        <w:rPr>
          <w:rFonts w:eastAsia="Garamond"/>
          <w:sz w:val="8"/>
        </w:rPr>
        <w:t xml:space="preserve"> </w:t>
      </w:r>
      <w:r w:rsidRPr="00A42D14">
        <w:rPr>
          <w:rStyle w:val="StyleUnderline"/>
        </w:rPr>
        <w:t>rose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level</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ethical</w:t>
      </w:r>
      <w:r w:rsidRPr="00A42D14">
        <w:rPr>
          <w:rStyle w:val="StyleUnderline"/>
          <w:rFonts w:eastAsia="Garamond"/>
        </w:rPr>
        <w:t xml:space="preserve"> </w:t>
      </w:r>
      <w:r w:rsidRPr="00A42D14">
        <w:rPr>
          <w:rStyle w:val="StyleUnderline"/>
        </w:rPr>
        <w:t>assessment,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rather</w:t>
      </w:r>
      <w:r w:rsidRPr="00A42D14">
        <w:rPr>
          <w:rStyle w:val="StyleUnderline"/>
          <w:rFonts w:eastAsia="Garamond"/>
        </w:rPr>
        <w:t xml:space="preserve"> </w:t>
      </w:r>
      <w:r w:rsidRPr="00A42D14">
        <w:rPr>
          <w:rStyle w:val="StyleUnderline"/>
        </w:rPr>
        <w:t>remained</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assessment</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so-called</w:t>
      </w:r>
      <w:r w:rsidRPr="00A42D14">
        <w:rPr>
          <w:rStyle w:val="StyleUnderline"/>
          <w:rFonts w:eastAsia="Garamond"/>
        </w:rPr>
        <w:t xml:space="preserve"> “</w:t>
      </w:r>
      <w:r w:rsidRPr="00A42D14">
        <w:rPr>
          <w:rStyle w:val="StyleUnderline"/>
        </w:rPr>
        <w:t>balance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forces.</w:t>
      </w:r>
      <w:r w:rsidRPr="00A42D14">
        <w:rPr>
          <w:rStyle w:val="StyleUnderline"/>
          <w:rFonts w:eastAsia="Garamond"/>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Blacks,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lesser</w:t>
      </w:r>
      <w:r w:rsidRPr="00A42D14">
        <w:rPr>
          <w:rFonts w:eastAsia="Garamond"/>
          <w:sz w:val="8"/>
        </w:rPr>
        <w:t xml:space="preserve"> </w:t>
      </w:r>
      <w:r w:rsidRPr="00A42D14">
        <w:rPr>
          <w:sz w:val="8"/>
        </w:rPr>
        <w:t>extent</w:t>
      </w:r>
      <w:r w:rsidRPr="00A42D14">
        <w:rPr>
          <w:rFonts w:eastAsia="Garamond"/>
          <w:sz w:val="8"/>
        </w:rPr>
        <w:t xml:space="preserve"> </w:t>
      </w:r>
      <w:r w:rsidRPr="00A42D14">
        <w:rPr>
          <w:sz w:val="8"/>
        </w:rPr>
        <w:t>Indians,</w:t>
      </w:r>
      <w:r w:rsidRPr="00A42D14">
        <w:rPr>
          <w:rFonts w:eastAsia="Garamond"/>
          <w:sz w:val="8"/>
        </w:rPr>
        <w:t xml:space="preserve"> </w:t>
      </w:r>
      <w:r w:rsidRPr="00A42D14">
        <w:rPr>
          <w:sz w:val="8"/>
        </w:rPr>
        <w:t>circulated</w:t>
      </w:r>
      <w:r w:rsidRPr="00A42D14">
        <w:rPr>
          <w:rFonts w:eastAsia="Garamond"/>
          <w:sz w:val="8"/>
        </w:rPr>
        <w:t xml:space="preserve"> </w:t>
      </w:r>
      <w:r w:rsidRPr="00A42D14">
        <w:rPr>
          <w:sz w:val="8"/>
        </w:rPr>
        <w:t>too</w:t>
      </w:r>
      <w:r w:rsidRPr="00A42D14">
        <w:rPr>
          <w:rFonts w:eastAsia="Garamond"/>
          <w:sz w:val="8"/>
        </w:rPr>
        <w:t xml:space="preserve"> </w:t>
      </w:r>
      <w:r w:rsidRPr="00A42D14">
        <w:rPr>
          <w:sz w:val="8"/>
        </w:rPr>
        <w:t>widely</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credibly</w:t>
      </w:r>
      <w:r w:rsidRPr="00A42D14">
        <w:rPr>
          <w:rFonts w:eastAsia="Garamond"/>
          <w:sz w:val="8"/>
        </w:rPr>
        <w:t xml:space="preserve"> </w:t>
      </w:r>
      <w:r w:rsidRPr="00A42D14">
        <w:rPr>
          <w:sz w:val="8"/>
        </w:rPr>
        <w:t>wed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ethics.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raw</w:t>
      </w:r>
      <w:r w:rsidRPr="00A42D14">
        <w:rPr>
          <w:rFonts w:eastAsia="Garamond"/>
          <w:sz w:val="8"/>
        </w:rPr>
        <w:t xml:space="preserve"> </w:t>
      </w:r>
      <w:r w:rsidRPr="00A42D14">
        <w:rPr>
          <w:sz w:val="8"/>
        </w:rPr>
        <w:t>force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COINTELPRO</w:t>
      </w:r>
      <w:r w:rsidRPr="00A42D14">
        <w:rPr>
          <w:rFonts w:eastAsia="Garamond"/>
          <w:sz w:val="8"/>
        </w:rPr>
        <w:t xml:space="preserve"> </w:t>
      </w:r>
      <w:r w:rsidRPr="00A42D14">
        <w:rPr>
          <w:sz w:val="8"/>
        </w:rPr>
        <w:t>put</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end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trajectory</w:t>
      </w:r>
      <w:r w:rsidRPr="00A42D14">
        <w:rPr>
          <w:rFonts w:eastAsia="Garamond"/>
          <w:sz w:val="8"/>
        </w:rPr>
        <w:t xml:space="preserve"> </w:t>
      </w:r>
      <w:r w:rsidRPr="00A42D14">
        <w:rPr>
          <w:sz w:val="8"/>
        </w:rPr>
        <w:t>toward</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possible</w:t>
      </w:r>
      <w:r w:rsidRPr="00A42D14">
        <w:rPr>
          <w:rFonts w:eastAsia="Garamond"/>
          <w:sz w:val="8"/>
        </w:rPr>
        <w:t xml:space="preserve"> </w:t>
      </w:r>
      <w:r w:rsidRPr="00A42D14">
        <w:rPr>
          <w:sz w:val="8"/>
        </w:rPr>
        <w:t>hegemony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ethical</w:t>
      </w:r>
      <w:r w:rsidRPr="00A42D14">
        <w:rPr>
          <w:rFonts w:eastAsia="Garamond"/>
          <w:sz w:val="8"/>
        </w:rPr>
        <w:t xml:space="preserve"> </w:t>
      </w:r>
      <w:r w:rsidRPr="00A42D14">
        <w:rPr>
          <w:sz w:val="8"/>
        </w:rPr>
        <w:t>accountability.</w:t>
      </w:r>
      <w:r w:rsidRPr="00A42D14">
        <w:rPr>
          <w:rFonts w:eastAsia="Garamond"/>
          <w:sz w:val="8"/>
        </w:rPr>
        <w:t xml:space="preserve"> </w:t>
      </w:r>
      <w:r w:rsidRPr="00A42D14">
        <w:rPr>
          <w:sz w:val="8"/>
        </w:rPr>
        <w:t>Consequently,</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power</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Blackness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Redness</w:t>
      </w:r>
      <w:r w:rsidRPr="00A42D14">
        <w:rPr>
          <w:rStyle w:val="StyleUnderline"/>
          <w:rFonts w:eastAsia="Garamond"/>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pose</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w:t>
      </w:r>
      <w:r w:rsidRPr="00A42D14">
        <w:rPr>
          <w:rStyle w:val="StyleUnderline"/>
          <w:rFonts w:eastAsia="Garamond"/>
        </w:rPr>
        <w:t>—</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power</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pose</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question</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greatest</w:t>
      </w:r>
      <w:r w:rsidRPr="00A42D14">
        <w:rPr>
          <w:rStyle w:val="StyleUnderline"/>
          <w:rFonts w:eastAsia="Garamond"/>
        </w:rPr>
        <w:t xml:space="preserve"> </w:t>
      </w:r>
      <w:r w:rsidRPr="00A42D14">
        <w:rPr>
          <w:rStyle w:val="StyleUnderline"/>
        </w:rPr>
        <w:t>power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all</w:t>
      </w:r>
      <w:r w:rsidRPr="00A42D14">
        <w:rPr>
          <w:rStyle w:val="StyleUnderline"/>
          <w:rFonts w:eastAsia="Garamond"/>
        </w:rPr>
        <w:t>—</w:t>
      </w:r>
      <w:r w:rsidRPr="00A42D14">
        <w:rPr>
          <w:rStyle w:val="Emphasis"/>
          <w:highlight w:val="cyan"/>
        </w:rPr>
        <w:t>retreated</w:t>
      </w:r>
      <w:r w:rsidRPr="00A42D14">
        <w:rPr>
          <w:rStyle w:val="Emphasis"/>
          <w:rFonts w:eastAsia="Garamond"/>
          <w:highlight w:val="cyan"/>
        </w:rPr>
        <w:t xml:space="preserve"> </w:t>
      </w:r>
      <w:r w:rsidRPr="00A42D14">
        <w:rPr>
          <w:rStyle w:val="Emphasis"/>
          <w:highlight w:val="cyan"/>
        </w:rPr>
        <w:t>as</w:t>
      </w:r>
      <w:r w:rsidRPr="00A42D14">
        <w:rPr>
          <w:rStyle w:val="Emphasis"/>
          <w:rFonts w:eastAsia="Garamond"/>
          <w:highlight w:val="cyan"/>
        </w:rPr>
        <w:t xml:space="preserve"> </w:t>
      </w:r>
      <w:r w:rsidRPr="00A42D14">
        <w:rPr>
          <w:rStyle w:val="Emphasis"/>
          <w:highlight w:val="cyan"/>
        </w:rPr>
        <w:t>did</w:t>
      </w:r>
      <w:r w:rsidRPr="00A42D14">
        <w:rPr>
          <w:rStyle w:val="Emphasis"/>
          <w:rFonts w:eastAsia="Garamond"/>
        </w:rPr>
        <w:t xml:space="preserve"> </w:t>
      </w:r>
      <w:r w:rsidRPr="00A42D14">
        <w:rPr>
          <w:rStyle w:val="Emphasis"/>
        </w:rPr>
        <w:t>White</w:t>
      </w:r>
      <w:r w:rsidRPr="00A42D14">
        <w:rPr>
          <w:rStyle w:val="Emphasis"/>
          <w:rFonts w:eastAsia="Garamond"/>
        </w:rPr>
        <w:t xml:space="preserve"> </w:t>
      </w:r>
      <w:r w:rsidRPr="00A42D14">
        <w:rPr>
          <w:rStyle w:val="Emphasis"/>
          <w:highlight w:val="cyan"/>
        </w:rPr>
        <w:t>radicals</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progressives</w:t>
      </w:r>
      <w:r w:rsidRPr="00A42D14">
        <w:rPr>
          <w:rStyle w:val="Emphasis"/>
          <w:rFonts w:eastAsia="Garamond"/>
        </w:rPr>
        <w:t xml:space="preserve"> </w:t>
      </w:r>
      <w:r w:rsidRPr="00A42D14">
        <w:rPr>
          <w:rStyle w:val="Emphasis"/>
        </w:rPr>
        <w:t>who</w:t>
      </w:r>
      <w:r w:rsidRPr="00A42D14">
        <w:rPr>
          <w:rStyle w:val="Emphasis"/>
          <w:rFonts w:eastAsia="Garamond"/>
        </w:rPr>
        <w:t xml:space="preserve"> “</w:t>
      </w:r>
      <w:r w:rsidRPr="00A42D14">
        <w:rPr>
          <w:rStyle w:val="Emphasis"/>
        </w:rPr>
        <w:t>retired</w:t>
      </w:r>
      <w:r w:rsidRPr="00A42D14">
        <w:rPr>
          <w:rStyle w:val="Emphasis"/>
          <w:rFonts w:eastAsia="Garamond"/>
        </w:rPr>
        <w:t xml:space="preserve">” </w:t>
      </w:r>
      <w:r w:rsidRPr="00A42D14">
        <w:rPr>
          <w:rStyle w:val="Emphasis"/>
        </w:rPr>
        <w:t>from</w:t>
      </w:r>
      <w:r w:rsidRPr="00A42D14">
        <w:rPr>
          <w:rStyle w:val="Emphasis"/>
          <w:rFonts w:eastAsia="Garamond"/>
        </w:rPr>
        <w:t xml:space="preserve"> </w:t>
      </w:r>
      <w:r w:rsidRPr="00A42D14">
        <w:rPr>
          <w:rStyle w:val="Emphasis"/>
        </w:rPr>
        <w:t>struggle.</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w:t>
      </w:r>
      <w:r w:rsidRPr="00A42D14">
        <w:rPr>
          <w:rStyle w:val="StyleUnderline"/>
          <w:rFonts w:eastAsia="Garamond"/>
          <w:highlight w:val="cyan"/>
        </w:rPr>
        <w:t>’</w:t>
      </w:r>
      <w:r w:rsidRPr="00A42D14">
        <w:rPr>
          <w:rStyle w:val="StyleUnderline"/>
          <w:highlight w:val="cyan"/>
        </w:rPr>
        <w:t>s</w:t>
      </w:r>
      <w:r w:rsidRPr="00A42D14">
        <w:rPr>
          <w:rStyle w:val="StyleUnderline"/>
          <w:rFonts w:eastAsia="Garamond"/>
          <w:highlight w:val="cyan"/>
        </w:rPr>
        <w:t xml:space="preserve"> </w:t>
      </w:r>
      <w:r w:rsidRPr="00A42D14">
        <w:rPr>
          <w:rStyle w:val="StyleUnderline"/>
          <w:highlight w:val="cyan"/>
        </w:rPr>
        <w:t>echo</w:t>
      </w:r>
      <w:r w:rsidRPr="00A42D14">
        <w:rPr>
          <w:rStyle w:val="StyleUnderline"/>
          <w:rFonts w:eastAsia="Garamond"/>
          <w:highlight w:val="cyan"/>
        </w:rPr>
        <w:t xml:space="preserve"> </w:t>
      </w:r>
      <w:r w:rsidRPr="00A42D14">
        <w:rPr>
          <w:rStyle w:val="StyleUnderline"/>
          <w:highlight w:val="cyan"/>
        </w:rPr>
        <w:t>lies</w:t>
      </w:r>
      <w:r w:rsidRPr="00A42D14">
        <w:rPr>
          <w:rStyle w:val="StyleUnderline"/>
          <w:rFonts w:eastAsia="Garamond"/>
          <w:highlight w:val="cyan"/>
        </w:rPr>
        <w:t xml:space="preserve"> </w:t>
      </w:r>
      <w:r w:rsidRPr="00A42D14">
        <w:rPr>
          <w:rStyle w:val="StyleUnderline"/>
          <w:highlight w:val="cyan"/>
        </w:rPr>
        <w:t>buried</w:t>
      </w:r>
      <w:r w:rsidRPr="00A42D14">
        <w:rPr>
          <w:rStyle w:val="StyleUnderline"/>
          <w:rFonts w:eastAsia="Garamond"/>
          <w:highlight w:val="cyan"/>
        </w:rPr>
        <w:t xml:space="preserve"> </w:t>
      </w:r>
      <w:r w:rsidRPr="00A42D14">
        <w:rPr>
          <w:rStyle w:val="StyleUnderline"/>
          <w:highlight w:val="cyan"/>
        </w:rPr>
        <w:t>in</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graves</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young</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Panthers,</w:t>
      </w:r>
      <w:r w:rsidRPr="00A42D14">
        <w:rPr>
          <w:rStyle w:val="StyleUnderline"/>
          <w:rFonts w:eastAsia="Garamond"/>
          <w:highlight w:val="cyan"/>
        </w:rPr>
        <w:t xml:space="preserve"> </w:t>
      </w:r>
      <w:r w:rsidRPr="00A42D14">
        <w:rPr>
          <w:rStyle w:val="StyleUnderline"/>
          <w:highlight w:val="cyan"/>
        </w:rPr>
        <w:t>AIM</w:t>
      </w:r>
      <w:r w:rsidRPr="00A42D14">
        <w:rPr>
          <w:rStyle w:val="StyleUnderline"/>
          <w:rFonts w:eastAsia="Garamond"/>
          <w:highlight w:val="cyan"/>
        </w:rPr>
        <w:t xml:space="preserve"> </w:t>
      </w:r>
      <w:r w:rsidRPr="00A42D14">
        <w:rPr>
          <w:rStyle w:val="StyleUnderline"/>
          <w:highlight w:val="cyan"/>
        </w:rPr>
        <w:t>Warriors,</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Liberation</w:t>
      </w:r>
      <w:r w:rsidRPr="00A42D14">
        <w:rPr>
          <w:rStyle w:val="StyleUnderline"/>
          <w:rFonts w:eastAsia="Garamond"/>
          <w:highlight w:val="cyan"/>
        </w:rPr>
        <w:t xml:space="preserve"> </w:t>
      </w:r>
      <w:r w:rsidRPr="00A42D14">
        <w:rPr>
          <w:rStyle w:val="StyleUnderline"/>
          <w:highlight w:val="cyan"/>
        </w:rPr>
        <w:t>Army</w:t>
      </w:r>
      <w:r w:rsidRPr="00A42D14">
        <w:rPr>
          <w:rStyle w:val="StyleUnderline"/>
          <w:rFonts w:eastAsia="Garamond"/>
          <w:highlight w:val="cyan"/>
        </w:rPr>
        <w:t xml:space="preserve"> </w:t>
      </w:r>
      <w:r w:rsidRPr="00A42D14">
        <w:rPr>
          <w:rStyle w:val="StyleUnderline"/>
          <w:highlight w:val="cyan"/>
        </w:rPr>
        <w:t>soldiers</w:t>
      </w:r>
      <w:r w:rsidRPr="00A42D14">
        <w:rPr>
          <w:rStyle w:val="StyleUnderline"/>
        </w:rPr>
        <w: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prison</w:t>
      </w:r>
      <w:r w:rsidRPr="00A42D14">
        <w:rPr>
          <w:rStyle w:val="StyleUnderline"/>
          <w:rFonts w:eastAsia="Garamond"/>
        </w:rPr>
        <w:t xml:space="preserve"> </w:t>
      </w:r>
      <w:r w:rsidRPr="00A42D14">
        <w:rPr>
          <w:rStyle w:val="StyleUnderline"/>
        </w:rPr>
        <w:t>cells</w:t>
      </w:r>
      <w:r w:rsidRPr="00A42D14">
        <w:rPr>
          <w:rStyle w:val="StyleUnderline"/>
          <w:rFonts w:eastAsia="Garamond"/>
        </w:rPr>
        <w:t xml:space="preserve"> </w:t>
      </w:r>
      <w:r w:rsidRPr="00A42D14">
        <w:rPr>
          <w:rStyle w:val="StyleUnderline"/>
          <w:highlight w:val="cyan"/>
        </w:rPr>
        <w:t>where</w:t>
      </w:r>
      <w:r w:rsidRPr="00A42D14">
        <w:rPr>
          <w:rStyle w:val="StyleUnderline"/>
          <w:rFonts w:eastAsia="Garamond"/>
          <w:highlight w:val="cyan"/>
        </w:rPr>
        <w:t xml:space="preserve"> </w:t>
      </w:r>
      <w:r w:rsidRPr="00A42D14">
        <w:rPr>
          <w:rStyle w:val="StyleUnderline"/>
          <w:highlight w:val="cyan"/>
        </w:rPr>
        <w:t>so</w:t>
      </w:r>
      <w:r w:rsidRPr="00A42D14">
        <w:rPr>
          <w:rStyle w:val="StyleUnderline"/>
          <w:rFonts w:eastAsia="Garamond"/>
          <w:highlight w:val="cyan"/>
        </w:rPr>
        <w:t xml:space="preserve"> </w:t>
      </w:r>
      <w:r w:rsidRPr="00A42D14">
        <w:rPr>
          <w:rStyle w:val="StyleUnderline"/>
          <w:highlight w:val="cyan"/>
        </w:rPr>
        <w:t>many</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them</w:t>
      </w:r>
      <w:r w:rsidRPr="00A42D14">
        <w:rPr>
          <w:rStyle w:val="StyleUnderline"/>
          <w:rFonts w:eastAsia="Garamond"/>
          <w:highlight w:val="cyan"/>
        </w:rPr>
        <w:t xml:space="preserve"> </w:t>
      </w:r>
      <w:r w:rsidRPr="00A42D14">
        <w:rPr>
          <w:rStyle w:val="StyleUnderline"/>
          <w:highlight w:val="cyan"/>
        </w:rPr>
        <w:t>have</w:t>
      </w:r>
      <w:r w:rsidRPr="00A42D14">
        <w:rPr>
          <w:rStyle w:val="StyleUnderline"/>
          <w:rFonts w:eastAsia="Garamond"/>
          <w:highlight w:val="cyan"/>
        </w:rPr>
        <w:t xml:space="preserve"> </w:t>
      </w:r>
      <w:r w:rsidRPr="00A42D14">
        <w:rPr>
          <w:rStyle w:val="StyleUnderline"/>
          <w:highlight w:val="cyan"/>
        </w:rPr>
        <w:t>been</w:t>
      </w:r>
      <w:r w:rsidRPr="00A42D14">
        <w:rPr>
          <w:rStyle w:val="StyleUnderline"/>
          <w:rFonts w:eastAsia="Garamond"/>
          <w:highlight w:val="cyan"/>
        </w:rPr>
        <w:t xml:space="preserve"> </w:t>
      </w:r>
      <w:r w:rsidRPr="00A42D14">
        <w:rPr>
          <w:rStyle w:val="StyleUnderline"/>
          <w:highlight w:val="cyan"/>
        </w:rPr>
        <w:t>rotting</w:t>
      </w:r>
      <w:r w:rsidRPr="00A42D14">
        <w:rPr>
          <w:rFonts w:eastAsia="Garamond"/>
          <w:sz w:val="8"/>
        </w:rPr>
        <w:t xml:space="preserve"> </w:t>
      </w:r>
      <w:r w:rsidRPr="00A42D14">
        <w:rPr>
          <w:sz w:val="8"/>
        </w:rPr>
        <w:t>(some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solitary</w:t>
      </w:r>
      <w:r w:rsidRPr="00A42D14">
        <w:rPr>
          <w:rFonts w:eastAsia="Garamond"/>
          <w:sz w:val="8"/>
        </w:rPr>
        <w:t xml:space="preserve"> </w:t>
      </w:r>
      <w:r w:rsidRPr="00A42D14">
        <w:rPr>
          <w:sz w:val="8"/>
        </w:rPr>
        <w:t>confinement)</w:t>
      </w:r>
      <w:r w:rsidRPr="00A42D14">
        <w:rPr>
          <w:rFonts w:eastAsia="Garamond"/>
          <w:sz w:val="8"/>
        </w:rPr>
        <w:t xml:space="preserve"> </w:t>
      </w:r>
      <w:r w:rsidRPr="00A42D14">
        <w:rPr>
          <w:rStyle w:val="StyleUnderline"/>
        </w:rPr>
        <w:t>for</w:t>
      </w:r>
      <w:r w:rsidRPr="00A42D14">
        <w:rPr>
          <w:rStyle w:val="StyleUnderline"/>
          <w:rFonts w:eastAsia="Garamond"/>
        </w:rPr>
        <w:t xml:space="preserve"> </w:t>
      </w:r>
      <w:r w:rsidRPr="00A42D14">
        <w:rPr>
          <w:rStyle w:val="StyleUnderline"/>
        </w:rPr>
        <w:t>ten,</w:t>
      </w:r>
      <w:r w:rsidRPr="00A42D14">
        <w:rPr>
          <w:rStyle w:val="StyleUnderline"/>
          <w:rFonts w:eastAsia="Garamond"/>
        </w:rPr>
        <w:t xml:space="preserve"> </w:t>
      </w:r>
      <w:r w:rsidRPr="00A42D14">
        <w:rPr>
          <w:rStyle w:val="StyleUnderline"/>
        </w:rPr>
        <w:t>twenty,</w:t>
      </w:r>
      <w:r w:rsidRPr="00A42D14">
        <w:rPr>
          <w:rStyle w:val="StyleUnderline"/>
          <w:rFonts w:eastAsia="Garamond"/>
        </w:rPr>
        <w:t xml:space="preserve"> </w:t>
      </w:r>
      <w:r w:rsidRPr="00A42D14">
        <w:rPr>
          <w:rStyle w:val="StyleUnderline"/>
        </w:rPr>
        <w:t>thirty</w:t>
      </w:r>
      <w:r w:rsidRPr="00A42D14">
        <w:rPr>
          <w:rStyle w:val="StyleUnderline"/>
          <w:rFonts w:eastAsia="Garamond"/>
        </w:rPr>
        <w:t xml:space="preserve"> </w:t>
      </w:r>
      <w:r w:rsidRPr="00A42D14">
        <w:rPr>
          <w:rStyle w:val="StyleUnderline"/>
        </w:rPr>
        <w:t>years,</w:t>
      </w:r>
      <w:r w:rsidRPr="00A42D14">
        <w:rPr>
          <w:rStyle w:val="StyleUnderline"/>
          <w:rFonts w:eastAsia="Garamond"/>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at</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Emphasis"/>
          <w:highlight w:val="cyan"/>
        </w:rPr>
        <w:t>gates</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academy</w:t>
      </w:r>
      <w:r w:rsidRPr="00A42D14">
        <w:rPr>
          <w:rStyle w:val="Emphasis"/>
          <w:rFonts w:eastAsia="Garamond"/>
          <w:highlight w:val="cyan"/>
        </w:rPr>
        <w:t xml:space="preserve"> </w:t>
      </w:r>
      <w:r w:rsidRPr="00A42D14">
        <w:rPr>
          <w:rStyle w:val="Emphasis"/>
          <w:highlight w:val="cyan"/>
        </w:rPr>
        <w:t>where</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crazies</w:t>
      </w:r>
      <w:r w:rsidRPr="00A42D14">
        <w:rPr>
          <w:rStyle w:val="Emphasis"/>
          <w:rFonts w:eastAsia="Garamond"/>
          <w:highlight w:val="cyan"/>
        </w:rPr>
        <w:t xml:space="preserve">” </w:t>
      </w:r>
      <w:r w:rsidRPr="00A42D14">
        <w:rPr>
          <w:rStyle w:val="Emphasis"/>
          <w:highlight w:val="cyan"/>
        </w:rPr>
        <w:t>shout</w:t>
      </w:r>
      <w:r w:rsidRPr="00A42D14">
        <w:rPr>
          <w:rStyle w:val="Emphasis"/>
          <w:rFonts w:eastAsia="Garamond"/>
          <w:highlight w:val="cyan"/>
        </w:rPr>
        <w:t xml:space="preserve"> </w:t>
      </w:r>
      <w:r w:rsidRPr="00A42D14">
        <w:rPr>
          <w:rStyle w:val="Emphasis"/>
          <w:highlight w:val="cyan"/>
        </w:rPr>
        <w:t>at</w:t>
      </w:r>
      <w:r w:rsidRPr="00A42D14">
        <w:rPr>
          <w:rStyle w:val="Emphasis"/>
          <w:rFonts w:eastAsia="Garamond"/>
          <w:highlight w:val="cyan"/>
        </w:rPr>
        <w:t xml:space="preserve"> </w:t>
      </w:r>
      <w:r w:rsidRPr="00A42D14">
        <w:rPr>
          <w:rStyle w:val="Emphasis"/>
          <w:highlight w:val="cyan"/>
        </w:rPr>
        <w:t>passers-by</w:t>
      </w:r>
      <w:r w:rsidRPr="00A42D14">
        <w:rPr>
          <w:rStyle w:val="StyleUnderline"/>
          <w:highlight w:val="cyan"/>
        </w:rPr>
        <w:t>.</w:t>
      </w:r>
      <w:r w:rsidRPr="00A42D14">
        <w:rPr>
          <w:rStyle w:val="StyleUnderline"/>
          <w:rFonts w:eastAsia="Garamond"/>
          <w:highlight w:val="cyan"/>
        </w:rPr>
        <w:t xml:space="preserve"> </w:t>
      </w:r>
      <w:r w:rsidRPr="00A42D14">
        <w:rPr>
          <w:rStyle w:val="StyleUnderline"/>
          <w:highlight w:val="cyan"/>
        </w:rPr>
        <w:t>Gone</w:t>
      </w:r>
      <w:r w:rsidRPr="00A42D14">
        <w:rPr>
          <w:rStyle w:val="StyleUnderline"/>
          <w:rFonts w:eastAsia="Garamond"/>
          <w:highlight w:val="cyan"/>
        </w:rPr>
        <w:t xml:space="preserve"> </w:t>
      </w:r>
      <w:r w:rsidRPr="00A42D14">
        <w:rPr>
          <w:rStyle w:val="StyleUnderline"/>
          <w:highlight w:val="cyan"/>
        </w:rPr>
        <w:t>are</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highlight w:val="cyan"/>
        </w:rPr>
        <w:t>the</w:t>
      </w:r>
      <w:r w:rsidRPr="00A42D14">
        <w:rPr>
          <w:rStyle w:val="StyleUnderline"/>
          <w:rFonts w:eastAsia="Garamond"/>
        </w:rPr>
        <w:t xml:space="preserve"> </w:t>
      </w:r>
      <w:r w:rsidRPr="00A42D14">
        <w:rPr>
          <w:rStyle w:val="StyleUnderline"/>
        </w:rPr>
        <w:t>young</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vibrant</w:t>
      </w:r>
      <w:r w:rsidRPr="00A42D14">
        <w:rPr>
          <w:rStyle w:val="StyleUnderline"/>
          <w:rFonts w:eastAsia="Garamond"/>
        </w:rPr>
        <w:t xml:space="preserve"> </w:t>
      </w:r>
      <w:r w:rsidRPr="00A42D14">
        <w:rPr>
          <w:rStyle w:val="StyleUnderline"/>
          <w:highlight w:val="cyan"/>
        </w:rPr>
        <w:t>voices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Emphasis"/>
          <w:highlight w:val="cyan"/>
        </w:rPr>
        <w:t>affected</w:t>
      </w:r>
      <w:r w:rsidRPr="00A42D14">
        <w:rPr>
          <w:rStyle w:val="Emphasis"/>
          <w:rFonts w:eastAsia="Garamond"/>
          <w:highlight w:val="cyan"/>
        </w:rPr>
        <w:t xml:space="preserve"> </w:t>
      </w:r>
      <w:r w:rsidRPr="00A42D14">
        <w:rPr>
          <w:rStyle w:val="Emphasis"/>
          <w:highlight w:val="cyan"/>
        </w:rPr>
        <w:t>a</w:t>
      </w:r>
      <w:r w:rsidRPr="00A42D14">
        <w:rPr>
          <w:rStyle w:val="Emphasis"/>
          <w:rFonts w:eastAsia="Garamond"/>
          <w:highlight w:val="cyan"/>
        </w:rPr>
        <w:t xml:space="preserve"> </w:t>
      </w:r>
      <w:r w:rsidRPr="00A42D14">
        <w:rPr>
          <w:rStyle w:val="Emphasis"/>
          <w:highlight w:val="cyan"/>
        </w:rPr>
        <w:t>seismic</w:t>
      </w:r>
      <w:r w:rsidRPr="00A42D14">
        <w:rPr>
          <w:rStyle w:val="Emphasis"/>
          <w:rFonts w:eastAsia="Garamond"/>
          <w:highlight w:val="cyan"/>
        </w:rPr>
        <w:t xml:space="preserve"> </w:t>
      </w:r>
      <w:r w:rsidRPr="00A42D14">
        <w:rPr>
          <w:rStyle w:val="Emphasis"/>
          <w:highlight w:val="cyan"/>
        </w:rPr>
        <w:t>shift</w:t>
      </w:r>
      <w:r w:rsidRPr="00A42D14">
        <w:rPr>
          <w:rStyle w:val="Emphasis"/>
          <w:rFonts w:eastAsia="Garamond"/>
          <w:highlight w:val="cyan"/>
        </w:rPr>
        <w:t xml:space="preserve"> </w:t>
      </w:r>
      <w:r w:rsidRPr="00A42D14">
        <w:rPr>
          <w:rStyle w:val="Emphasis"/>
          <w:highlight w:val="cyan"/>
        </w:rPr>
        <w:t>on</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political</w:t>
      </w:r>
      <w:r w:rsidRPr="00A42D14">
        <w:rPr>
          <w:rStyle w:val="Emphasis"/>
          <w:rFonts w:eastAsia="Garamond"/>
          <w:highlight w:val="cyan"/>
        </w:rPr>
        <w:t xml:space="preserve"> </w:t>
      </w:r>
      <w:r w:rsidRPr="00A42D14">
        <w:rPr>
          <w:rStyle w:val="Emphasis"/>
          <w:highlight w:val="cyan"/>
        </w:rPr>
        <w:t>landscape</w:t>
      </w:r>
      <w:r w:rsidRPr="00A42D14">
        <w:rPr>
          <w:rStyle w:val="StyleUnderline"/>
        </w:rPr>
        <w: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also</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intellectual</w:t>
      </w:r>
      <w:r w:rsidRPr="00A42D14">
        <w:rPr>
          <w:rStyle w:val="StyleUnderline"/>
          <w:rFonts w:eastAsia="Garamond"/>
        </w:rPr>
        <w:t xml:space="preserve"> </w:t>
      </w:r>
      <w:r w:rsidRPr="00A42D14">
        <w:rPr>
          <w:rStyle w:val="StyleUnderline"/>
        </w:rPr>
        <w:t>protocols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inquiry,</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with</w:t>
      </w:r>
      <w:r w:rsidRPr="00A42D14">
        <w:rPr>
          <w:rStyle w:val="StyleUnderline"/>
          <w:rFonts w:eastAsia="Garamond"/>
        </w:rPr>
        <w:t xml:space="preserve"> </w:t>
      </w:r>
      <w:r w:rsidRPr="00A42D14">
        <w:rPr>
          <w:rStyle w:val="StyleUnderline"/>
        </w:rPr>
        <w:t>them</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spate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became</w:t>
      </w:r>
      <w:r w:rsidRPr="00A42D14">
        <w:rPr>
          <w:rFonts w:eastAsia="Garamond"/>
          <w:sz w:val="8"/>
        </w:rPr>
        <w:t xml:space="preserve"> </w:t>
      </w:r>
      <w:r w:rsidRPr="00A42D14">
        <w:rPr>
          <w:sz w:val="8"/>
        </w:rPr>
        <w:t>authorized,</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not</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unabashed</w:t>
      </w:r>
      <w:r w:rsidRPr="00A42D14">
        <w:rPr>
          <w:rFonts w:eastAsia="Garamond"/>
          <w:sz w:val="8"/>
        </w:rPr>
        <w:t xml:space="preserve"> </w:t>
      </w:r>
      <w:r w:rsidRPr="00A42D14">
        <w:rPr>
          <w:sz w:val="8"/>
        </w:rPr>
        <w:t>revolutionary</w:t>
      </w:r>
      <w:r w:rsidRPr="00A42D14">
        <w:rPr>
          <w:rFonts w:eastAsia="Garamond"/>
          <w:sz w:val="8"/>
        </w:rPr>
        <w:t xml:space="preserve"> </w:t>
      </w:r>
      <w:r w:rsidRPr="00A42D14">
        <w:rPr>
          <w:sz w:val="8"/>
        </w:rPr>
        <w:t>polemic,</w:t>
      </w:r>
      <w:r w:rsidRPr="00A42D14">
        <w:rPr>
          <w:rFonts w:eastAsia="Garamond"/>
          <w:sz w:val="8"/>
        </w:rPr>
        <w:t xml:space="preserve"> </w:t>
      </w:r>
      <w:r w:rsidRPr="00A42D14">
        <w:rPr>
          <w:sz w:val="8"/>
        </w:rPr>
        <w:t>then</w:t>
      </w:r>
      <w:r w:rsidRPr="00A42D14">
        <w:rPr>
          <w:rFonts w:eastAsia="Garamond"/>
          <w:sz w:val="8"/>
        </w:rPr>
        <w:t xml:space="preserve"> </w:t>
      </w:r>
      <w:r w:rsidRPr="00A42D14">
        <w:rPr>
          <w:sz w:val="8"/>
        </w:rPr>
        <w:t>certainly</w:t>
      </w:r>
      <w:r w:rsidRPr="00A42D14">
        <w:rPr>
          <w:rFonts w:eastAsia="Garamond"/>
          <w:sz w:val="8"/>
        </w:rPr>
        <w:t xml:space="preserve"> </w:t>
      </w:r>
      <w:r w:rsidRPr="00A42D14">
        <w:rPr>
          <w:sz w:val="8"/>
        </w:rPr>
        <w:t>by</w:t>
      </w:r>
      <w:r w:rsidRPr="00A42D14">
        <w:rPr>
          <w:rFonts w:eastAsia="Garamond"/>
          <w:sz w:val="8"/>
        </w:rPr>
        <w:t xml:space="preserve"> </w:t>
      </w:r>
      <w:r w:rsidRPr="00A42D14">
        <w:rPr>
          <w:rStyle w:val="StyleUnderline"/>
        </w:rPr>
        <w:t>a</w:t>
      </w:r>
      <w:r w:rsidRPr="00A42D14">
        <w:rPr>
          <w:rStyle w:val="StyleUnderline"/>
          <w:rFonts w:eastAsia="Garamond"/>
        </w:rPr>
        <w:t xml:space="preserve"> </w:t>
      </w:r>
      <w:r w:rsidRPr="00A42D14">
        <w:rPr>
          <w:rStyle w:val="Emphasis"/>
        </w:rPr>
        <w:t>revolutionary</w:t>
      </w:r>
      <w:r w:rsidRPr="00A42D14">
        <w:rPr>
          <w:rStyle w:val="Emphasis"/>
          <w:rFonts w:eastAsia="Garamond"/>
        </w:rPr>
        <w:t xml:space="preserve"> </w:t>
      </w:r>
      <w:r w:rsidRPr="00A42D14">
        <w:rPr>
          <w:rStyle w:val="Emphasis"/>
        </w:rPr>
        <w:t>zeitgeist</w:t>
      </w:r>
      <w:r w:rsidRPr="00A42D14">
        <w:rPr>
          <w:sz w:val="8"/>
        </w:rPr>
        <w:t xml:space="preserve">. </w:t>
      </w:r>
      <w:r w:rsidRPr="00A42D14">
        <w:rPr>
          <w:rStyle w:val="StyleUnderline"/>
        </w:rPr>
        <w:t>Is</w:t>
      </w:r>
      <w:r w:rsidRPr="00A42D14">
        <w:rPr>
          <w:rStyle w:val="StyleUnderline"/>
          <w:rFonts w:eastAsia="Garamond"/>
        </w:rPr>
        <w:t xml:space="preserve"> </w:t>
      </w:r>
      <w:r w:rsidRPr="00A42D14">
        <w:rPr>
          <w:rStyle w:val="StyleUnderline"/>
        </w:rPr>
        <w:t>it</w:t>
      </w:r>
      <w:r w:rsidRPr="00A42D14">
        <w:rPr>
          <w:rStyle w:val="StyleUnderline"/>
          <w:rFonts w:eastAsia="Garamond"/>
        </w:rPr>
        <w:t xml:space="preserve"> </w:t>
      </w:r>
      <w:r w:rsidRPr="00A42D14">
        <w:rPr>
          <w:rStyle w:val="StyleUnderline"/>
        </w:rPr>
        <w:t>still</w:t>
      </w:r>
      <w:r w:rsidRPr="00A42D14">
        <w:rPr>
          <w:rStyle w:val="StyleUnderline"/>
          <w:rFonts w:eastAsia="Garamond"/>
        </w:rPr>
        <w:t xml:space="preserve"> </w:t>
      </w:r>
      <w:r w:rsidRPr="00A42D14">
        <w:rPr>
          <w:rStyle w:val="StyleUnderline"/>
        </w:rPr>
        <w:t>possible</w:t>
      </w:r>
      <w:r w:rsidRPr="00A42D14">
        <w:rPr>
          <w:rStyle w:val="StyleUnderline"/>
          <w:rFonts w:eastAsia="Garamond"/>
        </w:rPr>
        <w:t xml:space="preserve"> </w:t>
      </w:r>
      <w:r w:rsidRPr="00A42D14">
        <w:rPr>
          <w:rStyle w:val="StyleUnderline"/>
        </w:rPr>
        <w:t>for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dream</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unfettered</w:t>
      </w:r>
      <w:r w:rsidRPr="00A42D14">
        <w:rPr>
          <w:rStyle w:val="StyleUnderline"/>
          <w:rFonts w:eastAsia="Garamond"/>
        </w:rPr>
        <w:t xml:space="preserve"> </w:t>
      </w:r>
      <w:r w:rsidRPr="00A42D14">
        <w:rPr>
          <w:rStyle w:val="StyleUnderline"/>
        </w:rPr>
        <w:t>ethics,</w:t>
      </w:r>
      <w:r w:rsidRPr="00A42D14">
        <w:rPr>
          <w:rStyle w:val="StyleUnderline"/>
          <w:rFonts w:eastAsia="Garamond"/>
        </w:rPr>
        <w:t xml:space="preserve"> </w:t>
      </w:r>
      <w:r w:rsidRPr="00A42D14">
        <w:rPr>
          <w:rStyle w:val="Emphasis"/>
        </w:rPr>
        <w:t>a</w:t>
      </w:r>
      <w:r w:rsidRPr="00A42D14">
        <w:rPr>
          <w:rStyle w:val="Emphasis"/>
          <w:rFonts w:eastAsia="Garamond"/>
        </w:rPr>
        <w:t xml:space="preserve"> </w:t>
      </w:r>
      <w:r w:rsidRPr="00A42D14">
        <w:rPr>
          <w:rStyle w:val="Emphasis"/>
        </w:rPr>
        <w:t>dream</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Settlement</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Slave</w:t>
      </w:r>
      <w:r w:rsidRPr="00A42D14">
        <w:rPr>
          <w:rStyle w:val="Emphasis"/>
          <w:rFonts w:eastAsia="Garamond"/>
        </w:rPr>
        <w:t xml:space="preserve"> </w:t>
      </w:r>
      <w:r w:rsidRPr="00A42D14">
        <w:rPr>
          <w:rStyle w:val="Emphasis"/>
        </w:rPr>
        <w:t>estate</w:t>
      </w:r>
      <w:r w:rsidRPr="00A42D14">
        <w:rPr>
          <w:rStyle w:val="Emphasis"/>
          <w:rFonts w:eastAsia="Garamond"/>
        </w:rPr>
        <w:t>’</w:t>
      </w:r>
      <w:r w:rsidRPr="00A42D14">
        <w:rPr>
          <w:rStyle w:val="Emphasis"/>
        </w:rPr>
        <w:t>s</w:t>
      </w:r>
      <w:r w:rsidRPr="00A42D14">
        <w:rPr>
          <w:rStyle w:val="Emphasis"/>
          <w:rFonts w:eastAsia="Garamond"/>
        </w:rPr>
        <w:t xml:space="preserve"> </w:t>
      </w:r>
      <w:r w:rsidRPr="00A42D14">
        <w:rPr>
          <w:rStyle w:val="Emphasis"/>
        </w:rPr>
        <w:t>destruction</w:t>
      </w:r>
      <w:r w:rsidRPr="00A42D14">
        <w:rPr>
          <w:rStyle w:val="StyleUnderline"/>
        </w:rPr>
        <w:t>,</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manifest</w:t>
      </w:r>
      <w:r w:rsidRPr="00A42D14">
        <w:rPr>
          <w:rStyle w:val="StyleUnderline"/>
          <w:rFonts w:eastAsia="Garamond"/>
        </w:rPr>
        <w:t xml:space="preserve"> </w:t>
      </w:r>
      <w:r w:rsidRPr="00A42D14">
        <w:rPr>
          <w:rStyle w:val="StyleUnderline"/>
        </w:rPr>
        <w:t>itself</w:t>
      </w:r>
      <w:r w:rsidRPr="00A42D14">
        <w:rPr>
          <w:rFonts w:eastAsia="Garamond"/>
          <w:sz w:val="8"/>
        </w:rPr>
        <w:t xml:space="preserve"> </w:t>
      </w:r>
      <w:r w:rsidRPr="00A42D14">
        <w:rPr>
          <w:sz w:val="8"/>
        </w:rPr>
        <w:t>at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ethical</w:t>
      </w:r>
      <w:r w:rsidRPr="00A42D14">
        <w:rPr>
          <w:rFonts w:eastAsia="Garamond"/>
          <w:sz w:val="8"/>
        </w:rPr>
        <w:t xml:space="preserve"> </w:t>
      </w:r>
      <w:r w:rsidRPr="00A42D14">
        <w:rPr>
          <w:sz w:val="8"/>
        </w:rPr>
        <w:t>core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discourse,</w:t>
      </w:r>
      <w:r w:rsidRPr="00A42D14">
        <w:rPr>
          <w:rFonts w:eastAsia="Garamond"/>
          <w:sz w:val="8"/>
        </w:rPr>
        <w:t xml:space="preserve"> </w:t>
      </w:r>
      <w:r w:rsidRPr="00A42D14">
        <w:rPr>
          <w:rStyle w:val="StyleUnderline"/>
        </w:rPr>
        <w:t>when</w:t>
      </w:r>
      <w:r w:rsidRPr="00A42D14">
        <w:rPr>
          <w:rStyle w:val="StyleUnderline"/>
          <w:rFonts w:eastAsia="Garamond"/>
        </w:rPr>
        <w:t xml:space="preserve"> </w:t>
      </w:r>
      <w:r w:rsidRPr="00A42D14">
        <w:rPr>
          <w:rStyle w:val="StyleUnderline"/>
        </w:rPr>
        <w:t>this</w:t>
      </w:r>
      <w:r w:rsidRPr="00A42D14">
        <w:rPr>
          <w:rStyle w:val="StyleUnderline"/>
          <w:rFonts w:eastAsia="Garamond"/>
        </w:rPr>
        <w:t xml:space="preserve"> </w:t>
      </w:r>
      <w:r w:rsidRPr="00A42D14">
        <w:rPr>
          <w:rStyle w:val="StyleUnderline"/>
        </w:rPr>
        <w:t>dream</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no</w:t>
      </w:r>
      <w:r w:rsidRPr="00A42D14">
        <w:rPr>
          <w:rStyle w:val="StyleUnderline"/>
          <w:rFonts w:eastAsia="Garamond"/>
        </w:rPr>
        <w:t xml:space="preserve"> </w:t>
      </w:r>
      <w:r w:rsidRPr="00A42D14">
        <w:rPr>
          <w:rStyle w:val="StyleUnderline"/>
        </w:rPr>
        <w:t>longer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constituent</w:t>
      </w:r>
      <w:r w:rsidRPr="00A42D14">
        <w:rPr>
          <w:rStyle w:val="StyleUnderline"/>
          <w:rFonts w:eastAsia="Garamond"/>
        </w:rPr>
        <w:t xml:space="preserve"> </w:t>
      </w:r>
      <w:r w:rsidRPr="00A42D14">
        <w:rPr>
          <w:rStyle w:val="StyleUnderline"/>
        </w:rPr>
        <w:t>element</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streets</w:t>
      </w:r>
      <w:r w:rsidRPr="00A42D14">
        <w:rPr>
          <w:rFonts w:eastAsia="Garamond"/>
          <w:sz w:val="8"/>
        </w:rPr>
        <w:t xml:space="preserve"> </w:t>
      </w:r>
      <w:r w:rsidRPr="00A42D14">
        <w:rPr>
          <w:sz w:val="8"/>
        </w:rPr>
        <w:t>nor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intellectual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academy?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answer</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sense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history</w:t>
      </w:r>
      <w:r w:rsidRPr="00A42D14">
        <w:rPr>
          <w:rFonts w:eastAsia="Garamond"/>
          <w:sz w:val="8"/>
        </w:rPr>
        <w:t xml:space="preserve"> </w:t>
      </w:r>
      <w:r w:rsidRPr="00A42D14">
        <w:rPr>
          <w:sz w:val="8"/>
        </w:rPr>
        <w:t>has</w:t>
      </w:r>
      <w:r w:rsidRPr="00A42D14">
        <w:rPr>
          <w:rFonts w:eastAsia="Garamond"/>
          <w:sz w:val="8"/>
        </w:rPr>
        <w:t xml:space="preserve"> </w:t>
      </w:r>
      <w:r w:rsidRPr="00A42D14">
        <w:rPr>
          <w:sz w:val="8"/>
        </w:rPr>
        <w:t>shown,</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cannot</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articulated</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streets</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doubly</w:t>
      </w:r>
      <w:r w:rsidRPr="00A42D14">
        <w:rPr>
          <w:rFonts w:eastAsia="Garamond"/>
          <w:sz w:val="8"/>
        </w:rPr>
        <w:t xml:space="preserve"> </w:t>
      </w:r>
      <w:r w:rsidRPr="00A42D14">
        <w:rPr>
          <w:sz w:val="8"/>
        </w:rPr>
        <w:t>foreclosed</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screenplays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scholarly</w:t>
      </w:r>
      <w:r w:rsidRPr="00A42D14">
        <w:rPr>
          <w:rFonts w:eastAsia="Garamond"/>
          <w:sz w:val="8"/>
        </w:rPr>
        <w:t xml:space="preserve"> </w:t>
      </w:r>
      <w:r w:rsidRPr="00A42D14">
        <w:rPr>
          <w:sz w:val="8"/>
        </w:rPr>
        <w:t>prose;</w:t>
      </w:r>
      <w:r w:rsidRPr="00A42D14">
        <w:rPr>
          <w:rFonts w:eastAsia="Garamond"/>
          <w:sz w:val="8"/>
        </w:rPr>
        <w:t xml:space="preserve"> </w:t>
      </w:r>
      <w:r w:rsidRPr="00A42D14">
        <w:rPr>
          <w:sz w:val="8"/>
        </w:rPr>
        <w:t>but</w:t>
      </w:r>
      <w:r w:rsidRPr="00A42D14">
        <w:rPr>
          <w:rFonts w:eastAsia="Garamond"/>
          <w:sz w:val="8"/>
        </w:rPr>
        <w:t xml:space="preserve"> “</w:t>
      </w:r>
      <w:r w:rsidRPr="00A42D14">
        <w:rPr>
          <w:sz w:val="8"/>
        </w:rPr>
        <w:t>yes</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sense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in</w:t>
      </w:r>
      <w:r w:rsidRPr="00A42D14">
        <w:rPr>
          <w:rFonts w:eastAsia="Garamond"/>
          <w:sz w:val="8"/>
        </w:rPr>
        <w:t xml:space="preserve"> </w:t>
      </w:r>
      <w:r w:rsidRPr="00A42D14">
        <w:rPr>
          <w:rStyle w:val="StyleUnderline"/>
        </w:rPr>
        <w:t>even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most</w:t>
      </w:r>
      <w:r w:rsidRPr="00A42D14">
        <w:rPr>
          <w:rStyle w:val="StyleUnderline"/>
          <w:rFonts w:eastAsia="Garamond"/>
        </w:rPr>
        <w:t xml:space="preserve"> </w:t>
      </w:r>
      <w:r w:rsidRPr="00A42D14">
        <w:rPr>
          <w:rStyle w:val="StyleUnderline"/>
        </w:rPr>
        <w:t>taciturn</w:t>
      </w:r>
      <w:r w:rsidRPr="00A42D14">
        <w:rPr>
          <w:rStyle w:val="StyleUnderline"/>
          <w:rFonts w:eastAsia="Garamond"/>
        </w:rPr>
        <w:t xml:space="preserve"> </w:t>
      </w:r>
      <w:r w:rsidRPr="00A42D14">
        <w:rPr>
          <w:rStyle w:val="StyleUnderline"/>
        </w:rPr>
        <w:t>historical</w:t>
      </w:r>
      <w:r w:rsidRPr="00A42D14">
        <w:rPr>
          <w:rStyle w:val="StyleUnderline"/>
          <w:rFonts w:eastAsia="Garamond"/>
        </w:rPr>
        <w:t xml:space="preserve"> </w:t>
      </w:r>
      <w:r w:rsidRPr="00A42D14">
        <w:rPr>
          <w:rStyle w:val="StyleUnderline"/>
        </w:rPr>
        <w:t>moments</w:t>
      </w:r>
      <w:r w:rsidRPr="00A42D14">
        <w:rPr>
          <w:rStyle w:val="StyleUnderline"/>
          <w:rFonts w:eastAsia="Garamond"/>
        </w:rPr>
        <w:t xml:space="preserve"> </w:t>
      </w:r>
      <w:r w:rsidRPr="00A42D14">
        <w:rPr>
          <w:rStyle w:val="StyleUnderline"/>
        </w:rPr>
        <w:t>such</w:t>
      </w:r>
      <w:r w:rsidRPr="00A42D14">
        <w:rPr>
          <w:rStyle w:val="StyleUnderline"/>
          <w:rFonts w:eastAsia="Garamond"/>
        </w:rPr>
        <w:t xml:space="preserve"> </w:t>
      </w:r>
      <w:r w:rsidRPr="00A42D14">
        <w:rPr>
          <w:rStyle w:val="StyleUnderline"/>
        </w:rPr>
        <w:t>as</w:t>
      </w:r>
      <w:r w:rsidRPr="00A42D14">
        <w:rPr>
          <w:rStyle w:val="StyleUnderline"/>
          <w:rFonts w:eastAsia="Garamond"/>
        </w:rPr>
        <w:t xml:space="preserve"> </w:t>
      </w:r>
      <w:r w:rsidRPr="00A42D14">
        <w:rPr>
          <w:rStyle w:val="StyleUnderline"/>
        </w:rPr>
        <w:t>ours,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Black</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w:t>
      </w:r>
      <w:r w:rsidRPr="00A42D14">
        <w:rPr>
          <w:rStyle w:val="StyleUnderline"/>
          <w:rFonts w:eastAsia="Garamond"/>
        </w:rPr>
        <w:t xml:space="preserve"> </w:t>
      </w:r>
      <w:r w:rsidRPr="00A42D14">
        <w:rPr>
          <w:rStyle w:val="StyleUnderline"/>
        </w:rPr>
        <w:t>suffering</w:t>
      </w:r>
      <w:r w:rsidRPr="00A42D14">
        <w:rPr>
          <w:rStyle w:val="StyleUnderline"/>
          <w:rFonts w:eastAsia="Garamond"/>
        </w:rPr>
        <w:t xml:space="preserve"> </w:t>
      </w:r>
      <w:r w:rsidRPr="00A42D14">
        <w:rPr>
          <w:rStyle w:val="StyleUnderline"/>
        </w:rPr>
        <w:t>breaks</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on</w:t>
      </w:r>
      <w:r w:rsidRPr="00A42D14">
        <w:rPr>
          <w:rStyle w:val="StyleUnderline"/>
          <w:rFonts w:eastAsia="Garamond"/>
        </w:rPr>
        <w:t xml:space="preserve"> </w:t>
      </w:r>
      <w:r w:rsidRPr="00A42D14">
        <w:rPr>
          <w:rStyle w:val="StyleUnderline"/>
        </w:rPr>
        <w:t>this</w:t>
      </w:r>
      <w:r w:rsidRPr="00A42D14">
        <w:rPr>
          <w:rStyle w:val="StyleUnderline"/>
          <w:rFonts w:eastAsia="Garamond"/>
        </w:rPr>
        <w:t xml:space="preserve"> </w:t>
      </w:r>
      <w:r w:rsidRPr="00A42D14">
        <w:rPr>
          <w:rStyle w:val="StyleUnderline"/>
        </w:rPr>
        <w:t>foreclosure</w:t>
      </w:r>
      <w:r w:rsidRPr="00A42D14">
        <w:rPr>
          <w:sz w:val="8"/>
        </w:rPr>
        <w:t>,</w:t>
      </w:r>
      <w:r w:rsidRPr="00A42D14">
        <w:rPr>
          <w:rFonts w:eastAsia="Garamond"/>
          <w:sz w:val="8"/>
        </w:rPr>
        <w:t xml:space="preserve"> </w:t>
      </w:r>
      <w:r w:rsidRPr="00A42D14">
        <w:rPr>
          <w:sz w:val="8"/>
        </w:rPr>
        <w:t>albeit</w:t>
      </w:r>
      <w:r w:rsidRPr="00A42D14">
        <w:rPr>
          <w:rFonts w:eastAsia="Garamond"/>
          <w:sz w:val="8"/>
        </w:rPr>
        <w:t xml:space="preserve"> </w:t>
      </w:r>
      <w:r w:rsidRPr="00A42D14">
        <w:rPr>
          <w:sz w:val="8"/>
        </w:rPr>
        <w:t>like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somatic</w:t>
      </w:r>
      <w:r w:rsidRPr="00A42D14">
        <w:rPr>
          <w:rFonts w:eastAsia="Garamond"/>
          <w:sz w:val="8"/>
        </w:rPr>
        <w:t xml:space="preserve"> </w:t>
      </w:r>
      <w:r w:rsidRPr="00A42D14">
        <w:rPr>
          <w:sz w:val="8"/>
        </w:rPr>
        <w:t>compliance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hysterical</w:t>
      </w:r>
      <w:r w:rsidRPr="00A42D14">
        <w:rPr>
          <w:rFonts w:eastAsia="Garamond"/>
          <w:sz w:val="8"/>
        </w:rPr>
        <w:t xml:space="preserve"> </w:t>
      </w:r>
      <w:r w:rsidRPr="00A42D14">
        <w:rPr>
          <w:sz w:val="8"/>
        </w:rPr>
        <w:t>symptoms</w:t>
      </w:r>
      <w:r w:rsidRPr="00A42D14">
        <w:rPr>
          <w:rFonts w:eastAsia="Garamond"/>
          <w:sz w:val="8"/>
        </w:rPr>
        <w:t>—</w:t>
      </w:r>
      <w:r w:rsidRPr="00A42D14">
        <w:rPr>
          <w:sz w:val="8"/>
        </w:rPr>
        <w:t>it</w:t>
      </w:r>
      <w:r w:rsidRPr="00A42D14">
        <w:rPr>
          <w:rFonts w:eastAsia="Garamond"/>
          <w:sz w:val="8"/>
        </w:rPr>
        <w:t xml:space="preserve"> </w:t>
      </w:r>
      <w:r w:rsidRPr="00A42D14">
        <w:rPr>
          <w:sz w:val="8"/>
        </w:rPr>
        <w:t>registers</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both</w:t>
      </w:r>
      <w:r w:rsidRPr="00A42D14">
        <w:rPr>
          <w:rFonts w:eastAsia="Garamond"/>
          <w:sz w:val="8"/>
        </w:rPr>
        <w:t xml:space="preserve"> </w:t>
      </w:r>
      <w:r w:rsidRPr="00A42D14">
        <w:rPr>
          <w:sz w:val="8"/>
        </w:rPr>
        <w:t>cinema</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scholarship</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symptoms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awareness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structural</w:t>
      </w:r>
      <w:r w:rsidRPr="00A42D14">
        <w:rPr>
          <w:rFonts w:eastAsia="Garamond"/>
          <w:sz w:val="8"/>
        </w:rPr>
        <w:t xml:space="preserve"> </w:t>
      </w:r>
      <w:r w:rsidRPr="00A42D14">
        <w:rPr>
          <w:sz w:val="8"/>
        </w:rPr>
        <w:t>antagonisms.</w:t>
      </w:r>
      <w:r w:rsidRPr="00A42D14">
        <w:rPr>
          <w:rFonts w:eastAsia="Garamond"/>
          <w:sz w:val="8"/>
        </w:rPr>
        <w:t xml:space="preserve"> </w:t>
      </w:r>
      <w:r w:rsidRPr="00A42D14">
        <w:rPr>
          <w:sz w:val="8"/>
        </w:rPr>
        <w:t>Between</w:t>
      </w:r>
      <w:r w:rsidRPr="00A42D14">
        <w:rPr>
          <w:rFonts w:eastAsia="Garamond"/>
          <w:sz w:val="8"/>
        </w:rPr>
        <w:t xml:space="preserve"> </w:t>
      </w:r>
      <w:r w:rsidRPr="00A42D14">
        <w:rPr>
          <w:sz w:val="8"/>
        </w:rPr>
        <w:t>1967</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1980,</w:t>
      </w:r>
      <w:r w:rsidRPr="00A42D14">
        <w:rPr>
          <w:rFonts w:eastAsia="Garamond"/>
          <w:sz w:val="8"/>
        </w:rPr>
        <w:t xml:space="preserve"> </w:t>
      </w:r>
      <w:r w:rsidRPr="00A42D14">
        <w:rPr>
          <w:sz w:val="8"/>
        </w:rPr>
        <w:t>we</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think</w:t>
      </w:r>
      <w:r w:rsidRPr="00A42D14">
        <w:rPr>
          <w:rFonts w:eastAsia="Garamond"/>
          <w:sz w:val="8"/>
        </w:rPr>
        <w:t xml:space="preserve"> </w:t>
      </w:r>
      <w:r w:rsidRPr="00A42D14">
        <w:rPr>
          <w:sz w:val="8"/>
        </w:rPr>
        <w:t>cinematically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intellectually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Blackness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Redness</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having</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coherence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full-blown</w:t>
      </w:r>
      <w:r w:rsidRPr="00A42D14">
        <w:rPr>
          <w:rFonts w:eastAsia="Garamond"/>
          <w:sz w:val="8"/>
        </w:rPr>
        <w:t xml:space="preserve"> </w:t>
      </w:r>
      <w:r w:rsidRPr="00A42D14">
        <w:rPr>
          <w:sz w:val="8"/>
        </w:rPr>
        <w:t>discourses.</w:t>
      </w:r>
      <w:r w:rsidRPr="00A42D14">
        <w:rPr>
          <w:rFonts w:eastAsia="Garamond"/>
          <w:sz w:val="8"/>
        </w:rPr>
        <w:t xml:space="preserve"> </w:t>
      </w:r>
      <w:r w:rsidRPr="00A42D14">
        <w:rPr>
          <w:sz w:val="8"/>
        </w:rPr>
        <w:t>But</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1980</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present,</w:t>
      </w:r>
      <w:r w:rsidRPr="00A42D14">
        <w:rPr>
          <w:rFonts w:eastAsia="Garamond"/>
          <w:sz w:val="8"/>
        </w:rPr>
        <w:t xml:space="preserve"> </w:t>
      </w:r>
      <w:r w:rsidRPr="00A42D14">
        <w:rPr>
          <w:rStyle w:val="StyleUnderline"/>
        </w:rPr>
        <w:t>Blackness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Redness</w:t>
      </w:r>
      <w:r w:rsidRPr="00A42D14">
        <w:rPr>
          <w:rStyle w:val="StyleUnderline"/>
          <w:rFonts w:eastAsia="Garamond"/>
        </w:rPr>
        <w:t xml:space="preserve"> </w:t>
      </w:r>
      <w:r w:rsidRPr="00A42D14">
        <w:rPr>
          <w:rStyle w:val="StyleUnderline"/>
        </w:rPr>
        <w:t>manifests</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rebar</w:t>
      </w:r>
      <w:r w:rsidRPr="00A42D14">
        <w:rPr>
          <w:rStyle w:val="StyleUnderline"/>
          <w:rFonts w:eastAsia="Garamond"/>
        </w:rPr>
        <w:t xml:space="preserve"> </w:t>
      </w:r>
      <w:r w:rsidRPr="00A42D14">
        <w:rPr>
          <w:rStyle w:val="StyleUnderline"/>
        </w:rPr>
        <w:t>of</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rPr>
        <w:t>intellectual</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sz w:val="8"/>
        </w:rPr>
        <w: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is,</w:t>
      </w:r>
      <w:r w:rsidRPr="00A42D14">
        <w:rPr>
          <w:rFonts w:eastAsia="Garamond"/>
          <w:sz w:val="8"/>
        </w:rPr>
        <w:t xml:space="preserve"> </w:t>
      </w:r>
      <w:r w:rsidRPr="00A42D14">
        <w:rPr>
          <w:rStyle w:val="StyleUnderline"/>
        </w:rPr>
        <w:t>as</w:t>
      </w:r>
      <w:r w:rsidRPr="00A42D14">
        <w:rPr>
          <w:rStyle w:val="StyleUnderline"/>
          <w:rFonts w:eastAsia="Garamond"/>
        </w:rPr>
        <w:t xml:space="preserve"> </w:t>
      </w:r>
      <w:r w:rsidRPr="00A42D14">
        <w:rPr>
          <w:rStyle w:val="StyleUnderline"/>
        </w:rPr>
        <w:t>unspoken</w:t>
      </w:r>
      <w:r w:rsidRPr="00A42D14">
        <w:rPr>
          <w:rStyle w:val="StyleUnderline"/>
          <w:rFonts w:eastAsia="Garamond"/>
        </w:rPr>
        <w:t xml:space="preserve"> </w:t>
      </w:r>
      <w:r w:rsidRPr="00A42D14">
        <w:rPr>
          <w:rStyle w:val="StyleUnderline"/>
        </w:rPr>
        <w:t>grammars</w:t>
      </w:r>
      <w:r w:rsidRPr="00A42D14">
        <w:rPr>
          <w:sz w:val="8"/>
        </w:rPr>
        <w:t xml:space="preserve">. </w:t>
      </w:r>
      <w:r w:rsidRPr="00A42D14">
        <w:rPr>
          <w:rStyle w:val="StyleUnderline"/>
        </w:rPr>
        <w:t>This</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can</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discerned</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cinematic</w:t>
      </w:r>
      <w:r w:rsidRPr="00A42D14">
        <w:rPr>
          <w:rFonts w:eastAsia="Garamond"/>
          <w:sz w:val="8"/>
        </w:rPr>
        <w:t xml:space="preserve"> </w:t>
      </w:r>
      <w:r w:rsidRPr="00A42D14">
        <w:rPr>
          <w:sz w:val="8"/>
        </w:rPr>
        <w:t>strategies</w:t>
      </w:r>
      <w:r w:rsidRPr="00A42D14">
        <w:rPr>
          <w:rFonts w:eastAsia="Garamond"/>
          <w:sz w:val="8"/>
        </w:rPr>
        <w:t xml:space="preserve"> </w:t>
      </w:r>
      <w:r w:rsidRPr="00A42D14">
        <w:rPr>
          <w:sz w:val="8"/>
        </w:rPr>
        <w:t>(lighting,</w:t>
      </w:r>
      <w:r w:rsidRPr="00A42D14">
        <w:rPr>
          <w:rFonts w:eastAsia="Garamond"/>
          <w:sz w:val="8"/>
        </w:rPr>
        <w:t xml:space="preserve"> </w:t>
      </w:r>
      <w:r w:rsidRPr="00A42D14">
        <w:rPr>
          <w:sz w:val="8"/>
        </w:rPr>
        <w:t>camera</w:t>
      </w:r>
      <w:r w:rsidRPr="00A42D14">
        <w:rPr>
          <w:rFonts w:eastAsia="Garamond"/>
          <w:sz w:val="8"/>
        </w:rPr>
        <w:t xml:space="preserve"> </w:t>
      </w:r>
      <w:r w:rsidRPr="00A42D14">
        <w:rPr>
          <w:sz w:val="8"/>
        </w:rPr>
        <w:t>angles,</w:t>
      </w:r>
      <w:r w:rsidRPr="00A42D14">
        <w:rPr>
          <w:rFonts w:eastAsia="Garamond"/>
          <w:sz w:val="8"/>
        </w:rPr>
        <w:t xml:space="preserve"> </w:t>
      </w:r>
      <w:r w:rsidRPr="00A42D14">
        <w:rPr>
          <w:sz w:val="8"/>
        </w:rPr>
        <w:t>image</w:t>
      </w:r>
      <w:r w:rsidRPr="00A42D14">
        <w:rPr>
          <w:rFonts w:eastAsia="Garamond"/>
          <w:sz w:val="8"/>
        </w:rPr>
        <w:t xml:space="preserve"> </w:t>
      </w:r>
      <w:r w:rsidRPr="00A42D14">
        <w:rPr>
          <w:sz w:val="8"/>
        </w:rPr>
        <w:t>composition,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acoustic</w:t>
      </w:r>
      <w:r w:rsidRPr="00A42D14">
        <w:rPr>
          <w:rFonts w:eastAsia="Garamond"/>
          <w:sz w:val="8"/>
        </w:rPr>
        <w:t xml:space="preserve"> </w:t>
      </w:r>
      <w:r w:rsidRPr="00A42D14">
        <w:rPr>
          <w:sz w:val="8"/>
        </w:rPr>
        <w:t>strategies/design),</w:t>
      </w:r>
      <w:r w:rsidRPr="00A42D14">
        <w:rPr>
          <w:rFonts w:eastAsia="Garamond"/>
          <w:sz w:val="8"/>
        </w:rPr>
        <w:t xml:space="preserve"> </w:t>
      </w:r>
      <w:r w:rsidRPr="00A42D14">
        <w:rPr>
          <w:sz w:val="8"/>
        </w:rPr>
        <w:t>even</w:t>
      </w:r>
      <w:r w:rsidRPr="00A42D14">
        <w:rPr>
          <w:rFonts w:eastAsia="Garamond"/>
          <w:sz w:val="8"/>
        </w:rPr>
        <w:t xml:space="preserve"> </w:t>
      </w:r>
      <w:r w:rsidRPr="00A42D14">
        <w:rPr>
          <w:rStyle w:val="StyleUnderline"/>
          <w:highlight w:val="cyan"/>
        </w:rPr>
        <w:t>when</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script</w:t>
      </w:r>
      <w:r w:rsidRPr="00A42D14">
        <w:rPr>
          <w:rStyle w:val="StyleUnderline"/>
          <w:rFonts w:eastAsia="Garamond"/>
          <w:highlight w:val="cyan"/>
        </w:rPr>
        <w:t xml:space="preserve"> </w:t>
      </w:r>
      <w:r w:rsidRPr="00A42D14">
        <w:rPr>
          <w:rStyle w:val="StyleUnderline"/>
          <w:highlight w:val="cyan"/>
        </w:rPr>
        <w:t>labors</w:t>
      </w:r>
      <w:r w:rsidRPr="00A42D14">
        <w:rPr>
          <w:rStyle w:val="StyleUnderline"/>
          <w:rFonts w:eastAsia="Garamond"/>
          <w:highlight w:val="cyan"/>
        </w:rPr>
        <w:t xml:space="preserve"> </w:t>
      </w:r>
      <w:r w:rsidRPr="00A42D14">
        <w:rPr>
          <w:rStyle w:val="StyleUnderline"/>
          <w:highlight w:val="cyan"/>
        </w:rPr>
        <w:t>for</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spectator</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imagine</w:t>
      </w:r>
      <w:r w:rsidRPr="00A42D14">
        <w:rPr>
          <w:rStyle w:val="StyleUnderline"/>
          <w:rFonts w:eastAsia="Garamond"/>
          <w:highlight w:val="cyan"/>
        </w:rPr>
        <w:t xml:space="preserve"> </w:t>
      </w:r>
      <w:r w:rsidRPr="00A42D14">
        <w:rPr>
          <w:rStyle w:val="Emphasis"/>
          <w:highlight w:val="cyan"/>
        </w:rPr>
        <w:t>social</w:t>
      </w:r>
      <w:r w:rsidRPr="00A42D14">
        <w:rPr>
          <w:rStyle w:val="Emphasis"/>
          <w:rFonts w:eastAsia="Garamond"/>
          <w:highlight w:val="cyan"/>
        </w:rPr>
        <w:t xml:space="preserve"> </w:t>
      </w:r>
      <w:r w:rsidRPr="00A42D14">
        <w:rPr>
          <w:rStyle w:val="Emphasis"/>
          <w:highlight w:val="cyan"/>
        </w:rPr>
        <w:t>turmoil</w:t>
      </w:r>
      <w:r w:rsidRPr="00A42D14">
        <w:rPr>
          <w:rStyle w:val="Emphasis"/>
          <w:rFonts w:eastAsia="Garamond"/>
          <w:highlight w:val="cyan"/>
        </w:rPr>
        <w:t xml:space="preserve"> </w:t>
      </w:r>
      <w:r w:rsidRPr="00A42D14">
        <w:rPr>
          <w:rStyle w:val="Emphasis"/>
          <w:highlight w:val="cyan"/>
        </w:rPr>
        <w:t>through</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rubric</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conflict</w:t>
      </w:r>
      <w:r w:rsidRPr="00A42D14">
        <w:rPr>
          <w:rStyle w:val="Emphasis"/>
          <w:rFonts w:eastAsia="Garamond"/>
        </w:rPr>
        <w:t xml:space="preserve"> </w:t>
      </w:r>
      <w:r w:rsidRPr="00A42D14">
        <w:rPr>
          <w:sz w:val="8"/>
        </w:rPr>
        <w:t>(</w:t>
      </w:r>
      <w:r w:rsidRPr="00A42D14">
        <w:rPr>
          <w:rStyle w:val="StyleUnderline"/>
        </w:rPr>
        <w:t>that</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676C82">
        <w:rPr>
          <w:rStyle w:val="StyleUnderline"/>
        </w:rPr>
        <w:t>a</w:t>
      </w:r>
      <w:r w:rsidRPr="00676C82">
        <w:rPr>
          <w:rStyle w:val="StyleUnderline"/>
          <w:rFonts w:eastAsia="Garamond"/>
        </w:rPr>
        <w:t xml:space="preserve"> </w:t>
      </w:r>
      <w:r w:rsidRPr="00676C82">
        <w:rPr>
          <w:rStyle w:val="StyleUnderline"/>
        </w:rPr>
        <w:t>rubric</w:t>
      </w:r>
      <w:r w:rsidRPr="00676C82">
        <w:rPr>
          <w:rStyle w:val="StyleUnderline"/>
          <w:rFonts w:eastAsia="Garamond"/>
        </w:rPr>
        <w:t xml:space="preserve"> </w:t>
      </w:r>
      <w:r w:rsidRPr="00676C82">
        <w:rPr>
          <w:rStyle w:val="StyleUnderline"/>
        </w:rPr>
        <w:t>of</w:t>
      </w:r>
      <w:r w:rsidRPr="00676C82">
        <w:rPr>
          <w:rStyle w:val="StyleUnderline"/>
          <w:rFonts w:eastAsia="Garamond"/>
        </w:rPr>
        <w:t xml:space="preserve"> </w:t>
      </w:r>
      <w:r w:rsidRPr="00676C82">
        <w:rPr>
          <w:rStyle w:val="StyleUnderline"/>
        </w:rPr>
        <w:t>problems</w:t>
      </w:r>
      <w:r w:rsidRPr="00676C82">
        <w:rPr>
          <w:rStyle w:val="StyleUnderline"/>
          <w:rFonts w:eastAsia="Garamond"/>
        </w:rPr>
        <w:t xml:space="preserve"> </w:t>
      </w:r>
      <w:r w:rsidRPr="00676C82">
        <w:rPr>
          <w:rStyle w:val="StyleUnderline"/>
        </w:rPr>
        <w:t>that</w:t>
      </w:r>
      <w:r w:rsidRPr="00676C82">
        <w:rPr>
          <w:rStyle w:val="StyleUnderline"/>
          <w:rFonts w:eastAsia="Garamond"/>
        </w:rPr>
        <w:t xml:space="preserve"> </w:t>
      </w:r>
      <w:r w:rsidRPr="00676C82">
        <w:rPr>
          <w:rStyle w:val="StyleUnderline"/>
        </w:rPr>
        <w:t>can</w:t>
      </w:r>
      <w:r w:rsidRPr="00676C82">
        <w:rPr>
          <w:rStyle w:val="StyleUnderline"/>
          <w:rFonts w:eastAsia="Garamond"/>
        </w:rPr>
        <w:t xml:space="preserve"> </w:t>
      </w:r>
      <w:r w:rsidRPr="00676C82">
        <w:rPr>
          <w:rStyle w:val="StyleUnderline"/>
        </w:rPr>
        <w:t>be</w:t>
      </w:r>
      <w:r w:rsidRPr="00676C82">
        <w:rPr>
          <w:rStyle w:val="StyleUnderline"/>
          <w:rFonts w:eastAsia="Garamond"/>
        </w:rPr>
        <w:t xml:space="preserve"> </w:t>
      </w:r>
      <w:r w:rsidRPr="00676C82">
        <w:rPr>
          <w:rStyle w:val="StyleUnderline"/>
        </w:rPr>
        <w:t>posed</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conceptually</w:t>
      </w:r>
      <w:r w:rsidRPr="00676C82">
        <w:rPr>
          <w:rStyle w:val="StyleUnderline"/>
          <w:rFonts w:eastAsia="Garamond"/>
        </w:rPr>
        <w:t xml:space="preserve"> </w:t>
      </w:r>
      <w:r w:rsidRPr="00676C82">
        <w:rPr>
          <w:rStyle w:val="StyleUnderline"/>
        </w:rPr>
        <w:t>solved)</w:t>
      </w:r>
      <w:r w:rsidRPr="00676C82">
        <w:rPr>
          <w:rFonts w:eastAsia="Garamond"/>
          <w:sz w:val="8"/>
        </w:rPr>
        <w:t xml:space="preserve"> </w:t>
      </w:r>
      <w:r w:rsidRPr="00A42D14">
        <w:rPr>
          <w:rStyle w:val="StyleUnderline"/>
          <w:highlight w:val="cyan"/>
        </w:rPr>
        <w:t>as</w:t>
      </w:r>
      <w:r w:rsidRPr="00A42D14">
        <w:rPr>
          <w:rStyle w:val="StyleUnderline"/>
          <w:rFonts w:eastAsia="Garamond"/>
          <w:highlight w:val="cyan"/>
        </w:rPr>
        <w:t xml:space="preserve"> </w:t>
      </w:r>
      <w:r w:rsidRPr="00A42D14">
        <w:rPr>
          <w:rStyle w:val="StyleUnderline"/>
          <w:highlight w:val="cyan"/>
        </w:rPr>
        <w:t>opposed</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highlight w:val="cyan"/>
        </w:rPr>
        <w:t xml:space="preserve"> </w:t>
      </w:r>
      <w:r w:rsidRPr="00676C82">
        <w:rPr>
          <w:rStyle w:val="StyleUnderline"/>
        </w:rPr>
        <w:t>the</w:t>
      </w:r>
      <w:r w:rsidRPr="00676C82">
        <w:rPr>
          <w:rStyle w:val="StyleUnderline"/>
          <w:rFonts w:eastAsia="Garamond"/>
        </w:rPr>
        <w:t xml:space="preserve"> </w:t>
      </w:r>
      <w:r w:rsidRPr="00676C82">
        <w:rPr>
          <w:rStyle w:val="StyleUnderline"/>
        </w:rPr>
        <w:t>rubric</w:t>
      </w:r>
      <w:r w:rsidRPr="00676C82">
        <w:rPr>
          <w:rStyle w:val="StyleUnderline"/>
          <w:rFonts w:eastAsia="Garamond"/>
        </w:rPr>
        <w:t xml:space="preserve"> </w:t>
      </w:r>
      <w:r w:rsidRPr="00676C82">
        <w:rPr>
          <w:rStyle w:val="StyleUnderline"/>
        </w:rPr>
        <w:t>of</w:t>
      </w:r>
      <w:r w:rsidRPr="00676C82">
        <w:rPr>
          <w:rStyle w:val="StyleUnderline"/>
          <w:rFonts w:eastAsia="Garamond"/>
        </w:rPr>
        <w:t xml:space="preserve"> </w:t>
      </w:r>
      <w:r w:rsidRPr="00676C82">
        <w:rPr>
          <w:rStyle w:val="StyleUnderline"/>
          <w:highlight w:val="cyan"/>
        </w:rPr>
        <w:t>antagonism</w:t>
      </w:r>
      <w:r w:rsidRPr="00676C82">
        <w:rPr>
          <w:rStyle w:val="StyleUnderline"/>
          <w:rFonts w:eastAsia="Garamond"/>
        </w:rPr>
        <w:t xml:space="preserve"> </w:t>
      </w:r>
      <w:r w:rsidRPr="00676C82">
        <w:rPr>
          <w:rStyle w:val="StyleUnderline"/>
        </w:rPr>
        <w:t>(</w:t>
      </w:r>
      <w:r w:rsidRPr="00676C82">
        <w:rPr>
          <w:rStyle w:val="Emphasis"/>
        </w:rPr>
        <w:t>an</w:t>
      </w:r>
      <w:r w:rsidRPr="00676C82">
        <w:rPr>
          <w:rStyle w:val="Emphasis"/>
          <w:rFonts w:eastAsia="Garamond"/>
        </w:rPr>
        <w:t xml:space="preserve"> </w:t>
      </w:r>
      <w:r w:rsidRPr="00676C82">
        <w:rPr>
          <w:rStyle w:val="Emphasis"/>
        </w:rPr>
        <w:t>irreconcilable</w:t>
      </w:r>
      <w:r w:rsidRPr="00676C82">
        <w:rPr>
          <w:rStyle w:val="Emphasis"/>
          <w:rFonts w:eastAsia="Garamond"/>
        </w:rPr>
        <w:t xml:space="preserve"> </w:t>
      </w:r>
      <w:r w:rsidRPr="00676C82">
        <w:rPr>
          <w:rStyle w:val="Emphasis"/>
        </w:rPr>
        <w:t>struggle</w:t>
      </w:r>
      <w:r w:rsidRPr="00676C82">
        <w:rPr>
          <w:rStyle w:val="Emphasis"/>
          <w:rFonts w:eastAsia="Garamond"/>
        </w:rPr>
        <w:t xml:space="preserve"> </w:t>
      </w:r>
      <w:r w:rsidRPr="00676C82">
        <w:rPr>
          <w:rStyle w:val="Emphasis"/>
        </w:rPr>
        <w:t>between</w:t>
      </w:r>
      <w:r w:rsidRPr="00676C82">
        <w:rPr>
          <w:rStyle w:val="Emphasis"/>
          <w:rFonts w:eastAsia="Garamond"/>
        </w:rPr>
        <w:t xml:space="preserve"> </w:t>
      </w:r>
      <w:r w:rsidRPr="00676C82">
        <w:rPr>
          <w:rStyle w:val="Emphasis"/>
        </w:rPr>
        <w:t>entities</w:t>
      </w:r>
      <w:r w:rsidRPr="00A42D14">
        <w:rPr>
          <w:rStyle w:val="StyleUnderline"/>
        </w:rPr>
        <w: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positionalities,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resolution</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which</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dialectical</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entails</w:t>
      </w:r>
      <w:r w:rsidRPr="00A42D14">
        <w:rPr>
          <w:rStyle w:val="StyleUnderline"/>
          <w:rFonts w:eastAsia="Garamond"/>
        </w:rPr>
        <w:t xml:space="preserve"> </w:t>
      </w:r>
      <w:r w:rsidRPr="00A42D14">
        <w:rPr>
          <w:rStyle w:val="Emphasis"/>
        </w:rPr>
        <w:t>the</w:t>
      </w:r>
      <w:r w:rsidRPr="00A42D14">
        <w:rPr>
          <w:rStyle w:val="Emphasis"/>
          <w:rFonts w:eastAsia="Garamond"/>
        </w:rPr>
        <w:t xml:space="preserve"> </w:t>
      </w:r>
      <w:r w:rsidRPr="00A42D14">
        <w:rPr>
          <w:rStyle w:val="Emphasis"/>
        </w:rPr>
        <w:t>obliteration</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one</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positions</w:t>
      </w:r>
      <w:r w:rsidRPr="00A42D14">
        <w:rPr>
          <w:sz w:val="8"/>
        </w:rPr>
        <w: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words,</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when</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narrate</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story</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Blacks</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Indians</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beleaguered</w:t>
      </w:r>
      <w:r w:rsidRPr="00A42D14">
        <w:rPr>
          <w:rFonts w:eastAsia="Garamond"/>
          <w:sz w:val="8"/>
        </w:rPr>
        <w:t xml:space="preserve"> </w:t>
      </w:r>
      <w:r w:rsidRPr="00A42D14">
        <w:rPr>
          <w:sz w:val="8"/>
        </w:rPr>
        <w:t>with</w:t>
      </w:r>
      <w:r w:rsidRPr="00A42D14">
        <w:rPr>
          <w:rFonts w:eastAsia="Garamond"/>
          <w:sz w:val="8"/>
        </w:rPr>
        <w:t xml:space="preserve"> </w:t>
      </w:r>
      <w:r w:rsidRPr="00A42D14">
        <w:rPr>
          <w:sz w:val="8"/>
        </w:rPr>
        <w:t>problems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script</w:t>
      </w:r>
      <w:r w:rsidRPr="00A42D14">
        <w:rPr>
          <w:rFonts w:eastAsia="Garamond"/>
          <w:sz w:val="8"/>
        </w:rPr>
        <w:t xml:space="preserve"> </w:t>
      </w:r>
      <w:r w:rsidRPr="00A42D14">
        <w:rPr>
          <w:sz w:val="8"/>
        </w:rPr>
        <w:t>insists</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conceptually</w:t>
      </w:r>
      <w:r w:rsidRPr="00A42D14">
        <w:rPr>
          <w:rFonts w:eastAsia="Garamond"/>
          <w:sz w:val="8"/>
        </w:rPr>
        <w:t xml:space="preserve"> </w:t>
      </w:r>
      <w:r w:rsidRPr="00A42D14">
        <w:rPr>
          <w:sz w:val="8"/>
        </w:rPr>
        <w:t>coherent</w:t>
      </w:r>
      <w:r w:rsidRPr="00A42D14">
        <w:rPr>
          <w:rFonts w:eastAsia="Garamond"/>
          <w:sz w:val="8"/>
        </w:rPr>
        <w:t xml:space="preserve"> </w:t>
      </w:r>
      <w:r w:rsidRPr="00A42D14">
        <w:rPr>
          <w:sz w:val="8"/>
        </w:rPr>
        <w:t>(usually</w:t>
      </w:r>
      <w:r w:rsidRPr="00A42D14">
        <w:rPr>
          <w:rFonts w:eastAsia="Garamond"/>
          <w:sz w:val="8"/>
        </w:rPr>
        <w:t xml:space="preserve"> </w:t>
      </w:r>
      <w:r w:rsidRPr="00A42D14">
        <w:rPr>
          <w:sz w:val="8"/>
        </w:rPr>
        <w:t>having</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do</w:t>
      </w:r>
      <w:r w:rsidRPr="00A42D14">
        <w:rPr>
          <w:rFonts w:eastAsia="Garamond"/>
          <w:sz w:val="8"/>
        </w:rPr>
        <w:t xml:space="preserve"> </w:t>
      </w:r>
      <w:r w:rsidRPr="00A42D14">
        <w:rPr>
          <w:sz w:val="8"/>
        </w:rPr>
        <w:t>with</w:t>
      </w:r>
      <w:r w:rsidRPr="00A42D14">
        <w:rPr>
          <w:rFonts w:eastAsia="Garamond"/>
          <w:sz w:val="8"/>
        </w:rPr>
        <w:t xml:space="preserve"> </w:t>
      </w:r>
      <w:r w:rsidRPr="00A42D14">
        <w:rPr>
          <w:sz w:val="8"/>
        </w:rPr>
        <w:t>poverty</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absence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family</w:t>
      </w:r>
      <w:r w:rsidRPr="00A42D14">
        <w:rPr>
          <w:rFonts w:eastAsia="Garamond"/>
          <w:sz w:val="8"/>
        </w:rPr>
        <w:t xml:space="preserve"> </w:t>
      </w:r>
      <w:r w:rsidRPr="00A42D14">
        <w:rPr>
          <w:sz w:val="8"/>
        </w:rPr>
        <w:t>values</w:t>
      </w:r>
      <w:r w:rsidRPr="00A42D14">
        <w:rPr>
          <w:rFonts w:eastAsia="Garamond"/>
          <w:sz w:val="8"/>
        </w:rPr>
        <w:t>”</w:t>
      </w:r>
      <w:r w:rsidRPr="00A42D14">
        <w:rPr>
          <w:sz w:val="8"/>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non-narrative,</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strategies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often</w:t>
      </w:r>
      <w:r w:rsidRPr="00A42D14">
        <w:rPr>
          <w:rFonts w:eastAsia="Garamond"/>
          <w:sz w:val="8"/>
        </w:rPr>
        <w:t xml:space="preserve"> </w:t>
      </w:r>
      <w:r w:rsidRPr="00A42D14">
        <w:rPr>
          <w:sz w:val="8"/>
        </w:rPr>
        <w:t>disrupt</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coherence</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posing</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irreconcilable</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Red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Black</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ontology</w:t>
      </w:r>
      <w:r w:rsidRPr="00A42D14">
        <w:rPr>
          <w:rFonts w:eastAsia="Garamond"/>
          <w:sz w:val="8"/>
        </w:rPr>
        <w:t>—</w:t>
      </w:r>
      <w:r w:rsidRPr="00A42D14">
        <w:rPr>
          <w:sz w:val="8"/>
        </w:rPr>
        <w:t>or</w:t>
      </w:r>
      <w:r w:rsidRPr="00A42D14">
        <w:rPr>
          <w:rFonts w:eastAsia="Garamond"/>
          <w:sz w:val="8"/>
        </w:rPr>
        <w:t xml:space="preserve"> </w:t>
      </w:r>
      <w:r w:rsidRPr="00A42D14">
        <w:rPr>
          <w:sz w:val="8"/>
        </w:rPr>
        <w:t>non-ontology.</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grammar</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antagonism</w:t>
      </w:r>
      <w:r w:rsidRPr="00A42D14">
        <w:rPr>
          <w:rStyle w:val="StyleUnderline"/>
          <w:rFonts w:eastAsia="Garamond"/>
          <w:highlight w:val="cyan"/>
        </w:rPr>
        <w:t xml:space="preserve"> </w:t>
      </w:r>
      <w:r w:rsidRPr="00A42D14">
        <w:rPr>
          <w:rStyle w:val="Emphasis"/>
          <w:highlight w:val="cyan"/>
        </w:rPr>
        <w:t>breaks</w:t>
      </w:r>
      <w:r w:rsidRPr="00A42D14">
        <w:rPr>
          <w:rStyle w:val="Emphasis"/>
          <w:rFonts w:eastAsia="Garamond"/>
          <w:highlight w:val="cyan"/>
        </w:rPr>
        <w:t xml:space="preserve"> </w:t>
      </w:r>
      <w:r w:rsidRPr="00A42D14">
        <w:rPr>
          <w:rStyle w:val="Emphasis"/>
          <w:highlight w:val="cyan"/>
        </w:rPr>
        <w:t>in</w:t>
      </w:r>
      <w:r w:rsidRPr="00A42D14">
        <w:rPr>
          <w:rStyle w:val="Emphasis"/>
          <w:rFonts w:eastAsia="Garamond"/>
          <w:highlight w:val="cyan"/>
        </w:rPr>
        <w:t xml:space="preserve"> </w:t>
      </w:r>
      <w:r w:rsidRPr="00A42D14">
        <w:rPr>
          <w:rStyle w:val="Emphasis"/>
          <w:highlight w:val="cyan"/>
        </w:rPr>
        <w:t>on</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mendacity</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conflict</w:t>
      </w:r>
      <w:r w:rsidRPr="00A42D14">
        <w:rPr>
          <w:rStyle w:val="StyleUnderline"/>
          <w:sz w:val="8"/>
          <w:u w:val="none"/>
        </w:rPr>
        <w:t xml:space="preserve">. </w:t>
      </w:r>
      <w:r w:rsidRPr="00A42D14">
        <w:rPr>
          <w:sz w:val="8"/>
        </w:rPr>
        <w:t>Semiotics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linguistics</w:t>
      </w:r>
      <w:r w:rsidRPr="00A42D14">
        <w:rPr>
          <w:rFonts w:eastAsia="Garamond"/>
          <w:sz w:val="8"/>
        </w:rPr>
        <w:t xml:space="preserve"> </w:t>
      </w:r>
      <w:r w:rsidRPr="00A42D14">
        <w:rPr>
          <w:sz w:val="8"/>
        </w:rPr>
        <w:t>teach</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when</w:t>
      </w:r>
      <w:r w:rsidRPr="00A42D14">
        <w:rPr>
          <w:rFonts w:eastAsia="Garamond"/>
          <w:sz w:val="8"/>
        </w:rPr>
        <w:t xml:space="preserve"> </w:t>
      </w:r>
      <w:r w:rsidRPr="00A42D14">
        <w:rPr>
          <w:sz w:val="8"/>
        </w:rPr>
        <w:t>we</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our</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goes</w:t>
      </w:r>
      <w:r w:rsidRPr="00A42D14">
        <w:rPr>
          <w:rFonts w:eastAsia="Garamond"/>
          <w:sz w:val="8"/>
        </w:rPr>
        <w:t xml:space="preserve"> </w:t>
      </w:r>
      <w:r w:rsidRPr="00A42D14">
        <w:rPr>
          <w:sz w:val="8"/>
        </w:rPr>
        <w:t>unspoken.</w:t>
      </w:r>
      <w:r w:rsidRPr="00A42D14">
        <w:rPr>
          <w:rFonts w:eastAsia="Garamond"/>
          <w:sz w:val="8"/>
        </w:rPr>
        <w:t xml:space="preserve"> </w:t>
      </w:r>
      <w:r w:rsidRPr="00A42D14">
        <w:rPr>
          <w:sz w:val="8"/>
        </w:rPr>
        <w:t>Our</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assumed.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structure</w:t>
      </w:r>
      <w:r w:rsidRPr="00A42D14">
        <w:rPr>
          <w:rFonts w:eastAsia="Garamond"/>
          <w:sz w:val="8"/>
        </w:rPr>
        <w:t xml:space="preserve"> </w:t>
      </w:r>
      <w:r w:rsidRPr="00A42D14">
        <w:rPr>
          <w:sz w:val="8"/>
        </w:rPr>
        <w:t>through</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labor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speech</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possible.</w:t>
      </w:r>
      <w:r w:rsidRPr="00A42D14">
        <w:rPr>
          <w:rFonts w:eastAsia="Garamond"/>
          <w:sz w:val="8"/>
        </w:rPr>
        <w:endnoteReference w:id="4"/>
      </w:r>
      <w:r w:rsidRPr="00A42D14">
        <w:rPr>
          <w:rFonts w:eastAsia="Garamond"/>
          <w:sz w:val="8"/>
        </w:rPr>
        <w:t xml:space="preserve"> </w:t>
      </w:r>
      <w:r w:rsidRPr="00A42D14">
        <w:rPr>
          <w:sz w:val="8"/>
        </w:rPr>
        <w:t>Likewise,</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ethics</w:t>
      </w:r>
      <w:r w:rsidRPr="00A42D14">
        <w:rPr>
          <w:rFonts w:eastAsia="Garamond"/>
          <w:sz w:val="8"/>
        </w:rPr>
        <w:t>—</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assumptions</w:t>
      </w:r>
      <w:r w:rsidRPr="00A42D14">
        <w:rPr>
          <w:rFonts w:eastAsia="Garamond"/>
          <w:sz w:val="8"/>
        </w:rPr>
        <w:t xml:space="preserve"> </w:t>
      </w:r>
      <w:r w:rsidRPr="00A42D14">
        <w:rPr>
          <w:rStyle w:val="StyleUnderline"/>
        </w:rPr>
        <w:t>regarding</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ontology</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suffering</w:t>
      </w:r>
      <w:r w:rsidRPr="00A42D14">
        <w:rPr>
          <w:rStyle w:val="StyleUnderline"/>
          <w:rFonts w:eastAsia="Garamond"/>
        </w:rPr>
        <w:t>—</w:t>
      </w:r>
      <w:r w:rsidRPr="00A42D14">
        <w:rPr>
          <w:rStyle w:val="StyleUnderline"/>
        </w:rPr>
        <w:t>which</w:t>
      </w:r>
      <w:r w:rsidRPr="00A42D14">
        <w:rPr>
          <w:rStyle w:val="StyleUnderline"/>
          <w:rFonts w:eastAsia="Garamond"/>
        </w:rPr>
        <w:t xml:space="preserve"> </w:t>
      </w:r>
      <w:r w:rsidRPr="00A42D14">
        <w:rPr>
          <w:rStyle w:val="StyleUnderline"/>
        </w:rPr>
        <w:t>underwrite</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elaborated</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direct</w:t>
      </w:r>
      <w:r w:rsidRPr="00A42D14">
        <w:rPr>
          <w:rFonts w:eastAsia="Garamond"/>
          <w:sz w:val="8"/>
        </w:rPr>
        <w:t xml:space="preserve"> </w:t>
      </w:r>
      <w:r w:rsidRPr="00A42D14">
        <w:rPr>
          <w:sz w:val="8"/>
        </w:rPr>
        <w:t>relation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radical</w:t>
      </w:r>
      <w:r w:rsidRPr="00A42D14">
        <w:rPr>
          <w:rFonts w:eastAsia="Garamond"/>
          <w:sz w:val="8"/>
        </w:rPr>
        <w:t xml:space="preserve"> </w:t>
      </w:r>
      <w:r w:rsidRPr="00A42D14">
        <w:rPr>
          <w:sz w:val="8"/>
        </w:rPr>
        <w:t>action),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underwrite</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speech</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Red,</w:t>
      </w:r>
      <w:r w:rsidRPr="00A42D14">
        <w:rPr>
          <w:rFonts w:eastAsia="Garamond"/>
          <w:sz w:val="8"/>
        </w:rPr>
        <w:t xml:space="preserve"> </w:t>
      </w:r>
      <w:r w:rsidRPr="00A42D14">
        <w:rPr>
          <w:sz w:val="8"/>
        </w:rPr>
        <w:t>White,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Black</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mid-1960s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present)</w:t>
      </w:r>
      <w:r w:rsidRPr="00A42D14">
        <w:rPr>
          <w:rFonts w:eastAsia="Garamond"/>
          <w:sz w:val="8"/>
        </w:rPr>
        <w:t xml:space="preserve"> </w:t>
      </w:r>
      <w:r w:rsidRPr="00A42D14">
        <w:rPr>
          <w:rStyle w:val="StyleUnderline"/>
        </w:rPr>
        <w:t>is</w:t>
      </w:r>
      <w:r w:rsidRPr="00A42D14">
        <w:rPr>
          <w:rStyle w:val="StyleUnderline"/>
          <w:rFonts w:eastAsia="Garamond"/>
        </w:rPr>
        <w:t xml:space="preserve"> </w:t>
      </w:r>
      <w:r w:rsidRPr="00A42D14">
        <w:rPr>
          <w:rStyle w:val="StyleUnderline"/>
        </w:rPr>
        <w:t>also</w:t>
      </w:r>
      <w:r w:rsidRPr="00A42D14">
        <w:rPr>
          <w:rStyle w:val="StyleUnderline"/>
          <w:rFonts w:eastAsia="Garamond"/>
        </w:rPr>
        <w:t xml:space="preserve"> </w:t>
      </w:r>
      <w:r w:rsidRPr="00A42D14">
        <w:rPr>
          <w:rStyle w:val="StyleUnderline"/>
        </w:rPr>
        <w:t>unspoken</w:t>
      </w:r>
      <w:r w:rsidRPr="00A42D14">
        <w:rPr>
          <w:sz w:val="8"/>
        </w:rPr>
        <w:t>.</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notwithstanding,</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w:t>
      </w:r>
      <w:r w:rsidRPr="00A42D14">
        <w:rPr>
          <w:rFonts w:eastAsia="Garamond"/>
          <w:sz w:val="8"/>
        </w:rPr>
        <w:t xml:space="preserve"> </w:t>
      </w:r>
      <w:r w:rsidRPr="00A42D14">
        <w:rPr>
          <w:rStyle w:val="StyleUnderline"/>
        </w:rPr>
        <w:t>assume</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ontological</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structure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suffering</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structure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suffering</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w:t>
      </w:r>
      <w:r w:rsidRPr="00A42D14">
        <w:rPr>
          <w:rFonts w:eastAsia="Garamond"/>
          <w:sz w:val="8"/>
        </w:rPr>
        <w:t xml:space="preserve"> </w:t>
      </w:r>
      <w:r w:rsidRPr="00A42D14">
        <w:rPr>
          <w:sz w:val="8"/>
        </w:rPr>
        <w:t>assume</w:t>
      </w:r>
      <w:r w:rsidRPr="00A42D14">
        <w:rPr>
          <w:rFonts w:eastAsia="Garamond"/>
          <w:sz w:val="8"/>
        </w:rPr>
        <w:t xml:space="preserve"> </w:t>
      </w:r>
      <w:r w:rsidRPr="00A42D14">
        <w:rPr>
          <w:rStyle w:val="StyleUnderline"/>
          <w:highlight w:val="cyan"/>
        </w:rPr>
        <w:t>crowds</w:t>
      </w:r>
      <w:r w:rsidRPr="00A42D14">
        <w:rPr>
          <w:rStyle w:val="StyleUnderline"/>
          <w:rFonts w:eastAsia="Garamond"/>
          <w:highlight w:val="cyan"/>
        </w:rPr>
        <w:t xml:space="preserve"> </w:t>
      </w:r>
      <w:r w:rsidRPr="00A42D14">
        <w:rPr>
          <w:rStyle w:val="StyleUnderline"/>
          <w:highlight w:val="cyan"/>
        </w:rPr>
        <w:t>out</w:t>
      </w:r>
      <w:r w:rsidRPr="00A42D14">
        <w:rPr>
          <w:rStyle w:val="StyleUnderline"/>
          <w:rFonts w:eastAsia="Garamond"/>
          <w:highlight w:val="cyan"/>
        </w:rPr>
        <w:t xml:space="preserve"> </w:t>
      </w:r>
      <w:r w:rsidRPr="00A42D14">
        <w:rPr>
          <w:rStyle w:val="StyleUnderline"/>
          <w:highlight w:val="cyan"/>
        </w:rPr>
        <w:t>other</w:t>
      </w:r>
      <w:r w:rsidRPr="00A42D14">
        <w:rPr>
          <w:rStyle w:val="StyleUnderline"/>
          <w:rFonts w:eastAsia="Garamond"/>
          <w:highlight w:val="cyan"/>
        </w:rPr>
        <w:t xml:space="preserve"> </w:t>
      </w:r>
      <w:r w:rsidRPr="00A42D14">
        <w:rPr>
          <w:rStyle w:val="StyleUnderline"/>
          <w:highlight w:val="cyan"/>
        </w:rPr>
        <w:t>structures</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suffering,</w:t>
      </w:r>
      <w:r w:rsidRPr="00A42D14">
        <w:rPr>
          <w:rStyle w:val="StyleUnderline"/>
          <w:rFonts w:eastAsia="Garamond"/>
          <w:highlight w:val="cyan"/>
        </w:rPr>
        <w:t xml:space="preserve"> </w:t>
      </w:r>
      <w:r w:rsidRPr="00A42D14">
        <w:rPr>
          <w:rStyle w:val="Emphasis"/>
          <w:highlight w:val="cyan"/>
        </w:rPr>
        <w:t>regardless</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sentiment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film</w:t>
      </w:r>
      <w:r w:rsidRPr="00A42D14">
        <w:rPr>
          <w:rStyle w:val="Emphasis"/>
          <w:rFonts w:eastAsia="Garamond"/>
          <w:highlight w:val="cyan"/>
        </w:rPr>
        <w:t xml:space="preserve"> </w:t>
      </w:r>
      <w:r w:rsidRPr="00A42D14">
        <w:rPr>
          <w:rStyle w:val="Emphasis"/>
          <w:highlight w:val="cyan"/>
        </w:rPr>
        <w:t>or</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spirit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unity</w:t>
      </w:r>
      <w:r w:rsidRPr="00A42D14">
        <w:rPr>
          <w:rStyle w:val="Emphasis"/>
          <w:rFonts w:eastAsia="Garamond"/>
          <w:highlight w:val="cyan"/>
        </w:rPr>
        <w:t xml:space="preserve"> </w:t>
      </w:r>
      <w:r w:rsidRPr="00A42D14">
        <w:rPr>
          <w:rStyle w:val="Emphasis"/>
          <w:highlight w:val="cyan"/>
        </w:rPr>
        <w:t>mobilized</w:t>
      </w:r>
      <w:r w:rsidRPr="00A42D14">
        <w:rPr>
          <w:rStyle w:val="Emphasis"/>
          <w:rFonts w:eastAsia="Garamond"/>
          <w:highlight w:val="cyan"/>
        </w:rPr>
        <w:t xml:space="preserve"> </w:t>
      </w:r>
      <w:r w:rsidRPr="00A42D14">
        <w:rPr>
          <w:rStyle w:val="Emphasis"/>
          <w:highlight w:val="cyan"/>
        </w:rPr>
        <w:t>by</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political</w:t>
      </w:r>
      <w:r w:rsidRPr="00A42D14">
        <w:rPr>
          <w:rStyle w:val="Emphasis"/>
          <w:rFonts w:eastAsia="Garamond"/>
          <w:highlight w:val="cyan"/>
        </w:rPr>
        <w:t xml:space="preserve"> </w:t>
      </w:r>
      <w:r w:rsidRPr="00A42D14">
        <w:rPr>
          <w:rStyle w:val="Emphasis"/>
          <w:highlight w:val="cyan"/>
        </w:rPr>
        <w:t>discourse</w:t>
      </w:r>
      <w:r w:rsidRPr="00A42D14">
        <w:rPr>
          <w:rStyle w:val="Emphasis"/>
          <w:rFonts w:eastAsia="Garamond"/>
          <w:highlight w:val="cyan"/>
        </w:rPr>
        <w:t xml:space="preserve"> </w:t>
      </w:r>
      <w:r w:rsidRPr="00A42D14">
        <w:rPr>
          <w:rStyle w:val="Emphasis"/>
          <w:highlight w:val="cyan"/>
        </w:rPr>
        <w:t>in</w:t>
      </w:r>
      <w:r w:rsidRPr="00A42D14">
        <w:rPr>
          <w:rStyle w:val="Emphasis"/>
          <w:rFonts w:eastAsia="Garamond"/>
          <w:highlight w:val="cyan"/>
        </w:rPr>
        <w:t xml:space="preserve"> </w:t>
      </w:r>
      <w:r w:rsidRPr="00A42D14">
        <w:rPr>
          <w:rStyle w:val="Emphasis"/>
          <w:highlight w:val="cyan"/>
        </w:rPr>
        <w:t>question</w:t>
      </w:r>
      <w:r w:rsidRPr="00A42D14">
        <w:rPr>
          <w:sz w:val="8"/>
        </w:rPr>
        <w:t>.</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put</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finer</w:t>
      </w:r>
      <w:r w:rsidRPr="00A42D14">
        <w:rPr>
          <w:rFonts w:eastAsia="Garamond"/>
          <w:sz w:val="8"/>
        </w:rPr>
        <w:t xml:space="preserve"> </w:t>
      </w:r>
      <w:r w:rsidRPr="00A42D14">
        <w:rPr>
          <w:sz w:val="8"/>
        </w:rPr>
        <w:t>point</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it,</w:t>
      </w:r>
      <w:r w:rsidRPr="00A42D14">
        <w:rPr>
          <w:rFonts w:eastAsia="Garamond"/>
          <w:sz w:val="8"/>
        </w:rPr>
        <w:t xml:space="preserve"> </w:t>
      </w:r>
      <w:r w:rsidRPr="00A42D14">
        <w:rPr>
          <w:rStyle w:val="StyleUnderline"/>
        </w:rPr>
        <w:t>structures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ontological</w:t>
      </w:r>
      <w:r w:rsidRPr="00A42D14">
        <w:rPr>
          <w:rStyle w:val="StyleUnderline"/>
          <w:rFonts w:eastAsia="Garamond"/>
        </w:rPr>
        <w:t xml:space="preserve"> </w:t>
      </w:r>
      <w:r w:rsidRPr="00A42D14">
        <w:rPr>
          <w:rStyle w:val="StyleUnderline"/>
        </w:rPr>
        <w:t>suffering</w:t>
      </w:r>
      <w:r w:rsidRPr="00A42D14">
        <w:rPr>
          <w:rStyle w:val="StyleUnderline"/>
          <w:rFonts w:eastAsia="Garamond"/>
        </w:rPr>
        <w:t xml:space="preserve"> </w:t>
      </w:r>
      <w:r w:rsidRPr="00A42D14">
        <w:rPr>
          <w:rStyle w:val="StyleUnderline"/>
        </w:rPr>
        <w:t>stand</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antagonistic,</w:t>
      </w:r>
      <w:r w:rsidRPr="00A42D14">
        <w:rPr>
          <w:rStyle w:val="StyleUnderline"/>
          <w:rFonts w:eastAsia="Garamond"/>
        </w:rPr>
        <w:t xml:space="preserve"> </w:t>
      </w:r>
      <w:r w:rsidRPr="00A42D14">
        <w:rPr>
          <w:rStyle w:val="StyleUnderline"/>
        </w:rPr>
        <w:t>rather</w:t>
      </w:r>
      <w:r w:rsidRPr="00A42D14">
        <w:rPr>
          <w:rStyle w:val="StyleUnderline"/>
          <w:rFonts w:eastAsia="Garamond"/>
        </w:rPr>
        <w:t xml:space="preserve"> </w:t>
      </w:r>
      <w:r w:rsidRPr="00A42D14">
        <w:rPr>
          <w:rStyle w:val="StyleUnderline"/>
        </w:rPr>
        <w:t>then</w:t>
      </w:r>
      <w:r w:rsidRPr="00A42D14">
        <w:rPr>
          <w:rStyle w:val="StyleUnderline"/>
          <w:rFonts w:eastAsia="Garamond"/>
        </w:rPr>
        <w:t xml:space="preserve"> </w:t>
      </w:r>
      <w:r w:rsidRPr="00A42D14">
        <w:rPr>
          <w:rStyle w:val="StyleUnderline"/>
        </w:rPr>
        <w:t>conflictual,</w:t>
      </w:r>
      <w:r w:rsidRPr="00A42D14">
        <w:rPr>
          <w:rStyle w:val="StyleUnderline"/>
          <w:rFonts w:eastAsia="Garamond"/>
        </w:rPr>
        <w:t xml:space="preserve"> </w:t>
      </w:r>
      <w:r w:rsidRPr="00A42D14">
        <w:rPr>
          <w:rStyle w:val="StyleUnderline"/>
        </w:rPr>
        <w:t>relation</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one</w:t>
      </w:r>
      <w:r w:rsidRPr="00A42D14">
        <w:rPr>
          <w:rStyle w:val="StyleUnderline"/>
          <w:rFonts w:eastAsia="Garamond"/>
        </w:rPr>
        <w:t xml:space="preserve"> </w:t>
      </w:r>
      <w:r w:rsidRPr="00A42D14">
        <w:rPr>
          <w:rStyle w:val="StyleUnderline"/>
        </w:rPr>
        <w:t>another</w:t>
      </w:r>
      <w:r w:rsidRPr="00A42D14">
        <w:rPr>
          <w:rFonts w:eastAsia="Garamond"/>
          <w:sz w:val="8"/>
        </w:rPr>
        <w:t xml:space="preserve"> </w:t>
      </w:r>
      <w:r w:rsidRPr="00A42D14">
        <w:rPr>
          <w:sz w:val="8"/>
        </w:rPr>
        <w:t>(despite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fact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antagonists</w:t>
      </w:r>
      <w:r w:rsidRPr="00A42D14">
        <w:rPr>
          <w:rFonts w:eastAsia="Garamond"/>
          <w:sz w:val="8"/>
        </w:rPr>
        <w:t xml:space="preserve"> </w:t>
      </w:r>
      <w:r w:rsidRPr="00A42D14">
        <w:rPr>
          <w:sz w:val="8"/>
        </w:rPr>
        <w:t>themselves</w:t>
      </w:r>
      <w:r w:rsidRPr="00A42D14">
        <w:rPr>
          <w:rFonts w:eastAsia="Garamond"/>
          <w:sz w:val="8"/>
        </w:rPr>
        <w:t xml:space="preserve"> </w:t>
      </w:r>
      <w:r w:rsidRPr="00A42D14">
        <w:rPr>
          <w:sz w:val="8"/>
        </w:rPr>
        <w:t>may</w:t>
      </w:r>
      <w:r w:rsidRPr="00A42D14">
        <w:rPr>
          <w:rFonts w:eastAsia="Garamond"/>
          <w:sz w:val="8"/>
        </w:rPr>
        <w:t xml:space="preserve"> </w:t>
      </w:r>
      <w:r w:rsidRPr="00A42D14">
        <w:rPr>
          <w:sz w:val="8"/>
        </w:rPr>
        <w:t>not</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aware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ontological</w:t>
      </w:r>
      <w:r w:rsidRPr="00A42D14">
        <w:rPr>
          <w:rFonts w:eastAsia="Garamond"/>
          <w:sz w:val="8"/>
        </w:rPr>
        <w:t xml:space="preserve"> </w:t>
      </w:r>
      <w:r w:rsidRPr="00A42D14">
        <w:rPr>
          <w:sz w:val="8"/>
        </w:rPr>
        <w:t>positionality</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Though</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perhaps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most</w:t>
      </w:r>
      <w:r w:rsidRPr="00A42D14">
        <w:rPr>
          <w:rFonts w:eastAsia="Garamond"/>
          <w:sz w:val="8"/>
        </w:rPr>
        <w:t xml:space="preserve"> </w:t>
      </w:r>
      <w:r w:rsidRPr="00A42D14">
        <w:rPr>
          <w:sz w:val="8"/>
        </w:rPr>
        <w:t>controversial</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out-of-step</w:t>
      </w:r>
      <w:r w:rsidRPr="00A42D14">
        <w:rPr>
          <w:rFonts w:eastAsia="Garamond"/>
          <w:sz w:val="8"/>
        </w:rPr>
        <w:t xml:space="preserve"> </w:t>
      </w:r>
      <w:r w:rsidRPr="00A42D14">
        <w:rPr>
          <w:sz w:val="8"/>
        </w:rPr>
        <w:t>claim</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nonetheless,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foundation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close</w:t>
      </w:r>
      <w:r w:rsidRPr="00A42D14">
        <w:rPr>
          <w:rFonts w:eastAsia="Garamond"/>
          <w:sz w:val="8"/>
        </w:rPr>
        <w:t xml:space="preserve"> </w:t>
      </w:r>
      <w:r w:rsidRPr="00A42D14">
        <w:rPr>
          <w:sz w:val="8"/>
        </w:rPr>
        <w:t>reading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follows</w:t>
      </w:r>
    </w:p>
    <w:p w14:paraId="15369AAF" w14:textId="77777777" w:rsidR="00C969C5" w:rsidRDefault="00C969C5" w:rsidP="00C969C5">
      <w:pPr>
        <w:pStyle w:val="Heading1"/>
        <w:spacing w:line="240" w:lineRule="auto"/>
        <w:rPr>
          <w:color w:val="000000" w:themeColor="text1"/>
        </w:rPr>
      </w:pPr>
      <w:r>
        <w:rPr>
          <w:color w:val="000000" w:themeColor="text1"/>
        </w:rPr>
        <w:t>Performativity 1NC</w:t>
      </w:r>
    </w:p>
    <w:p w14:paraId="6AD8DB7C" w14:textId="01858576" w:rsidR="00C969C5" w:rsidRDefault="00122845" w:rsidP="00C969C5">
      <w:pPr>
        <w:pStyle w:val="Heading4"/>
      </w:pPr>
      <w:r>
        <w:t>The a</w:t>
      </w:r>
      <w:r w:rsidR="00C969C5">
        <w:t>ct of using performative/narrative strategies tries to articulate Anti-Blackness through experiences rather than structures. This falls into the white supremacist notion of the desire to know or understand the suffering of the other. Their framing articulates anti-blackness as white on black violence rather than something that is structural. Misrepresents social death and dooms aff solvency</w:t>
      </w:r>
    </w:p>
    <w:p w14:paraId="1C690F8E" w14:textId="77777777" w:rsidR="00C969C5" w:rsidRPr="00065DF8" w:rsidRDefault="00C969C5" w:rsidP="00C969C5">
      <w:pPr>
        <w:rPr>
          <w:b/>
          <w:u w:val="single"/>
        </w:rPr>
      </w:pPr>
      <w:r w:rsidRPr="00065DF8">
        <w:rPr>
          <w:b/>
          <w:u w:val="single"/>
        </w:rPr>
        <w:t>Sexton</w:t>
      </w:r>
      <w:r w:rsidRPr="00065DF8">
        <w:rPr>
          <w:rStyle w:val="FootnoteReference"/>
          <w:b/>
          <w:u w:val="single"/>
        </w:rPr>
        <w:footnoteReference w:id="10"/>
      </w:r>
    </w:p>
    <w:p w14:paraId="058668AC" w14:textId="77777777" w:rsidR="00C969C5" w:rsidRPr="00065DF8" w:rsidRDefault="00C969C5" w:rsidP="00C969C5">
      <w:pPr>
        <w:rPr>
          <w:sz w:val="8"/>
        </w:rPr>
      </w:pPr>
      <w:r w:rsidRPr="00065DF8">
        <w:rPr>
          <w:sz w:val="8"/>
        </w:rPr>
        <w:t xml:space="preserve">In recent years, social death has emerged from a period of latency as a notion useful for the critical theory of racial slavery as a matrix of social, political, and economic relations surviving the era of abolition in the nineteenth century, "a racial calculus and a political arithmetic that were entrenched centuries ago." </w:t>
      </w:r>
      <w:r w:rsidRPr="00DD0F90">
        <w:rPr>
          <w:b/>
          <w:u w:val="single"/>
        </w:rPr>
        <w:t>This "</w:t>
      </w:r>
      <w:r w:rsidRPr="00054EB5">
        <w:rPr>
          <w:b/>
          <w:highlight w:val="cyan"/>
          <w:u w:val="single"/>
        </w:rPr>
        <w:t>afterlife of slavery</w:t>
      </w:r>
      <w:r w:rsidRPr="00065DF8">
        <w:rPr>
          <w:sz w:val="8"/>
        </w:rPr>
        <w:t xml:space="preserve">," as Saidiya Hartman terms it, </w:t>
      </w:r>
      <w:r w:rsidRPr="00054EB5">
        <w:rPr>
          <w:b/>
          <w:highlight w:val="cyan"/>
          <w:u w:val="single"/>
        </w:rPr>
        <w:t xml:space="preserve">challenges </w:t>
      </w:r>
      <w:r w:rsidRPr="00DD0F90">
        <w:rPr>
          <w:b/>
          <w:u w:val="single"/>
        </w:rPr>
        <w:t>practitioners</w:t>
      </w:r>
      <w:r w:rsidRPr="00065DF8">
        <w:rPr>
          <w:sz w:val="8"/>
        </w:rPr>
        <w:t xml:space="preserve"> in the field </w:t>
      </w:r>
      <w:r w:rsidRPr="00DD0F90">
        <w:rPr>
          <w:b/>
          <w:u w:val="single"/>
        </w:rPr>
        <w:t xml:space="preserve">to question </w:t>
      </w:r>
      <w:r w:rsidRPr="00054EB5">
        <w:rPr>
          <w:b/>
          <w:highlight w:val="cyan"/>
          <w:u w:val="single"/>
        </w:rPr>
        <w:t>the</w:t>
      </w:r>
      <w:r w:rsidRPr="00DD0F90">
        <w:rPr>
          <w:b/>
          <w:u w:val="single"/>
        </w:rPr>
        <w:t xml:space="preserve"> prevailing </w:t>
      </w:r>
      <w:r w:rsidRPr="00054EB5">
        <w:rPr>
          <w:b/>
          <w:highlight w:val="cyan"/>
          <w:u w:val="single"/>
        </w:rPr>
        <w:t>understanding of a post-emancipation society and</w:t>
      </w:r>
      <w:r w:rsidRPr="00DD0F90">
        <w:rPr>
          <w:b/>
          <w:u w:val="single"/>
        </w:rPr>
        <w:t xml:space="preserve"> to </w:t>
      </w:r>
      <w:r w:rsidRPr="00054EB5">
        <w:rPr>
          <w:b/>
          <w:highlight w:val="cyan"/>
          <w:u w:val="single"/>
        </w:rPr>
        <w:t>revisit</w:t>
      </w:r>
      <w:r w:rsidRPr="00054EB5">
        <w:rPr>
          <w:b/>
          <w:u w:val="single"/>
        </w:rPr>
        <w:t xml:space="preserve"> </w:t>
      </w:r>
      <w:r w:rsidRPr="00065DF8">
        <w:rPr>
          <w:sz w:val="8"/>
        </w:rPr>
        <w:t xml:space="preserve">the most basic </w:t>
      </w:r>
      <w:r w:rsidRPr="00DD0F90">
        <w:rPr>
          <w:b/>
          <w:u w:val="single"/>
        </w:rPr>
        <w:t xml:space="preserve">questions about </w:t>
      </w:r>
      <w:r w:rsidRPr="00054EB5">
        <w:rPr>
          <w:b/>
          <w:highlight w:val="cyan"/>
          <w:u w:val="single"/>
        </w:rPr>
        <w:t>the structural conditions of anti-blackness</w:t>
      </w:r>
      <w:r w:rsidRPr="00065DF8">
        <w:rPr>
          <w:sz w:val="8"/>
        </w:rPr>
        <w:t xml:space="preserve"> in the modern world. To ask what it means to speak of </w:t>
      </w:r>
      <w:r w:rsidRPr="00054EB5">
        <w:rPr>
          <w:b/>
          <w:highlight w:val="cyan"/>
          <w:u w:val="single"/>
        </w:rPr>
        <w:t>"the tragic continuity between slavery and freedom"</w:t>
      </w:r>
      <w:r w:rsidRPr="00065DF8">
        <w:rPr>
          <w:sz w:val="8"/>
        </w:rPr>
        <w:t xml:space="preserve"> or </w:t>
      </w:r>
      <w:r w:rsidRPr="00054EB5">
        <w:rPr>
          <w:b/>
          <w:highlight w:val="cyan"/>
          <w:u w:val="single"/>
        </w:rPr>
        <w:t>"the incomplete nature of emancipation"</w:t>
      </w:r>
      <w:r w:rsidRPr="00065DF8">
        <w:rPr>
          <w:sz w:val="8"/>
        </w:rPr>
        <w:t xml:space="preserve">, indeed </w:t>
      </w:r>
      <w:r w:rsidRPr="00054EB5">
        <w:rPr>
          <w:b/>
          <w:highlight w:val="cyan"/>
          <w:u w:val="single"/>
        </w:rPr>
        <w:t>to speak of</w:t>
      </w:r>
      <w:r w:rsidRPr="00065DF8">
        <w:rPr>
          <w:sz w:val="8"/>
        </w:rPr>
        <w:t xml:space="preserve"> about a type of </w:t>
      </w:r>
      <w:r w:rsidRPr="00054EB5">
        <w:rPr>
          <w:b/>
          <w:highlight w:val="cyan"/>
          <w:u w:val="single"/>
        </w:rPr>
        <w:t xml:space="preserve">living on </w:t>
      </w:r>
      <w:r w:rsidRPr="0046553D">
        <w:rPr>
          <w:b/>
          <w:highlight w:val="cyan"/>
          <w:u w:val="single"/>
        </w:rPr>
        <w:t>that survives</w:t>
      </w:r>
      <w:r w:rsidRPr="0046553D">
        <w:rPr>
          <w:highlight w:val="cyan"/>
          <w:u w:val="single"/>
        </w:rPr>
        <w:t xml:space="preserve"> </w:t>
      </w:r>
      <w:r w:rsidRPr="0046553D">
        <w:rPr>
          <w:b/>
          <w:highlight w:val="cyan"/>
          <w:u w:val="single"/>
        </w:rPr>
        <w:t>after</w:t>
      </w:r>
      <w:r w:rsidRPr="00065DF8">
        <w:rPr>
          <w:sz w:val="8"/>
        </w:rPr>
        <w:t xml:space="preserve"> a type of </w:t>
      </w:r>
      <w:r w:rsidRPr="00054EB5">
        <w:rPr>
          <w:b/>
          <w:highlight w:val="cyan"/>
          <w:u w:val="single"/>
        </w:rPr>
        <w:t>death</w:t>
      </w:r>
      <w:r w:rsidRPr="00065DF8">
        <w:rPr>
          <w:sz w:val="8"/>
        </w:rPr>
        <w:t>. For Wilderson, the principal implication of slavery's afterlife is to warrant an intellectual disposition of "</w:t>
      </w:r>
      <w:r w:rsidRPr="00377DCA">
        <w:rPr>
          <w:b/>
          <w:highlight w:val="cyan"/>
          <w:u w:val="single"/>
        </w:rPr>
        <w:t>afro-pessimism</w:t>
      </w:r>
      <w:r w:rsidRPr="00065DF8">
        <w:rPr>
          <w:sz w:val="8"/>
        </w:rPr>
        <w:t xml:space="preserve">," a qualification and </w:t>
      </w:r>
      <w:r w:rsidRPr="00377DCA">
        <w:rPr>
          <w:b/>
          <w:highlight w:val="cyan"/>
          <w:u w:val="single"/>
        </w:rPr>
        <w:t xml:space="preserve">a complication of the assumptive logic of </w:t>
      </w:r>
      <w:r w:rsidRPr="00242044">
        <w:rPr>
          <w:b/>
          <w:highlight w:val="cyan"/>
          <w:u w:val="single"/>
        </w:rPr>
        <w:t>black</w:t>
      </w:r>
      <w:r w:rsidRPr="00065DF8">
        <w:rPr>
          <w:sz w:val="8"/>
        </w:rPr>
        <w:t xml:space="preserve"> cultural studies in general and black </w:t>
      </w:r>
      <w:r w:rsidRPr="00377DCA">
        <w:rPr>
          <w:b/>
          <w:highlight w:val="cyan"/>
          <w:u w:val="single"/>
        </w:rPr>
        <w:t>performance studies</w:t>
      </w:r>
      <w:r w:rsidRPr="00242044">
        <w:rPr>
          <w:b/>
          <w:u w:val="single"/>
        </w:rPr>
        <w:t xml:space="preserve"> in particular</w:t>
      </w:r>
      <w:r w:rsidRPr="00242044">
        <w:rPr>
          <w:u w:val="single"/>
        </w:rPr>
        <w:t xml:space="preserve">, </w:t>
      </w:r>
      <w:r w:rsidRPr="00DD0F90">
        <w:rPr>
          <w:b/>
          <w:u w:val="single"/>
        </w:rPr>
        <w:t xml:space="preserve">a disposition that </w:t>
      </w:r>
      <w:r w:rsidRPr="00377DCA">
        <w:rPr>
          <w:b/>
          <w:highlight w:val="cyan"/>
          <w:u w:val="single"/>
        </w:rPr>
        <w:t>posits a political ontology dividing the Slave from</w:t>
      </w:r>
      <w:r w:rsidRPr="00122845">
        <w:rPr>
          <w:b/>
          <w:u w:val="single"/>
        </w:rPr>
        <w:t xml:space="preserve"> the world of </w:t>
      </w:r>
      <w:r w:rsidRPr="00377DCA">
        <w:rPr>
          <w:b/>
          <w:highlight w:val="cyan"/>
          <w:u w:val="single"/>
        </w:rPr>
        <w:t>the Human</w:t>
      </w:r>
      <w:r w:rsidRPr="00DD0F90">
        <w:rPr>
          <w:b/>
          <w:u w:val="single"/>
        </w:rPr>
        <w:t xml:space="preserve"> in a constitutive way. </w:t>
      </w:r>
      <w:r w:rsidRPr="00377DCA">
        <w:rPr>
          <w:b/>
          <w:highlight w:val="cyan"/>
          <w:u w:val="single"/>
        </w:rPr>
        <w:t>This</w:t>
      </w:r>
      <w:r w:rsidRPr="00065DF8">
        <w:rPr>
          <w:sz w:val="8"/>
        </w:rPr>
        <w:t xml:space="preserve"> critical move </w:t>
      </w:r>
      <w:r w:rsidRPr="00377DCA">
        <w:rPr>
          <w:b/>
          <w:highlight w:val="cyan"/>
          <w:u w:val="single"/>
        </w:rPr>
        <w:t>has been misconstrued as a negation of the agency of black performance, or</w:t>
      </w:r>
      <w:r w:rsidRPr="00242044">
        <w:rPr>
          <w:b/>
          <w:u w:val="single"/>
        </w:rPr>
        <w:t xml:space="preserve"> even a </w:t>
      </w:r>
      <w:r w:rsidRPr="00377DCA">
        <w:rPr>
          <w:b/>
          <w:highlight w:val="cyan"/>
          <w:u w:val="single"/>
        </w:rPr>
        <w:t>denial of black social life</w:t>
      </w:r>
      <w:r w:rsidRPr="00065DF8">
        <w:rPr>
          <w:sz w:val="8"/>
        </w:rPr>
        <w:t xml:space="preserve">, and a number of scholars have reasserted the earlier assumptive logic in a gesture that hypostatisizes afro-pessimism to that end. [17] What I find most intriguing about the timbre of the argument of "The Case of Blackness" and the </w:t>
      </w:r>
      <w:r w:rsidRPr="0046553D">
        <w:rPr>
          <w:b/>
          <w:highlight w:val="cyan"/>
          <w:u w:val="single"/>
        </w:rPr>
        <w:t>black optimism</w:t>
      </w:r>
      <w:r w:rsidRPr="00065DF8">
        <w:rPr>
          <w:sz w:val="8"/>
        </w:rPr>
        <w:t xml:space="preserve"> it </w:t>
      </w:r>
      <w:r w:rsidRPr="0046553D">
        <w:rPr>
          <w:b/>
          <w:highlight w:val="cyan"/>
          <w:u w:val="single"/>
        </w:rPr>
        <w:t>articulates against</w:t>
      </w:r>
      <w:r w:rsidRPr="00065DF8">
        <w:rPr>
          <w:sz w:val="8"/>
        </w:rPr>
        <w:t xml:space="preserve"> a certain </w:t>
      </w:r>
      <w:r w:rsidRPr="0046553D">
        <w:rPr>
          <w:b/>
          <w:highlight w:val="cyan"/>
          <w:u w:val="single"/>
        </w:rPr>
        <w:t>construal of afro-pessimism</w:t>
      </w:r>
      <w:r w:rsidRPr="0046553D">
        <w:rPr>
          <w:highlight w:val="cyan"/>
          <w:u w:val="single"/>
        </w:rPr>
        <w:t xml:space="preserve"> </w:t>
      </w:r>
      <w:r w:rsidRPr="0046553D">
        <w:rPr>
          <w:b/>
          <w:highlight w:val="cyan"/>
          <w:u w:val="single"/>
        </w:rPr>
        <w:t>is the way that it works away from a discourse of black pathology</w:t>
      </w:r>
      <w:r w:rsidRPr="0046553D">
        <w:rPr>
          <w:highlight w:val="cyan"/>
          <w:u w:val="single"/>
        </w:rPr>
        <w:t xml:space="preserve"> </w:t>
      </w:r>
      <w:r w:rsidRPr="0046553D">
        <w:rPr>
          <w:b/>
          <w:highlight w:val="cyan"/>
          <w:u w:val="single"/>
        </w:rPr>
        <w:t>only to swerve right back into it as an ascription to those found to be taking up and holding themselves in "the stance of the pathologist" in relation to black folks</w:t>
      </w:r>
      <w:r w:rsidRPr="0046553D">
        <w:rPr>
          <w:highlight w:val="cyan"/>
          <w:u w:val="single"/>
        </w:rPr>
        <w:t>.</w:t>
      </w:r>
      <w:r w:rsidRPr="00065DF8">
        <w:rPr>
          <w:sz w:val="8"/>
        </w:rPr>
        <w:t xml:space="preserve"> [18] I say </w:t>
      </w:r>
      <w:r w:rsidRPr="0046553D">
        <w:rPr>
          <w:b/>
          <w:highlight w:val="cyan"/>
          <w:u w:val="single"/>
        </w:rPr>
        <w:t>this not only because</w:t>
      </w:r>
      <w:r w:rsidRPr="00065DF8">
        <w:rPr>
          <w:sz w:val="8"/>
        </w:rPr>
        <w:t xml:space="preserve"> there is, in this version </w:t>
      </w:r>
      <w:r w:rsidRPr="0046553D">
        <w:rPr>
          <w:b/>
          <w:highlight w:val="cyan"/>
          <w:u w:val="single"/>
        </w:rPr>
        <w:t>of</w:t>
      </w:r>
      <w:r w:rsidRPr="00065DF8">
        <w:rPr>
          <w:sz w:val="8"/>
        </w:rPr>
        <w:t xml:space="preserve"> events, a recourse to psychoanalytic terminology </w:t>
      </w:r>
      <w:r w:rsidRPr="0046553D">
        <w:rPr>
          <w:b/>
          <w:highlight w:val="cyan"/>
          <w:u w:val="single"/>
        </w:rPr>
        <w:t xml:space="preserve">("fetishization," </w:t>
      </w:r>
      <w:r w:rsidRPr="00122845">
        <w:rPr>
          <w:b/>
          <w:u w:val="single"/>
        </w:rPr>
        <w:t>"obsession," "repetition,"),</w:t>
      </w:r>
      <w:r w:rsidRPr="00065DF8">
        <w:rPr>
          <w:sz w:val="8"/>
        </w:rPr>
        <w:t xml:space="preserve"> </w:t>
      </w:r>
      <w:r w:rsidRPr="0046553D">
        <w:rPr>
          <w:b/>
          <w:highlight w:val="cyan"/>
          <w:u w:val="single"/>
        </w:rPr>
        <w:t>but also because</w:t>
      </w:r>
      <w:r w:rsidRPr="00065DF8">
        <w:rPr>
          <w:sz w:val="8"/>
        </w:rPr>
        <w:t xml:space="preserve"> </w:t>
      </w:r>
      <w:r w:rsidRPr="0046553D">
        <w:rPr>
          <w:b/>
          <w:highlight w:val="cyan"/>
          <w:u w:val="single"/>
        </w:rPr>
        <w:t>there is</w:t>
      </w:r>
      <w:r w:rsidRPr="00065DF8">
        <w:rPr>
          <w:sz w:val="8"/>
        </w:rPr>
        <w:t xml:space="preserve"> at the heart of </w:t>
      </w:r>
      <w:r w:rsidRPr="0046553D">
        <w:rPr>
          <w:b/>
          <w:highlight w:val="cyan"/>
          <w:u w:val="single"/>
        </w:rPr>
        <w:t>the matter a rhetorical question</w:t>
      </w:r>
      <w:r w:rsidRPr="00065DF8">
        <w:rPr>
          <w:sz w:val="8"/>
        </w:rPr>
        <w:t xml:space="preserve"> that establishes both the bad advice of a wild analysis and a tacit diagnosis affording a certain speaker's benefit: "So why is it repressed?" The "</w:t>
      </w:r>
      <w:r w:rsidRPr="0046553D">
        <w:rPr>
          <w:b/>
          <w:highlight w:val="cyan"/>
          <w:u w:val="single"/>
        </w:rPr>
        <w:t>it</w:t>
      </w:r>
      <w:r w:rsidRPr="00122845">
        <w:rPr>
          <w:b/>
          <w:u w:val="single"/>
        </w:rPr>
        <w:t xml:space="preserve">" that </w:t>
      </w:r>
      <w:r w:rsidRPr="0046553D">
        <w:rPr>
          <w:b/>
          <w:highlight w:val="cyan"/>
          <w:u w:val="single"/>
        </w:rPr>
        <w:t>has been afflicted by the psychopathology of</w:t>
      </w:r>
      <w:r w:rsidRPr="00065DF8">
        <w:rPr>
          <w:sz w:val="8"/>
        </w:rPr>
        <w:t xml:space="preserve"> </w:t>
      </w:r>
      <w:r w:rsidRPr="0046553D">
        <w:rPr>
          <w:b/>
          <w:highlight w:val="cyan"/>
          <w:u w:val="single"/>
        </w:rPr>
        <w:t>obsessional neurosis is the understanding</w:t>
      </w:r>
      <w:r w:rsidRPr="00065DF8">
        <w:rPr>
          <w:sz w:val="8"/>
        </w:rPr>
        <w:t xml:space="preserve">, which is also to say the </w:t>
      </w:r>
      <w:r w:rsidRPr="0046553D">
        <w:rPr>
          <w:b/>
          <w:highlight w:val="cyan"/>
          <w:u w:val="single"/>
        </w:rPr>
        <w:t>celebration</w:t>
      </w:r>
      <w:r w:rsidRPr="0046553D">
        <w:rPr>
          <w:highlight w:val="cyan"/>
          <w:u w:val="single"/>
        </w:rPr>
        <w:t xml:space="preserve">, </w:t>
      </w:r>
      <w:r w:rsidRPr="0046553D">
        <w:rPr>
          <w:b/>
          <w:highlight w:val="cyan"/>
          <w:u w:val="single"/>
        </w:rPr>
        <w:t>of the ontological priority</w:t>
      </w:r>
      <w:r w:rsidRPr="00065DF8">
        <w:rPr>
          <w:sz w:val="8"/>
        </w:rPr>
        <w:t xml:space="preserve"> or previousness </w:t>
      </w:r>
      <w:r w:rsidRPr="0046553D">
        <w:rPr>
          <w:b/>
          <w:highlight w:val="cyan"/>
          <w:u w:val="single"/>
        </w:rPr>
        <w:t>of blackness relative to the anti-blackness that establishes itself against it,</w:t>
      </w:r>
      <w:r w:rsidRPr="00065DF8">
        <w:rPr>
          <w:sz w:val="8"/>
        </w:rPr>
        <w:t xml:space="preserve"> a priority or previousness that is </w:t>
      </w:r>
      <w:r w:rsidRPr="0046553D">
        <w:rPr>
          <w:b/>
          <w:highlight w:val="cyan"/>
          <w:u w:val="single"/>
        </w:rPr>
        <w:t>also termed "knowledge of freedom"</w:t>
      </w:r>
      <w:r w:rsidRPr="0046553D">
        <w:rPr>
          <w:highlight w:val="cyan"/>
          <w:u w:val="single"/>
        </w:rPr>
        <w:t xml:space="preserve"> </w:t>
      </w:r>
      <w:r w:rsidRPr="0046553D">
        <w:rPr>
          <w:b/>
          <w:highlight w:val="cyan"/>
          <w:u w:val="single"/>
        </w:rPr>
        <w:t>or</w:t>
      </w:r>
      <w:r w:rsidRPr="00065DF8">
        <w:rPr>
          <w:sz w:val="8"/>
        </w:rPr>
        <w:t xml:space="preserve">, pace Chandler, </w:t>
      </w:r>
      <w:r w:rsidRPr="0046553D">
        <w:rPr>
          <w:b/>
          <w:highlight w:val="cyan"/>
          <w:u w:val="single"/>
        </w:rPr>
        <w:t>comprehension of "the constitutive force of the African American subject</w:t>
      </w:r>
      <w:r w:rsidRPr="00065DF8">
        <w:rPr>
          <w:sz w:val="8"/>
        </w:rPr>
        <w:t xml:space="preserve">(s)" (Chandler 2000: 261). What does not occur here is a consideration of the possibility that something might be unfolding in the project or projections of afro-pessimism "knowing full well the danger of a kind of negative reification" associated with its analytical claims to the paradigmatic (Moten 2004: 279). That is to say, it might just be the case that an object lesson in the phenomenology of the thing is a gratuity that folds a new encounter into older habits of thought through a re-inscription of (black) pathology that reassigns its cause and relocates its source without ever really getting inside it. [19] In a way, what we're talking about relates not to a disagreement about "unthought positions" (and their de-formation) but to a disagreement, or discrepancy, about "unthought dispositions" (and their in-formation). I would maintain this insofar as the misrecognition at work in the reading of that motley crew listed in the ninth footnote regards, perhaps ironically, the performative dimension or signifying aspect of a "generalized impropriety" so improper as to appear as the same old propriety returning through the back door. [20] </w:t>
      </w:r>
      <w:r w:rsidRPr="0046553D">
        <w:rPr>
          <w:b/>
          <w:highlight w:val="cyan"/>
          <w:u w:val="single"/>
        </w:rPr>
        <w:t>Without</w:t>
      </w:r>
      <w:r w:rsidRPr="00065DF8">
        <w:rPr>
          <w:sz w:val="8"/>
        </w:rPr>
        <w:t xml:space="preserve"> sufficient </w:t>
      </w:r>
      <w:r w:rsidRPr="0046553D">
        <w:rPr>
          <w:b/>
          <w:highlight w:val="cyan"/>
          <w:u w:val="single"/>
        </w:rPr>
        <w:t>consideration</w:t>
      </w:r>
      <w:r w:rsidRPr="00065DF8">
        <w:rPr>
          <w:sz w:val="8"/>
          <w:highlight w:val="cyan"/>
        </w:rPr>
        <w:t xml:space="preserve"> </w:t>
      </w:r>
      <w:r w:rsidRPr="0046553D">
        <w:rPr>
          <w:b/>
          <w:highlight w:val="cyan"/>
          <w:u w:val="single"/>
        </w:rPr>
        <w:t>of the gap between statement and enunciation</w:t>
      </w:r>
      <w:r w:rsidRPr="00065DF8">
        <w:rPr>
          <w:sz w:val="8"/>
        </w:rPr>
        <w:t xml:space="preserve"> here, </w:t>
      </w:r>
      <w:r w:rsidRPr="0046553D">
        <w:rPr>
          <w:b/>
          <w:highlight w:val="cyan"/>
          <w:u w:val="single"/>
        </w:rPr>
        <w:t>to say nothing of quaint notions like context or audience or historical conjuncture,</w:t>
      </w:r>
      <w:r w:rsidRPr="0046553D">
        <w:rPr>
          <w:b/>
          <w:u w:val="single"/>
        </w:rPr>
        <w:t xml:space="preserve"> </w:t>
      </w:r>
      <w:r w:rsidRPr="00065DF8">
        <w:rPr>
          <w:sz w:val="8"/>
        </w:rPr>
        <w:t xml:space="preserve">the </w:t>
      </w:r>
      <w:r w:rsidRPr="0046553D">
        <w:rPr>
          <w:b/>
          <w:highlight w:val="cyan"/>
          <w:u w:val="single"/>
        </w:rPr>
        <w:t>discourse</w:t>
      </w:r>
      <w:r w:rsidRPr="00065DF8">
        <w:rPr>
          <w:sz w:val="8"/>
        </w:rPr>
        <w:t xml:space="preserve"> of afro-pessimism, even as it approaches otherwise important questions, can only </w:t>
      </w:r>
      <w:r w:rsidRPr="0046553D">
        <w:rPr>
          <w:b/>
          <w:highlight w:val="cyan"/>
          <w:u w:val="single"/>
        </w:rPr>
        <w:t>seem like a "tragically neurotic" instance</w:t>
      </w:r>
      <w:r w:rsidRPr="0046553D">
        <w:rPr>
          <w:highlight w:val="cyan"/>
          <w:u w:val="single"/>
        </w:rPr>
        <w:t xml:space="preserve"> </w:t>
      </w:r>
      <w:r w:rsidRPr="0046553D">
        <w:rPr>
          <w:b/>
          <w:highlight w:val="cyan"/>
          <w:u w:val="single"/>
        </w:rPr>
        <w:t>of "certain discourse on the relation between blackness and death"</w:t>
      </w:r>
      <w:r w:rsidRPr="00065DF8">
        <w:rPr>
          <w:sz w:val="8"/>
        </w:rPr>
        <w:t xml:space="preserve"> (Moten 2007: 9). [21] Fanon and his interlocutors, or what appear rather as his fateful adherents, would seem to have a problem embracing black social life because they never really come to believe in it, because they cannot acknowledge the social life from which they speak and of which they speak – as negation and impossibility – as their own (Moten 2008: 192). Another way of putting this might be to say that </w:t>
      </w:r>
      <w:r w:rsidRPr="0046553D">
        <w:rPr>
          <w:b/>
          <w:highlight w:val="cyan"/>
          <w:u w:val="single"/>
        </w:rPr>
        <w:t>they are caught in a performative contradiction enabled by disavowal</w:t>
      </w:r>
      <w:r w:rsidRPr="00065DF8">
        <w:rPr>
          <w:sz w:val="8"/>
        </w:rPr>
        <w:t xml:space="preserve">. I wonder, however, whether things are even this clear in Fanon and the readings his writing might facilitate. Lewis Gordon's sustained engagement </w:t>
      </w:r>
      <w:r w:rsidRPr="0046553D">
        <w:rPr>
          <w:b/>
          <w:highlight w:val="cyan"/>
          <w:u w:val="single"/>
        </w:rPr>
        <w:t>with Fanon finds him situated in an ethical stance grounded in the affirmation of blackness in the historic anti-black world. In a response to the discourse of multiracialism</w:t>
      </w:r>
      <w:r w:rsidRPr="00065DF8">
        <w:rPr>
          <w:sz w:val="8"/>
        </w:rPr>
        <w:t xml:space="preserve"> emergent in the late twentieth-century United States, for instance, Gordon writes, following Fanon, that "</w:t>
      </w:r>
      <w:r w:rsidRPr="0046553D">
        <w:rPr>
          <w:b/>
          <w:highlight w:val="cyan"/>
          <w:u w:val="single"/>
        </w:rPr>
        <w:t>there is no way to reject the thesis that there is something wrong with being black beyond the willingness to 'be' black</w:t>
      </w:r>
      <w:r w:rsidRPr="00065DF8">
        <w:rPr>
          <w:sz w:val="8"/>
        </w:rPr>
        <w:t xml:space="preserve"> – </w:t>
      </w:r>
      <w:r w:rsidRPr="0046553D">
        <w:rPr>
          <w:b/>
          <w:highlight w:val="cyan"/>
          <w:u w:val="single"/>
        </w:rPr>
        <w:t>not in terms of convenient fads of playing blackness, but in paying the costs of anti-blackness on a global scale.</w:t>
      </w:r>
      <w:r w:rsidRPr="00065DF8">
        <w:rPr>
          <w:sz w:val="8"/>
        </w:rPr>
        <w:t xml:space="preserve"> Against the raceless credo, then, racism cannot be rejected without a dialectic in which humanity experiences a blackened world" (Gordon 1997: 67). What is this willingness to 'be' black, of choosing to be black affirmatively rather than reluctantly, that Gordon finds as the key ethical moment in Fanon?</w:t>
      </w:r>
    </w:p>
    <w:p w14:paraId="106A36CD" w14:textId="77777777" w:rsidR="00C969C5" w:rsidRDefault="00C969C5" w:rsidP="00C969C5">
      <w:pPr>
        <w:pStyle w:val="Heading4"/>
      </w:pPr>
      <w:r>
        <w:t>T</w:t>
      </w:r>
      <w:r w:rsidRPr="00846405">
        <w:t>he 1AC assumes a causal link between the emancipation of the black body and the Aff’s Performance. This is a problematic understanding of the semantics of death. The Violence is structural and can’t be articulated through performance. Tr</w:t>
      </w:r>
      <w:r>
        <w:t>ying to do so only reifies black death.</w:t>
      </w:r>
    </w:p>
    <w:p w14:paraId="55C4FF4F" w14:textId="77777777" w:rsidR="00C969C5" w:rsidRPr="00065DF8" w:rsidRDefault="00C969C5" w:rsidP="00C969C5">
      <w:pPr>
        <w:rPr>
          <w:b/>
          <w:u w:val="single"/>
        </w:rPr>
      </w:pPr>
      <w:r w:rsidRPr="00065DF8">
        <w:rPr>
          <w:b/>
          <w:u w:val="single"/>
        </w:rPr>
        <w:t>Wilderson 09</w:t>
      </w:r>
      <w:r w:rsidRPr="00065DF8">
        <w:rPr>
          <w:rStyle w:val="FootnoteReference"/>
          <w:b/>
          <w:u w:val="single"/>
        </w:rPr>
        <w:footnoteReference w:id="11"/>
      </w:r>
    </w:p>
    <w:p w14:paraId="01835351" w14:textId="77777777" w:rsidR="00C969C5" w:rsidRDefault="00C969C5" w:rsidP="00C969C5">
      <w:pPr>
        <w:rPr>
          <w:b/>
          <w:u w:val="single"/>
        </w:rPr>
      </w:pPr>
      <w:r w:rsidRPr="00A00D1E">
        <w:rPr>
          <w:b/>
          <w:highlight w:val="cyan"/>
          <w:u w:val="single"/>
        </w:rPr>
        <w:t>When a group</w:t>
      </w:r>
      <w:r w:rsidRPr="00065DF8">
        <w:rPr>
          <w:sz w:val="8"/>
        </w:rPr>
        <w:t xml:space="preserve"> comprised primarily </w:t>
      </w:r>
      <w:r w:rsidRPr="00A00D1E">
        <w:rPr>
          <w:b/>
          <w:highlight w:val="cyan"/>
          <w:u w:val="single"/>
        </w:rPr>
        <w:t>of African</w:t>
      </w:r>
      <w:r w:rsidRPr="00065DF8">
        <w:rPr>
          <w:sz w:val="8"/>
        </w:rPr>
        <w:t>-derived “</w:t>
      </w:r>
      <w:r w:rsidRPr="00A00D1E">
        <w:rPr>
          <w:b/>
          <w:highlight w:val="cyan"/>
          <w:u w:val="single"/>
        </w:rPr>
        <w:t>people</w:t>
      </w:r>
      <w:r w:rsidRPr="00065DF8">
        <w:rPr>
          <w:sz w:val="8"/>
        </w:rPr>
        <w:t>”—yes, the scare quotes matter—</w:t>
      </w:r>
      <w:r>
        <w:rPr>
          <w:b/>
          <w:highlight w:val="cyan"/>
          <w:u w:val="single"/>
        </w:rPr>
        <w:t>gather at</w:t>
      </w:r>
      <w:r w:rsidRPr="00242044">
        <w:rPr>
          <w:b/>
          <w:u w:val="single"/>
        </w:rPr>
        <w:t xml:space="preserve"> the intersection of </w:t>
      </w:r>
      <w:r w:rsidRPr="00A00D1E">
        <w:rPr>
          <w:b/>
          <w:highlight w:val="cyan"/>
          <w:u w:val="single"/>
        </w:rPr>
        <w:t>performance and subjectivity</w:t>
      </w:r>
      <w:r w:rsidRPr="00065DF8">
        <w:rPr>
          <w:sz w:val="8"/>
          <w:highlight w:val="cyan"/>
        </w:rPr>
        <w:t>,</w:t>
      </w:r>
      <w:r w:rsidRPr="00065DF8">
        <w:rPr>
          <w:sz w:val="8"/>
        </w:rPr>
        <w:t xml:space="preserve"> </w:t>
      </w:r>
      <w:r w:rsidRPr="00A00D1E">
        <w:rPr>
          <w:b/>
          <w:highlight w:val="cyan"/>
          <w:u w:val="single"/>
        </w:rPr>
        <w:t>the result is</w:t>
      </w:r>
      <w:r w:rsidRPr="00065DF8">
        <w:rPr>
          <w:sz w:val="8"/>
        </w:rPr>
        <w:t xml:space="preserve"> often not a renewed commitment to practice or an explicit ensemble of questions, but rather a </w:t>
      </w:r>
      <w:r w:rsidRPr="00A00D1E">
        <w:rPr>
          <w:b/>
          <w:highlight w:val="cyan"/>
          <w:u w:val="single"/>
        </w:rPr>
        <w:t>palpable structure of feeling</w:t>
      </w:r>
      <w:r w:rsidRPr="00065DF8">
        <w:rPr>
          <w:sz w:val="8"/>
        </w:rPr>
        <w:t xml:space="preserve">, a </w:t>
      </w:r>
      <w:r w:rsidRPr="00A00D1E">
        <w:rPr>
          <w:b/>
          <w:highlight w:val="cyan"/>
          <w:u w:val="single"/>
        </w:rPr>
        <w:t>shared sense that violence</w:t>
      </w:r>
      <w:r w:rsidRPr="00065DF8">
        <w:rPr>
          <w:sz w:val="8"/>
        </w:rPr>
        <w:t xml:space="preserve"> and captivity are the grammar and ghosts of our every gesture. </w:t>
      </w:r>
      <w:r w:rsidRPr="00A00D1E">
        <w:rPr>
          <w:b/>
          <w:highlight w:val="cyan"/>
          <w:u w:val="single"/>
        </w:rPr>
        <w:t>This</w:t>
      </w:r>
      <w:r w:rsidRPr="00065DF8">
        <w:rPr>
          <w:sz w:val="8"/>
        </w:rPr>
        <w:t xml:space="preserve"> structure of feeling </w:t>
      </w:r>
      <w:r w:rsidRPr="00A00D1E">
        <w:rPr>
          <w:b/>
          <w:highlight w:val="cyan"/>
          <w:u w:val="single"/>
        </w:rPr>
        <w:t>is palpable</w:t>
      </w:r>
      <w:r w:rsidRPr="00065DF8">
        <w:rPr>
          <w:sz w:val="8"/>
        </w:rPr>
        <w:t xml:space="preserve"> even </w:t>
      </w:r>
      <w:r w:rsidRPr="00A00D1E">
        <w:rPr>
          <w:b/>
          <w:highlight w:val="cyan"/>
          <w:u w:val="single"/>
        </w:rPr>
        <w:t>in</w:t>
      </w:r>
      <w:r w:rsidRPr="00065DF8">
        <w:rPr>
          <w:sz w:val="8"/>
        </w:rPr>
        <w:t xml:space="preserve"> the </w:t>
      </w:r>
      <w:r w:rsidRPr="00A00D1E">
        <w:rPr>
          <w:b/>
          <w:highlight w:val="cyan"/>
          <w:u w:val="single"/>
        </w:rPr>
        <w:t>place</w:t>
      </w:r>
      <w:r w:rsidRPr="00065DF8">
        <w:rPr>
          <w:sz w:val="8"/>
        </w:rPr>
        <w:t xml:space="preserve">-names “Africa” and “the Caribbean,” names </w:t>
      </w:r>
      <w:r w:rsidRPr="00A00D1E">
        <w:rPr>
          <w:b/>
          <w:highlight w:val="cyan"/>
          <w:u w:val="single"/>
        </w:rPr>
        <w:t>whose articulation</w:t>
      </w:r>
      <w:r w:rsidRPr="00065DF8">
        <w:rPr>
          <w:sz w:val="8"/>
        </w:rPr>
        <w:t xml:space="preserve"> (grammar) </w:t>
      </w:r>
      <w:r w:rsidRPr="00A00D1E">
        <w:rPr>
          <w:b/>
          <w:highlight w:val="cyan"/>
          <w:u w:val="single"/>
        </w:rPr>
        <w:t>and memory</w:t>
      </w:r>
      <w:r w:rsidRPr="00065DF8">
        <w:rPr>
          <w:sz w:val="8"/>
        </w:rPr>
        <w:t xml:space="preserve"> (ghosts) </w:t>
      </w:r>
      <w:r w:rsidRPr="00A00D1E">
        <w:rPr>
          <w:b/>
          <w:highlight w:val="cyan"/>
          <w:u w:val="single"/>
        </w:rPr>
        <w:t>would not be names at all were it not for the trade in human cargo</w:t>
      </w:r>
      <w:r w:rsidRPr="00065DF8">
        <w:rPr>
          <w:sz w:val="8"/>
        </w:rPr>
        <w:t xml:space="preserve">. </w:t>
      </w:r>
      <w:r w:rsidRPr="00A00D1E">
        <w:rPr>
          <w:b/>
          <w:highlight w:val="cyan"/>
          <w:u w:val="single"/>
        </w:rPr>
        <w:t>The promise of sense and meaning,</w:t>
      </w:r>
      <w:r w:rsidRPr="00065DF8">
        <w:rPr>
          <w:sz w:val="8"/>
        </w:rPr>
        <w:t xml:space="preserve"> when these place-names are spoken, </w:t>
      </w:r>
      <w:r w:rsidRPr="00A00D1E">
        <w:rPr>
          <w:b/>
          <w:highlight w:val="cyan"/>
          <w:u w:val="single"/>
        </w:rPr>
        <w:t>is imbricated in the syntax and morphology of structural violence.</w:t>
      </w:r>
      <w:r w:rsidRPr="00065DF8">
        <w:rPr>
          <w:sz w:val="8"/>
        </w:rPr>
        <w:t xml:space="preserve"> </w:t>
      </w:r>
      <w:r w:rsidRPr="00A00D1E">
        <w:rPr>
          <w:b/>
          <w:highlight w:val="cyan"/>
          <w:u w:val="single"/>
        </w:rPr>
        <w:t>Isolation of its performative and episodic instances</w:t>
      </w:r>
      <w:r w:rsidRPr="00065DF8">
        <w:rPr>
          <w:sz w:val="8"/>
        </w:rPr>
        <w:t xml:space="preserve"> (the violent event) often </w:t>
      </w:r>
      <w:r w:rsidRPr="00A00D1E">
        <w:rPr>
          <w:b/>
          <w:highlight w:val="cyan"/>
          <w:u w:val="single"/>
        </w:rPr>
        <w:t>robs us of our ability to see it as a grammar of emergence and being</w:t>
      </w:r>
      <w:r w:rsidRPr="00065DF8">
        <w:rPr>
          <w:sz w:val="8"/>
        </w:rPr>
        <w:t xml:space="preserve">: the Maafa, or African Holocaust, as the condition for the emergence of African being, just as grammar conditions the emergence of speech. We know the apparitions: ghosts of lost ancestors whom Ghanaiansmourn each year at the sea when they mark the Maafa on their side of the Atlantic; the strange surnames on this side, haunted by the memory of names unknown; that empty space between children and their grandparents where the scourge of AIDS walks in silence; civil wars and famines induced by “natural” disasters like World Bank policies and U.S. intervention—one need not name each and every ghost to remind oneself of their omnipresence. </w:t>
      </w:r>
      <w:r w:rsidRPr="00B640D5">
        <w:rPr>
          <w:b/>
          <w:highlight w:val="cyan"/>
          <w:u w:val="single"/>
        </w:rPr>
        <w:t>No other place-names depend upon such violence.</w:t>
      </w:r>
      <w:r w:rsidRPr="00065DF8">
        <w:rPr>
          <w:sz w:val="8"/>
        </w:rPr>
        <w:t xml:space="preserve"> </w:t>
      </w:r>
      <w:r w:rsidRPr="00B640D5">
        <w:rPr>
          <w:b/>
          <w:highlight w:val="cyan"/>
          <w:u w:val="single"/>
        </w:rPr>
        <w:t>No other nouns owe their integrity to this semiotics of death</w:t>
      </w:r>
      <w:r w:rsidRPr="00065DF8">
        <w:rPr>
          <w:sz w:val="8"/>
        </w:rPr>
        <w:t xml:space="preserve">. </w:t>
      </w:r>
      <w:r w:rsidRPr="00B640D5">
        <w:rPr>
          <w:b/>
          <w:highlight w:val="cyan"/>
          <w:u w:val="single"/>
        </w:rPr>
        <w:t>Meditations on African performance and subjectivity are always already spoken by this grammar and haunted by these ghosts</w:t>
      </w:r>
      <w:r w:rsidRPr="00065DF8">
        <w:rPr>
          <w:sz w:val="8"/>
        </w:rPr>
        <w:t xml:space="preserve">. For whatever “Africa” means when spoken by Africans, whatever it means in </w:t>
      </w:r>
      <w:r w:rsidRPr="00B640D5">
        <w:rPr>
          <w:b/>
          <w:highlight w:val="cyan"/>
          <w:u w:val="single"/>
        </w:rPr>
        <w:t>the moment of performance</w:t>
      </w:r>
      <w:r w:rsidRPr="00065DF8">
        <w:rPr>
          <w:sz w:val="8"/>
        </w:rPr>
        <w:t xml:space="preserve">,that </w:t>
      </w:r>
      <w:r w:rsidRPr="00B640D5">
        <w:rPr>
          <w:b/>
          <w:highlight w:val="cyan"/>
          <w:u w:val="single"/>
        </w:rPr>
        <w:t>cannot change Africa’s paradigmatic relation</w:t>
      </w:r>
      <w:r w:rsidRPr="00065DF8">
        <w:rPr>
          <w:sz w:val="8"/>
        </w:rPr>
        <w:t xml:space="preserve"> </w:t>
      </w:r>
      <w:r w:rsidRPr="00B640D5">
        <w:rPr>
          <w:b/>
          <w:highlight w:val="cyan"/>
          <w:u w:val="single"/>
        </w:rPr>
        <w:t>to other place-names and the people of those places</w:t>
      </w:r>
      <w:r w:rsidRPr="00065DF8">
        <w:rPr>
          <w:sz w:val="8"/>
        </w:rPr>
        <w:t xml:space="preserve">. </w:t>
      </w:r>
      <w:r w:rsidRPr="00B640D5">
        <w:rPr>
          <w:b/>
          <w:highlight w:val="cyan"/>
          <w:u w:val="single"/>
        </w:rPr>
        <w:t>Performance cannot reconcile this gap between the place of slaves and the places of all others.</w:t>
      </w:r>
      <w:r w:rsidRPr="00065DF8">
        <w:rPr>
          <w:sz w:val="8"/>
        </w:rPr>
        <w:t xml:space="preserve"> For me, the most striking thing about any gathering of people that interprets art through the African diaspora is the force with which this grammar and these ghosts irrupt within and at the margins of the proceedings. But their force is no guarantor of clarity. It is often unspoken, like grammar, or without verifiable substance, like ghosts. The harvest can be as mystifying as it is clarifying. The Conference on African and Afro-Caribbean Performance was no exception. Thoughtfully organized and deftly executed by Professors Catherine Cole of UC Berkeley and Leo Cabranes-Grant of UC Santa Barbara, it was held during 26– 28 September 2008 at UC Berkeley and assembled an impressive array of scholars and performance artists from Africa, the Caribbean, Europe, and the United States who participated in panel discussions, a film screening, performances, and readings on dance, drama, community theatre, the links between social justice and performance, rituals, religious events, diasporas, carnival, and intercultural barterings. These included notable scholars such as Ngu˜gı˜ wa Thiong’o, Sandra Richards, Gerard Aching, Tejumola Olaniyan, and internationally acclaimed performance artists like Alseny Soumah of Les Ballets African (who led a workshop on West African dance), South African actress and opera singer Pauline Malefane (Carmen in U-Carmen e-Khayelitsha, a modernday version of Bizet’s opera filmed and set in Cape Town’s Khayelitsha township and screened at the conference), and master kamele ngoni1 player Mamadou Sidibe (acclaimed for his transformation of Malian hunters’ sacred melodies into a music of philosophical observation and political reflection). The presence of such notables did not crowd out papers and presentations by graduate students and lesser-known academics. This speaks to the conference’s spirit of inclusion and the democratic impulse through which it was conceived and organized. When it concluded, ten members of the University of California Multicampus Research Group (MRG) on International Performance and Culture met to reflect upon and critique not only the conference but also three articles proposed for this edition of Theatre Survey. 2 This column is a hybrid offering of notes from the MRG session and my own assessment of the ensemble of questions raised by the conference. Members of the MRG appreciated how the sweeping generalizations that have smothered many a conference were checked by thick description and microanalysis, as in Gerard Aching’s keynote, “At the Threshold of Visibility: Liberalism and Populism in Trinidad Carnival,” in which he meditated on a ten-second video clip that began with an erotic dance encounter (aka “winding”) between two black Trinidadian men during Carnival, and ended with shots of the spontaneous, homophobic gestures of passersby. </w:t>
      </w:r>
      <w:r w:rsidRPr="00B640D5">
        <w:rPr>
          <w:b/>
          <w:highlight w:val="cyan"/>
          <w:u w:val="single"/>
        </w:rPr>
        <w:t>Aching’s illustration of the irreconcilability between a dance</w:t>
      </w:r>
      <w:r w:rsidRPr="00B640D5">
        <w:rPr>
          <w:b/>
          <w:u w:val="single"/>
        </w:rPr>
        <w:t xml:space="preserve"> </w:t>
      </w:r>
      <w:r w:rsidRPr="00065DF8">
        <w:rPr>
          <w:sz w:val="8"/>
        </w:rPr>
        <w:t xml:space="preserve">encounter that is “normally” the purview of an individual reveler or heterosexual couple </w:t>
      </w:r>
      <w:r w:rsidRPr="00B640D5">
        <w:rPr>
          <w:b/>
          <w:highlight w:val="cyan"/>
          <w:u w:val="single"/>
        </w:rPr>
        <w:t>and</w:t>
      </w:r>
      <w:r w:rsidRPr="00065DF8">
        <w:rPr>
          <w:sz w:val="8"/>
        </w:rPr>
        <w:t xml:space="preserve"> prevailing </w:t>
      </w:r>
      <w:r w:rsidRPr="00B640D5">
        <w:rPr>
          <w:b/>
          <w:highlight w:val="cyan"/>
          <w:u w:val="single"/>
        </w:rPr>
        <w:t>notions of freedom</w:t>
      </w:r>
      <w:r w:rsidRPr="00065DF8">
        <w:rPr>
          <w:sz w:val="8"/>
        </w:rPr>
        <w:t xml:space="preserve"> that </w:t>
      </w:r>
      <w:r w:rsidRPr="00B640D5">
        <w:rPr>
          <w:b/>
          <w:highlight w:val="cyan"/>
          <w:u w:val="single"/>
        </w:rPr>
        <w:t>cannot accommodate the act of “deliberately calling attention to oneself as a scandalizing subject at carnival”</w:t>
      </w:r>
      <w:r w:rsidRPr="00065DF8">
        <w:rPr>
          <w:sz w:val="8"/>
        </w:rPr>
        <w:t xml:space="preserve"> </w:t>
      </w:r>
      <w:r w:rsidRPr="00B640D5">
        <w:rPr>
          <w:b/>
          <w:highlight w:val="cyan"/>
          <w:u w:val="single"/>
        </w:rPr>
        <w:t>did more than describe the encounter and catalog reactions.</w:t>
      </w:r>
      <w:r w:rsidRPr="00B640D5">
        <w:rPr>
          <w:b/>
          <w:u w:val="single"/>
        </w:rPr>
        <w:t xml:space="preserve"> </w:t>
      </w:r>
      <w:r w:rsidRPr="00065DF8">
        <w:rPr>
          <w:sz w:val="8"/>
        </w:rPr>
        <w:t xml:space="preserve">It juxtaposed ethnographic and historical knowledge about Trinidad’s struggle against Western imperialism with a critique of intrablack social and political strategies to protest and disable marginalization. It differed from many of the papers and presentations in its explicit attempt to stage a relay between the singularity of a moment of performance and a larger conceptual framework or ensemble of questions. MRG members noted that this absence of articulation on the part of many other papers was a problem. But, having expressed our desire for there to have been “more theory,” we found ourselves turned back on the question, whose theory?—which is to say, what constitutes rigor, knowledge, and value, and can these questions ever be divorced from the force of the grammar and ghosts which converge whenever “Africa” is spoken? A major conceptual framework that underwrote the conference was “diaspora,” so much so that a plenary panel and a roundtable were devoted to it. </w:t>
      </w:r>
      <w:r w:rsidRPr="00B640D5">
        <w:rPr>
          <w:b/>
          <w:highlight w:val="cyan"/>
          <w:u w:val="single"/>
        </w:rPr>
        <w:t>The conviction with which</w:t>
      </w:r>
      <w:r w:rsidRPr="00065DF8">
        <w:rPr>
          <w:sz w:val="8"/>
        </w:rPr>
        <w:t xml:space="preserve"> the concepts of </w:t>
      </w:r>
      <w:r w:rsidRPr="00B640D5">
        <w:rPr>
          <w:b/>
          <w:highlight w:val="cyan"/>
          <w:u w:val="single"/>
        </w:rPr>
        <w:t>diaspora and performance</w:t>
      </w:r>
      <w:r w:rsidRPr="00065DF8">
        <w:rPr>
          <w:sz w:val="8"/>
          <w:highlight w:val="cyan"/>
        </w:rPr>
        <w:t xml:space="preserve"> </w:t>
      </w:r>
      <w:r w:rsidRPr="00B640D5">
        <w:rPr>
          <w:b/>
          <w:highlight w:val="cyan"/>
          <w:u w:val="single"/>
        </w:rPr>
        <w:t>were</w:t>
      </w:r>
      <w:r w:rsidRPr="00065DF8">
        <w:rPr>
          <w:sz w:val="8"/>
          <w:highlight w:val="cyan"/>
        </w:rPr>
        <w:t xml:space="preserve"> </w:t>
      </w:r>
      <w:r w:rsidRPr="00B640D5">
        <w:rPr>
          <w:b/>
          <w:highlight w:val="cyan"/>
          <w:u w:val="single"/>
        </w:rPr>
        <w:t>sutured evinced a collective belief in the analytic integrity</w:t>
      </w:r>
      <w:r w:rsidRPr="00065DF8">
        <w:rPr>
          <w:sz w:val="8"/>
        </w:rPr>
        <w:t xml:space="preserve"> of this suture </w:t>
      </w:r>
      <w:r w:rsidRPr="00B640D5">
        <w:rPr>
          <w:b/>
          <w:highlight w:val="cyan"/>
          <w:u w:val="single"/>
        </w:rPr>
        <w:t>and</w:t>
      </w:r>
      <w:r w:rsidRPr="00065DF8">
        <w:rPr>
          <w:sz w:val="8"/>
        </w:rPr>
        <w:t xml:space="preserve"> a </w:t>
      </w:r>
      <w:r w:rsidRPr="00B640D5">
        <w:rPr>
          <w:b/>
          <w:highlight w:val="cyan"/>
          <w:u w:val="single"/>
        </w:rPr>
        <w:t>collective faith</w:t>
      </w:r>
      <w:r w:rsidRPr="00065DF8">
        <w:rPr>
          <w:sz w:val="8"/>
          <w:highlight w:val="cyan"/>
        </w:rPr>
        <w:t xml:space="preserve"> </w:t>
      </w:r>
      <w:r w:rsidRPr="00B640D5">
        <w:rPr>
          <w:b/>
          <w:highlight w:val="cyan"/>
          <w:u w:val="single"/>
        </w:rPr>
        <w:t>in the promise it holds for social change</w:t>
      </w:r>
      <w:r w:rsidRPr="00065DF8">
        <w:rPr>
          <w:sz w:val="8"/>
        </w:rPr>
        <w:t xml:space="preserve">. A related theme of the conference was the impact of specific performances as sites of and strategies for local resistance. This included papers on the AIDS pandemic and communitybased theatre; the politics of contemporary African performance in the United Kingdom; theatre as a mode of intervention in postelection, violence-torn Nairobi; dance and the representation of intra-African genocide; performers who refused to play Sun City during apartheid; and the transformative power of graffiti in the slums of Dakar. The conference was seeking, not always explicitly, not always consciously, the grammar with which to address the ghosts that haunted it. </w:t>
      </w:r>
      <w:r w:rsidRPr="00B640D5">
        <w:rPr>
          <w:b/>
          <w:highlight w:val="cyan"/>
          <w:u w:val="single"/>
        </w:rPr>
        <w:t xml:space="preserve">But all too often it was seduced by an overvaluation of performance art’s sociopolitical </w:t>
      </w:r>
      <w:r w:rsidRPr="00846405">
        <w:rPr>
          <w:b/>
          <w:highlight w:val="cyan"/>
          <w:u w:val="single"/>
        </w:rPr>
        <w:t>effectiveness</w:t>
      </w:r>
      <w:r w:rsidRPr="00846405">
        <w:rPr>
          <w:highlight w:val="cyan"/>
          <w:u w:val="single"/>
        </w:rPr>
        <w:t xml:space="preserve">. </w:t>
      </w:r>
      <w:r w:rsidRPr="00846405">
        <w:rPr>
          <w:b/>
          <w:highlight w:val="cyan"/>
          <w:u w:val="single"/>
        </w:rPr>
        <w:t xml:space="preserve">Having </w:t>
      </w:r>
      <w:r w:rsidRPr="00B640D5">
        <w:rPr>
          <w:b/>
          <w:highlight w:val="cyan"/>
          <w:u w:val="single"/>
        </w:rPr>
        <w:t>delineated the methods, syntax, and social context of a given performance or performance practice, a speaker would make a leap of faith and assert a causal link between the performance and the emancipation of the black people who produced and consumed i</w:t>
      </w:r>
      <w:r w:rsidRPr="00B640D5">
        <w:rPr>
          <w:highlight w:val="cyan"/>
          <w:u w:val="single"/>
        </w:rPr>
        <w:t>t</w:t>
      </w:r>
      <w:r w:rsidRPr="00065DF8">
        <w:rPr>
          <w:sz w:val="8"/>
        </w:rPr>
        <w:t>—</w:t>
      </w:r>
      <w:r w:rsidRPr="00B640D5">
        <w:rPr>
          <w:b/>
          <w:highlight w:val="cyan"/>
          <w:u w:val="single"/>
        </w:rPr>
        <w:t>as though art</w:t>
      </w:r>
      <w:r w:rsidRPr="00065DF8">
        <w:rPr>
          <w:sz w:val="8"/>
        </w:rPr>
        <w:t xml:space="preserve"> </w:t>
      </w:r>
      <w:r w:rsidRPr="00B640D5">
        <w:rPr>
          <w:b/>
          <w:highlight w:val="cyan"/>
          <w:u w:val="single"/>
        </w:rPr>
        <w:t>was the very essence of</w:t>
      </w:r>
      <w:r w:rsidRPr="00065DF8">
        <w:rPr>
          <w:sz w:val="8"/>
        </w:rPr>
        <w:t xml:space="preserve">, rather than an accompaniment to, </w:t>
      </w:r>
      <w:r w:rsidRPr="00846405">
        <w:rPr>
          <w:b/>
          <w:highlight w:val="cyan"/>
          <w:u w:val="single"/>
        </w:rPr>
        <w:t>structural change</w:t>
      </w:r>
      <w:r w:rsidRPr="00065DF8">
        <w:rPr>
          <w:sz w:val="8"/>
        </w:rPr>
        <w:t xml:space="preserve">. Such assertions were typically hobbled by a mix of rhetorical registers, one analytic, the other sentimental—with the sentimental register going unacknowledged as such, and often hastily tagged on at the end of a paper or conversation. </w:t>
      </w:r>
      <w:r w:rsidRPr="00846405">
        <w:rPr>
          <w:b/>
          <w:highlight w:val="cyan"/>
          <w:u w:val="single"/>
        </w:rPr>
        <w:t>This substitution of sentiment for analysis mystifies instead of clarifies the grammar and ghosts of Africa’s structural violence, a structural violence that is not analogous to that of Asians, working-class Europeans, or Latinos. Attention to it problematizes the articulation between performance and emancipation.</w:t>
      </w:r>
    </w:p>
    <w:p w14:paraId="26200732" w14:textId="77777777" w:rsidR="00C969C5" w:rsidRDefault="00C969C5" w:rsidP="00C969C5">
      <w:pPr>
        <w:pStyle w:val="Heading4"/>
      </w:pPr>
      <w:r>
        <w:t>We Must reject the Aff’s Anthropology of sentiment. We need to directly focus on black structural violence</w:t>
      </w:r>
    </w:p>
    <w:p w14:paraId="35C0C88E" w14:textId="77777777" w:rsidR="00C969C5" w:rsidRPr="00065DF8" w:rsidRDefault="00C969C5" w:rsidP="00C969C5">
      <w:pPr>
        <w:rPr>
          <w:b/>
          <w:u w:val="single"/>
        </w:rPr>
      </w:pPr>
      <w:r w:rsidRPr="00065DF8">
        <w:rPr>
          <w:b/>
          <w:u w:val="single"/>
        </w:rPr>
        <w:t>Wilderson’10</w:t>
      </w:r>
      <w:r>
        <w:rPr>
          <w:rStyle w:val="FootnoteReference"/>
          <w:b/>
          <w:u w:val="single"/>
        </w:rPr>
        <w:footnoteReference w:id="12"/>
      </w:r>
    </w:p>
    <w:p w14:paraId="3FDAC830" w14:textId="77777777" w:rsidR="00C969C5" w:rsidRPr="00242044" w:rsidRDefault="00C969C5" w:rsidP="00C969C5">
      <w:pPr>
        <w:rPr>
          <w:sz w:val="8"/>
        </w:rPr>
      </w:pPr>
      <w:r w:rsidRPr="00242044">
        <w:rPr>
          <w:sz w:val="8"/>
        </w:rPr>
        <w:t xml:space="preserve">The prescriptive register, on the other hand, might be called the Nat Turner syndrome. Blacks articulate and ruminate on these ensembles of questions, in hushed tones, in back rooms, quietly, alone, or sometimes only in our dreams. Save for a select few films like Up Tight!, The Lost Man, The Spook Who Sat by the Door, and Jamaa 189 Red, White, &amp; Black: Cinema and the Structure of U.S. Antagonisms Fanaka’s Soul Vengeance, this ensemble of questions rarely found its way into the narrative coherence of a screenplay. Even in Haile Gerima’s Bush Mama, one gets the sense that whereas Burnett’s cinematography and Gerima’s editing and acoustic innovation acknowledge </w:t>
      </w:r>
      <w:r w:rsidRPr="00242044">
        <w:rPr>
          <w:rStyle w:val="StyleUnderline"/>
          <w:highlight w:val="cyan"/>
        </w:rPr>
        <w:t>the gratuitousness of violence that structures</w:t>
      </w:r>
      <w:r w:rsidRPr="00242044">
        <w:rPr>
          <w:rStyle w:val="StyleUnderline"/>
        </w:rPr>
        <w:t xml:space="preserve"> the chaos of </w:t>
      </w:r>
      <w:r w:rsidRPr="00242044">
        <w:rPr>
          <w:rStyle w:val="StyleUnderline"/>
          <w:highlight w:val="cyan"/>
        </w:rPr>
        <w:t>Black</w:t>
      </w:r>
      <w:r w:rsidRPr="00242044">
        <w:rPr>
          <w:rStyle w:val="StyleUnderline"/>
        </w:rPr>
        <w:t xml:space="preserve"> life </w:t>
      </w:r>
      <w:r w:rsidRPr="00242044">
        <w:rPr>
          <w:rStyle w:val="StyleUnderline"/>
          <w:highlight w:val="cyan"/>
        </w:rPr>
        <w:t>and</w:t>
      </w:r>
      <w:r w:rsidRPr="00242044">
        <w:rPr>
          <w:rStyle w:val="StyleUnderline"/>
        </w:rPr>
        <w:t xml:space="preserve"> simultaneously structures the relative calm of </w:t>
      </w:r>
      <w:r w:rsidRPr="00242044">
        <w:rPr>
          <w:rStyle w:val="StyleUnderline"/>
          <w:highlight w:val="cyan"/>
        </w:rPr>
        <w:t>White life</w:t>
      </w:r>
      <w:r w:rsidRPr="00242044">
        <w:rPr>
          <w:rStyle w:val="StyleUnderline"/>
          <w:sz w:val="8"/>
          <w:u w:val="none"/>
        </w:rPr>
        <w:t xml:space="preserve">, the screenplay, on the other hand, </w:t>
      </w:r>
      <w:r w:rsidRPr="00242044">
        <w:rPr>
          <w:rStyle w:val="StyleUnderline"/>
          <w:highlight w:val="cyan"/>
        </w:rPr>
        <w:t>insists on contingent</w:t>
      </w:r>
      <w:r w:rsidRPr="00242044">
        <w:rPr>
          <w:rStyle w:val="StyleUnderline"/>
        </w:rPr>
        <w:t xml:space="preserve"> and commonsense </w:t>
      </w:r>
      <w:r w:rsidRPr="00242044">
        <w:rPr>
          <w:rStyle w:val="StyleUnderline"/>
          <w:highlight w:val="cyan"/>
        </w:rPr>
        <w:t>notions of police brutality and therefore is only</w:t>
      </w:r>
      <w:r w:rsidRPr="00242044">
        <w:rPr>
          <w:rStyle w:val="StyleUnderline"/>
        </w:rPr>
        <w:t xml:space="preserve"> willing or </w:t>
      </w:r>
      <w:r w:rsidRPr="00242044">
        <w:rPr>
          <w:rStyle w:val="StyleUnderline"/>
          <w:highlight w:val="cyan"/>
        </w:rPr>
        <w:t>able to identify policing in</w:t>
      </w:r>
      <w:r w:rsidRPr="00242044">
        <w:rPr>
          <w:rStyle w:val="StyleUnderline"/>
        </w:rPr>
        <w:t xml:space="preserve"> the spectacle of </w:t>
      </w:r>
      <w:r w:rsidRPr="00242044">
        <w:rPr>
          <w:rStyle w:val="StyleUnderline"/>
          <w:highlight w:val="cyan"/>
        </w:rPr>
        <w:t>police violence</w:t>
      </w:r>
      <w:r w:rsidRPr="00242044">
        <w:rPr>
          <w:sz w:val="8"/>
        </w:rPr>
        <w:t xml:space="preserve"> (e.g., Luann being raped) </w:t>
      </w:r>
      <w:r w:rsidRPr="00242044">
        <w:rPr>
          <w:rStyle w:val="StyleUnderline"/>
          <w:sz w:val="8"/>
          <w:u w:val="none"/>
        </w:rPr>
        <w:t>and not in the everyday banality of ordinary White existence</w:t>
      </w:r>
      <w:r w:rsidRPr="00242044">
        <w:rPr>
          <w:sz w:val="8"/>
        </w:rPr>
        <w:t xml:space="preserve">. Still this is a shift, a breakthrough, and we have every reason to believe that this cinematic breakthrough finds its ethical correspondence not in the archive of film history but in actions such as those taken by the BLA and by random, angry, and motivated Black people who were emerging all across America at this time with just a brick and a bottle and certainly no more than a rifle and a scope. </w:t>
      </w:r>
      <w:r w:rsidRPr="00242044">
        <w:rPr>
          <w:rStyle w:val="StyleUnderline"/>
        </w:rPr>
        <w:t xml:space="preserve">As sites of political struggle and loci of philosophical meditation, cultural capacity, </w:t>
      </w:r>
      <w:r w:rsidRPr="00242044">
        <w:rPr>
          <w:rStyle w:val="StyleUnderline"/>
          <w:highlight w:val="cyan"/>
        </w:rPr>
        <w:t>civil society, and political agency give rise to maps</w:t>
      </w:r>
      <w:r w:rsidRPr="00242044">
        <w:rPr>
          <w:rStyle w:val="StyleUnderline"/>
        </w:rPr>
        <w:t xml:space="preserve"> and chronologies </w:t>
      </w:r>
      <w:r w:rsidRPr="00242044">
        <w:rPr>
          <w:rStyle w:val="StyleUnderline"/>
          <w:highlight w:val="cyan"/>
        </w:rPr>
        <w:t xml:space="preserve">of loss and </w:t>
      </w:r>
      <w:r w:rsidRPr="00242044">
        <w:rPr>
          <w:rStyle w:val="StyleUnderline"/>
        </w:rPr>
        <w:t xml:space="preserve">to </w:t>
      </w:r>
      <w:r w:rsidRPr="00242044">
        <w:rPr>
          <w:rStyle w:val="StyleUnderline"/>
          <w:highlight w:val="cyan"/>
        </w:rPr>
        <w:t>dreams</w:t>
      </w:r>
      <w:r w:rsidRPr="00242044">
        <w:rPr>
          <w:rStyle w:val="StyleUnderline"/>
          <w:sz w:val="8"/>
          <w:u w:val="none"/>
        </w:rPr>
        <w:t xml:space="preserve"> of restoration and redemption</w:t>
      </w:r>
      <w:r w:rsidRPr="00242044">
        <w:rPr>
          <w:b/>
          <w:sz w:val="8"/>
        </w:rPr>
        <w:t xml:space="preserve">. </w:t>
      </w:r>
      <w:r w:rsidRPr="00242044">
        <w:rPr>
          <w:rStyle w:val="StyleUnderline"/>
        </w:rPr>
        <w:t xml:space="preserve">The Marxist, postcolonial, ecological, and feminist </w:t>
      </w:r>
      <w:r w:rsidRPr="00242044">
        <w:rPr>
          <w:rStyle w:val="StyleUnderline"/>
          <w:highlight w:val="cyan"/>
        </w:rPr>
        <w:t>narratives of loss followed by restoration</w:t>
      </w:r>
      <w:r w:rsidRPr="00242044">
        <w:rPr>
          <w:rStyle w:val="StyleUnderline"/>
        </w:rPr>
        <w:t xml:space="preserve"> and redemption </w:t>
      </w:r>
      <w:r w:rsidRPr="00242044">
        <w:rPr>
          <w:rStyle w:val="StyleUnderline"/>
          <w:highlight w:val="cyan"/>
        </w:rPr>
        <w:t>are predicated on exploitation</w:t>
      </w:r>
      <w:r w:rsidRPr="00242044">
        <w:rPr>
          <w:rStyle w:val="StyleUnderline"/>
        </w:rPr>
        <w:t xml:space="preserve"> and alienation</w:t>
      </w:r>
      <w:r w:rsidRPr="00242044">
        <w:rPr>
          <w:rStyle w:val="StyleUnderline"/>
          <w:sz w:val="8"/>
          <w:u w:val="none"/>
        </w:rPr>
        <w:t xml:space="preserve"> as the twin constitutive elements of an essential grammar of suffering</w:t>
      </w:r>
      <w:r w:rsidRPr="00242044">
        <w:rPr>
          <w:b/>
          <w:sz w:val="8"/>
        </w:rPr>
        <w:t xml:space="preserve">. </w:t>
      </w:r>
      <w:r w:rsidRPr="00242044">
        <w:rPr>
          <w:rStyle w:val="Emphasis"/>
        </w:rPr>
        <w:t xml:space="preserve">They are political </w:t>
      </w:r>
      <w:r w:rsidRPr="00242044">
        <w:rPr>
          <w:rStyle w:val="Emphasis"/>
          <w:highlight w:val="cyan"/>
        </w:rPr>
        <w:t xml:space="preserve">narratives </w:t>
      </w:r>
      <w:r w:rsidRPr="00242044">
        <w:rPr>
          <w:rStyle w:val="Emphasis"/>
        </w:rPr>
        <w:t xml:space="preserve">predicated on stories </w:t>
      </w:r>
      <w:r w:rsidRPr="00242044">
        <w:rPr>
          <w:rStyle w:val="Emphasis"/>
          <w:highlight w:val="cyan"/>
        </w:rPr>
        <w:t>which they have the capacity to tell</w:t>
      </w:r>
      <w:r w:rsidRPr="00242044">
        <w:rPr>
          <w:rStyle w:val="Emphasis"/>
        </w:rPr>
        <w:t>—and this is key—</w:t>
      </w:r>
      <w:r w:rsidRPr="00242044">
        <w:rPr>
          <w:rStyle w:val="Emphasis"/>
          <w:highlight w:val="cyan"/>
        </w:rPr>
        <w:t>regarding the coherent ethics of their time and space dilemmas</w:t>
      </w:r>
      <w:r w:rsidRPr="00242044">
        <w:rPr>
          <w:b/>
          <w:highlight w:val="cyan"/>
          <w:u w:val="single"/>
        </w:rPr>
        <w:t>.</w:t>
      </w:r>
      <w:r w:rsidRPr="00242044">
        <w:rPr>
          <w:b/>
          <w:sz w:val="8"/>
        </w:rPr>
        <w:t xml:space="preserve"> </w:t>
      </w:r>
      <w:r w:rsidRPr="00242044">
        <w:rPr>
          <w:rStyle w:val="StyleUnderline"/>
          <w:sz w:val="8"/>
          <w:u w:val="none"/>
        </w:rPr>
        <w:t>The Slave needs freedom not from the wage relation, nor sexism, homophobia, and patriarchy, nor freedom in the form of land restoration</w:t>
      </w:r>
      <w:r w:rsidRPr="00242044">
        <w:rPr>
          <w:b/>
          <w:sz w:val="8"/>
        </w:rPr>
        <w:t xml:space="preserve">. </w:t>
      </w:r>
      <w:r w:rsidRPr="00242044">
        <w:rPr>
          <w:rStyle w:val="StyleUnderline"/>
          <w:sz w:val="8"/>
          <w:u w:val="none"/>
        </w:rPr>
        <w:t>These are part and parcel of the diverse list of contingent freedoms of the “multitudes</w:t>
      </w:r>
      <w:r w:rsidRPr="00242044">
        <w:rPr>
          <w:b/>
          <w:sz w:val="8"/>
        </w:rPr>
        <w:t>”</w:t>
      </w:r>
      <w:r w:rsidRPr="00242044">
        <w:rPr>
          <w:sz w:val="8"/>
        </w:rPr>
        <w:t xml:space="preserve"> (Hardt &amp; Negri, Empire). </w:t>
      </w:r>
      <w:r w:rsidRPr="00242044">
        <w:rPr>
          <w:rStyle w:val="Emphasis"/>
          <w:highlight w:val="cyan"/>
        </w:rPr>
        <w:t>Slave needs freedom from the Human race, freedom from the world</w:t>
      </w:r>
      <w:r w:rsidRPr="00242044">
        <w:rPr>
          <w:sz w:val="8"/>
          <w:highlight w:val="cyan"/>
        </w:rPr>
        <w:t>.</w:t>
      </w:r>
      <w:r w:rsidRPr="00242044">
        <w:rPr>
          <w:highlight w:val="cyan"/>
          <w:u w:val="single"/>
        </w:rPr>
        <w:t xml:space="preserve"> </w:t>
      </w:r>
      <w:r w:rsidRPr="00242044">
        <w:rPr>
          <w:rStyle w:val="StyleUnderline"/>
        </w:rPr>
        <w:t>The Slave requires gratuitous freedom</w:t>
      </w:r>
      <w:r w:rsidRPr="00242044">
        <w:rPr>
          <w:sz w:val="8"/>
          <w:highlight w:val="cyan"/>
        </w:rPr>
        <w:t xml:space="preserve">. </w:t>
      </w:r>
      <w:r w:rsidRPr="00242044">
        <w:rPr>
          <w:rStyle w:val="Emphasis"/>
          <w:highlight w:val="cyan"/>
        </w:rPr>
        <w:t>Only gratuitous freedom can repair the object status of</w:t>
      </w:r>
      <w:r w:rsidRPr="00242044">
        <w:rPr>
          <w:rStyle w:val="Emphasis"/>
        </w:rPr>
        <w:t xml:space="preserve"> his/her </w:t>
      </w:r>
      <w:r w:rsidRPr="00242044">
        <w:rPr>
          <w:rStyle w:val="Emphasis"/>
          <w:highlight w:val="cyan"/>
        </w:rPr>
        <w:t>flesh</w:t>
      </w:r>
      <w:r w:rsidRPr="00242044">
        <w:rPr>
          <w:rStyle w:val="Emphasis"/>
        </w:rPr>
        <w:t xml:space="preserve">, which itself is </w:t>
      </w:r>
      <w:r w:rsidRPr="00242044">
        <w:rPr>
          <w:rStyle w:val="Emphasis"/>
          <w:highlight w:val="cyan"/>
        </w:rPr>
        <w:t>the product of</w:t>
      </w:r>
      <w:r w:rsidRPr="00242044">
        <w:rPr>
          <w:rStyle w:val="Emphasis"/>
        </w:rPr>
        <w:t xml:space="preserve"> accumulation and </w:t>
      </w:r>
      <w:r w:rsidRPr="00242044">
        <w:rPr>
          <w:rStyle w:val="Emphasis"/>
          <w:highlight w:val="cyan"/>
        </w:rPr>
        <w:t>fungibility’s gratuitous violence.</w:t>
      </w:r>
      <w:r w:rsidRPr="00242044">
        <w:rPr>
          <w:sz w:val="8"/>
        </w:rPr>
        <w:t xml:space="preserve"> </w:t>
      </w:r>
      <w:r w:rsidRPr="00242044">
        <w:rPr>
          <w:rStyle w:val="StyleUnderline"/>
          <w:sz w:val="8"/>
          <w:u w:val="none"/>
        </w:rPr>
        <w:t>But what does the Slave’s desire for gratuitous freedom mean for the Human’s desire for contingent freedom</w:t>
      </w:r>
      <w:r w:rsidRPr="00242044">
        <w:rPr>
          <w:sz w:val="8"/>
        </w:rPr>
        <w:t xml:space="preserve">? This difference between contingent freedom and gratuitous freedom brings us to Bush Mama and the specter of the BLA, </w:t>
      </w:r>
      <w:r w:rsidRPr="00242044">
        <w:rPr>
          <w:rStyle w:val="StyleUnderline"/>
          <w:sz w:val="8"/>
          <w:u w:val="none"/>
        </w:rPr>
        <w:t>to the irreconcilable imbroglio between the Black as a social and political being and the Human as a social and political being</w:t>
      </w:r>
      <w:r w:rsidRPr="00242044">
        <w:rPr>
          <w:sz w:val="8"/>
        </w:rPr>
        <w:t xml:space="preserve">—what Jalil Muntaquim termed, a bit too generously, “a major contradiction… between the Black underground and…Euro-American [revolutionary] forces” (109). </w:t>
      </w:r>
      <w:r w:rsidRPr="00242044">
        <w:rPr>
          <w:rStyle w:val="Emphasis"/>
          <w:highlight w:val="cyan"/>
        </w:rPr>
        <w:t>The inability of</w:t>
      </w:r>
      <w:r w:rsidRPr="00242044">
        <w:rPr>
          <w:rStyle w:val="Emphasis"/>
        </w:rPr>
        <w:t xml:space="preserve"> the Human’s </w:t>
      </w:r>
      <w:r w:rsidRPr="00242044">
        <w:rPr>
          <w:rStyle w:val="Emphasis"/>
          <w:highlight w:val="cyan"/>
        </w:rPr>
        <w:t>political discourses to think gratuitous freedom is</w:t>
      </w:r>
      <w:r w:rsidRPr="00242044">
        <w:rPr>
          <w:rStyle w:val="Emphasis"/>
        </w:rPr>
        <w:t xml:space="preserve"> less </w:t>
      </w:r>
      <w:r w:rsidRPr="00242044">
        <w:rPr>
          <w:rStyle w:val="Emphasis"/>
          <w:highlight w:val="cyan"/>
        </w:rPr>
        <w:t xml:space="preserve">indicative </w:t>
      </w:r>
      <w:r w:rsidRPr="00242044">
        <w:rPr>
          <w:rStyle w:val="Emphasis"/>
        </w:rPr>
        <w:t xml:space="preserve">of a “contradiction” than </w:t>
      </w:r>
      <w:r w:rsidRPr="00242044">
        <w:rPr>
          <w:rStyle w:val="Emphasis"/>
          <w:highlight w:val="cyan"/>
        </w:rPr>
        <w:t>of how anti-Blackness subsidizes</w:t>
      </w:r>
      <w:r w:rsidRPr="00242044">
        <w:rPr>
          <w:rStyle w:val="Emphasis"/>
        </w:rPr>
        <w:t xml:space="preserve"> Human </w:t>
      </w:r>
      <w:r w:rsidRPr="00242044">
        <w:rPr>
          <w:rStyle w:val="Emphasis"/>
          <w:highlight w:val="cyan"/>
        </w:rPr>
        <w:t>survival</w:t>
      </w:r>
      <w:r w:rsidRPr="00242044">
        <w:rPr>
          <w:rStyle w:val="Emphasis"/>
        </w:rPr>
        <w:t xml:space="preserve"> in all its diversity</w:t>
      </w:r>
      <w:r w:rsidRPr="00242044">
        <w:rPr>
          <w:sz w:val="8"/>
        </w:rPr>
        <w:t xml:space="preserve">. Given this state of affairs, </w:t>
      </w:r>
      <w:r w:rsidRPr="00242044">
        <w:rPr>
          <w:rStyle w:val="StyleUnderline"/>
          <w:highlight w:val="cyan"/>
        </w:rPr>
        <w:t>the only way the Black can be imagined as an agent of politics is when s</w:t>
      </w:r>
      <w:r w:rsidRPr="00242044">
        <w:rPr>
          <w:rStyle w:val="StyleUnderline"/>
          <w:sz w:val="8"/>
          <w:u w:val="none"/>
        </w:rPr>
        <w:t>/</w:t>
      </w:r>
      <w:r w:rsidRPr="00242044">
        <w:rPr>
          <w:rStyle w:val="StyleUnderline"/>
          <w:highlight w:val="cyan"/>
        </w:rPr>
        <w:t>he is crowded out</w:t>
      </w:r>
      <w:r w:rsidRPr="00242044">
        <w:rPr>
          <w:rStyle w:val="StyleUnderline"/>
        </w:rPr>
        <w:t xml:space="preserve"> of politics</w:t>
      </w:r>
      <w:r w:rsidRPr="00242044">
        <w:rPr>
          <w:highlight w:val="cyan"/>
          <w:u w:val="single"/>
        </w:rPr>
        <w:t xml:space="preserve">. </w:t>
      </w:r>
      <w:r w:rsidRPr="00242044">
        <w:rPr>
          <w:rStyle w:val="StyleUnderline"/>
          <w:highlight w:val="cyan"/>
        </w:rPr>
        <w:t>Politics</w:t>
      </w:r>
      <w:r w:rsidRPr="00242044">
        <w:rPr>
          <w:rStyle w:val="StyleUnderline"/>
          <w:sz w:val="8"/>
          <w:u w:val="none"/>
        </w:rPr>
        <w:t xml:space="preserve">, for the Black, </w:t>
      </w:r>
      <w:r w:rsidRPr="00242044">
        <w:rPr>
          <w:rStyle w:val="StyleUnderline"/>
          <w:highlight w:val="cyan"/>
        </w:rPr>
        <w:t>has as its prerequisite some discursive move which replaces the Black void with a positive, Human, value</w:t>
      </w:r>
      <w:r w:rsidRPr="00242044">
        <w:rPr>
          <w:b/>
          <w:sz w:val="8"/>
        </w:rPr>
        <w:t xml:space="preserve">. </w:t>
      </w:r>
      <w:r w:rsidRPr="00242044">
        <w:rPr>
          <w:rStyle w:val="StyleUnderline"/>
          <w:sz w:val="8"/>
          <w:u w:val="none"/>
        </w:rPr>
        <w:t>Thus, if the Black is to be politically within the world, rather than against the world, s/he only reflects upon politics as an ontologist, pontificates about politics as a pundit, or gestures politically as an activist or revolutionary, to the extent that s/he is willing to be structurally adjusted</w:t>
      </w:r>
      <w:r w:rsidRPr="00242044">
        <w:rPr>
          <w:b/>
          <w:sz w:val="8"/>
        </w:rPr>
        <w:t xml:space="preserve">. </w:t>
      </w:r>
      <w:r w:rsidRPr="00242044">
        <w:rPr>
          <w:rStyle w:val="StyleUnderline"/>
          <w:sz w:val="8"/>
          <w:u w:val="none"/>
        </w:rPr>
        <w:t xml:space="preserve">Since </w:t>
      </w:r>
      <w:r w:rsidRPr="00242044">
        <w:rPr>
          <w:rStyle w:val="StyleUnderline"/>
          <w:highlight w:val="cyan"/>
        </w:rPr>
        <w:t>exploitation</w:t>
      </w:r>
      <w:r w:rsidRPr="00242044">
        <w:rPr>
          <w:rStyle w:val="StyleUnderline"/>
        </w:rPr>
        <w:t xml:space="preserve"> and alienation</w:t>
      </w:r>
      <w:r w:rsidRPr="00242044">
        <w:rPr>
          <w:rStyle w:val="StyleUnderline"/>
          <w:highlight w:val="cyan"/>
        </w:rPr>
        <w:t xml:space="preserve">’s grammar of suffering has crowded out the grammar of suffering of </w:t>
      </w:r>
      <w:r w:rsidRPr="00242044">
        <w:rPr>
          <w:rStyle w:val="StyleUnderline"/>
        </w:rPr>
        <w:t xml:space="preserve">accumulation and </w:t>
      </w:r>
      <w:r w:rsidRPr="00242044">
        <w:rPr>
          <w:rStyle w:val="StyleUnderline"/>
          <w:highlight w:val="cyan"/>
        </w:rPr>
        <w:t>fungibility</w:t>
      </w:r>
      <w:r w:rsidRPr="00242044">
        <w:rPr>
          <w:rStyle w:val="StyleUnderline"/>
          <w:sz w:val="8"/>
          <w:u w:val="none"/>
        </w:rPr>
        <w:t>— whipped a police action on it—the Black can only meditate, speak about, or act politically as a worker, as a postcolonial, or as a gay or female subject—but not as a Black object</w:t>
      </w:r>
      <w:r w:rsidRPr="00242044">
        <w:rPr>
          <w:b/>
          <w:sz w:val="8"/>
        </w:rPr>
        <w:t xml:space="preserve">. </w:t>
      </w:r>
      <w:r w:rsidRPr="00242044">
        <w:rPr>
          <w:rStyle w:val="Emphasis"/>
          <w:highlight w:val="cyan"/>
        </w:rPr>
        <w:t>One might perform an “anthropology of sentiment” on the Black and write “ontological” meditations</w:t>
      </w:r>
      <w:r w:rsidRPr="00242044">
        <w:rPr>
          <w:rStyle w:val="Emphasis"/>
        </w:rPr>
        <w:t xml:space="preserve">, political discourse, or agitate politically, </w:t>
      </w:r>
      <w:r w:rsidRPr="00242044">
        <w:rPr>
          <w:rStyle w:val="Emphasis"/>
          <w:highlight w:val="cyan"/>
        </w:rPr>
        <w:t>based on how often the Black</w:t>
      </w:r>
      <w:r w:rsidRPr="00242044">
        <w:rPr>
          <w:rStyle w:val="Emphasis"/>
        </w:rPr>
        <w:t xml:space="preserve"> feels like a man, feels like a women, </w:t>
      </w:r>
      <w:r w:rsidRPr="00242044">
        <w:rPr>
          <w:rStyle w:val="Emphasis"/>
          <w:highlight w:val="cyan"/>
        </w:rPr>
        <w:t>feels like a gendered subject,</w:t>
      </w:r>
      <w:r w:rsidRPr="00242044">
        <w:rPr>
          <w:rStyle w:val="Emphasis"/>
        </w:rPr>
        <w:t xml:space="preserve"> feels like </w:t>
      </w:r>
      <w:r w:rsidRPr="00242044">
        <w:rPr>
          <w:rStyle w:val="Emphasis"/>
          <w:highlight w:val="cyan"/>
        </w:rPr>
        <w:t>a worker</w:t>
      </w:r>
      <w:r w:rsidRPr="00242044">
        <w:rPr>
          <w:rStyle w:val="Emphasis"/>
        </w:rPr>
        <w:t xml:space="preserve">, or feels like a postcolonial, and </w:t>
      </w:r>
      <w:r w:rsidRPr="00242044">
        <w:rPr>
          <w:rStyle w:val="Emphasis"/>
          <w:highlight w:val="cyan"/>
        </w:rPr>
        <w:t>those feelings are</w:t>
      </w:r>
      <w:r w:rsidRPr="00242044">
        <w:rPr>
          <w:rStyle w:val="Emphasis"/>
        </w:rPr>
        <w:t xml:space="preserve"> important; but they are </w:t>
      </w:r>
      <w:r w:rsidRPr="00242044">
        <w:rPr>
          <w:rStyle w:val="Emphasis"/>
          <w:highlight w:val="cyan"/>
        </w:rPr>
        <w:t>not essential at the level of ontology</w:t>
      </w:r>
      <w:r w:rsidRPr="00242044">
        <w:rPr>
          <w:b/>
          <w:highlight w:val="cyan"/>
          <w:u w:val="single"/>
        </w:rPr>
        <w:t xml:space="preserve">. </w:t>
      </w:r>
      <w:r w:rsidRPr="00242044">
        <w:rPr>
          <w:rStyle w:val="Emphasis"/>
          <w:highlight w:val="cyan"/>
        </w:rPr>
        <w:t>They cannot address the gratuitous violence whi</w:t>
      </w:r>
      <w:r w:rsidRPr="00242044">
        <w:rPr>
          <w:rStyle w:val="Emphasis"/>
        </w:rPr>
        <w:t>ch structures that which is essential to Blackness and suffering</w:t>
      </w:r>
      <w:r w:rsidRPr="00242044">
        <w:rPr>
          <w:rStyle w:val="Emphasis"/>
          <w:highlight w:val="cyan"/>
        </w:rPr>
        <w:t>, and they are imaginatively constrained in their will: they cannot imagine the kind of violence the Black must harness to break that structure</w:t>
      </w:r>
      <w:r w:rsidRPr="00242044">
        <w:rPr>
          <w:b/>
          <w:sz w:val="8"/>
        </w:rPr>
        <w:t xml:space="preserve">. </w:t>
      </w:r>
      <w:r w:rsidRPr="00242044">
        <w:rPr>
          <w:rStyle w:val="StyleUnderline"/>
          <w:sz w:val="8"/>
          <w:u w:val="none"/>
        </w:rPr>
        <w:t>There is nothing in those Black sentiments powerful enough to alter the structure of the Black’s 700-year-long relation to the world, the relation between one accumulated and fungible thing and a diverse plethora of exploited and alienated human beings.</w:t>
      </w:r>
      <w:r w:rsidRPr="00242044">
        <w:rPr>
          <w:b/>
          <w:sz w:val="8"/>
        </w:rPr>
        <w:t xml:space="preserve"> In other words, </w:t>
      </w:r>
      <w:r w:rsidRPr="00242044">
        <w:rPr>
          <w:rStyle w:val="Emphasis"/>
          <w:highlight w:val="cyan"/>
        </w:rPr>
        <w:t>there are no feelings powerful enough to alter the structural relation between the living and the dead</w:t>
      </w:r>
      <w:r w:rsidRPr="00242044">
        <w:rPr>
          <w:b/>
          <w:sz w:val="8"/>
        </w:rPr>
        <w:t xml:space="preserve">, </w:t>
      </w:r>
      <w:r w:rsidRPr="00242044">
        <w:rPr>
          <w:rStyle w:val="StyleUnderline"/>
          <w:sz w:val="8"/>
          <w:u w:val="none"/>
        </w:rPr>
        <w:t>not if feelings are pressed into service of a project which seeks to bring the dead to life</w:t>
      </w:r>
      <w:r w:rsidRPr="00242044">
        <w:rPr>
          <w:b/>
          <w:sz w:val="8"/>
        </w:rPr>
        <w:t xml:space="preserve">. But </w:t>
      </w:r>
      <w:r w:rsidRPr="00242044">
        <w:rPr>
          <w:rStyle w:val="StyleUnderline"/>
          <w:sz w:val="8"/>
          <w:u w:val="none"/>
        </w:rPr>
        <w:t>one can imagine feelings powerful enough to bring the living to death</w:t>
      </w:r>
      <w:r w:rsidRPr="00242044">
        <w:rPr>
          <w:sz w:val="8"/>
        </w:rPr>
        <w:t xml:space="preserve">. Whenever Black people walk into a room, spines tingles with such imagination. Will they insist upon a politics predicated on their grammar of suffering or will they give us a break and talk about exploitation </w:t>
      </w:r>
      <w:r w:rsidRPr="00242044">
        <w:rPr>
          <w:b/>
          <w:sz w:val="8"/>
        </w:rPr>
        <w:t xml:space="preserve">and alienation? Will they pretend to join the living or will they make us join the dead? </w:t>
      </w:r>
      <w:r w:rsidRPr="00242044">
        <w:rPr>
          <w:rStyle w:val="StyleUnderline"/>
          <w:sz w:val="8"/>
          <w:u w:val="none"/>
        </w:rPr>
        <w:t>The work of exploitation and alienation labors to make politics both possible and impossible. It is a two-pronged labor: it must animate the political capacity of the Human being while at the same time police the political capacity of the Black</w:t>
      </w:r>
      <w:r w:rsidRPr="00242044">
        <w:rPr>
          <w:b/>
          <w:sz w:val="8"/>
        </w:rPr>
        <w:t xml:space="preserve">. </w:t>
      </w:r>
      <w:r w:rsidRPr="00242044">
        <w:rPr>
          <w:sz w:val="8"/>
        </w:rPr>
        <w:t xml:space="preserve">In the 1960s and 1970s, cinema benefited from the specter of the Black Liberation Army’s power to wrench the question of political agency from the grasp of the Human being. Transposed by the ethical dilemmas of the Slave, the question of political agency 192 Red, White, &amp; Black: Cinema and the Structure of U.S. Antagonisms began to go something like this: </w:t>
      </w:r>
      <w:r w:rsidRPr="00242044">
        <w:rPr>
          <w:rStyle w:val="StyleUnderline"/>
          <w:sz w:val="8"/>
          <w:u w:val="none"/>
        </w:rPr>
        <w:t>what kind of imaginative labor is required to squash the political capacity of the human being so that we might catalyze the political capacity of the Black</w:t>
      </w:r>
      <w:r w:rsidRPr="00242044">
        <w:rPr>
          <w:sz w:val="8"/>
        </w:rPr>
        <w:t xml:space="preserve">? If one were a Gramscian, the word “hegemony” would spring to mind, and from that word, the </w:t>
      </w:r>
      <w:r w:rsidRPr="00242044">
        <w:rPr>
          <w:rStyle w:val="StyleUnderline"/>
          <w:sz w:val="8"/>
          <w:u w:val="none"/>
        </w:rPr>
        <w:t>political ontologist would begin to meditate on and brainstorm around various ethical dilemmas implied in the phrase “hegemonic struggle</w:t>
      </w:r>
      <w:r w:rsidRPr="00242044">
        <w:rPr>
          <w:sz w:val="8"/>
        </w:rPr>
        <w:t xml:space="preserve">.” </w:t>
      </w:r>
      <w:r w:rsidRPr="00242044">
        <w:rPr>
          <w:rStyle w:val="StyleUnderline"/>
        </w:rPr>
        <w:t xml:space="preserve">This, of course, would be ontologically and ethically misguided, because </w:t>
      </w:r>
      <w:r w:rsidRPr="00242044">
        <w:rPr>
          <w:rStyle w:val="StyleUnderline"/>
          <w:highlight w:val="cyan"/>
        </w:rPr>
        <w:t xml:space="preserve">struggles for hegemony put us back on the terrain of Human </w:t>
      </w:r>
      <w:r w:rsidRPr="00242044">
        <w:rPr>
          <w:rStyle w:val="StyleUnderline"/>
        </w:rPr>
        <w:t xml:space="preserve">beings—the ground of exploited and alienated subjects— whereas </w:t>
      </w:r>
      <w:r w:rsidRPr="00242044">
        <w:rPr>
          <w:rStyle w:val="StyleUnderline"/>
          <w:highlight w:val="cyan"/>
        </w:rPr>
        <w:t>we need to think this question through not on the terrain of the living exploited and alienated subject</w:t>
      </w:r>
      <w:r w:rsidRPr="00242044">
        <w:rPr>
          <w:rStyle w:val="StyleUnderline"/>
          <w:sz w:val="8"/>
          <w:u w:val="none"/>
        </w:rPr>
        <w:t>, but on that of the accumulated and fungible object</w:t>
      </w:r>
      <w:r w:rsidRPr="00242044">
        <w:rPr>
          <w:b/>
          <w:sz w:val="8"/>
        </w:rPr>
        <w:t>.</w:t>
      </w:r>
      <w:r w:rsidRPr="00242044">
        <w:rPr>
          <w:sz w:val="8"/>
        </w:rPr>
        <w:t xml:space="preserve"> Again, a more appropriate word than hegemony is murder. </w:t>
      </w:r>
      <w:r w:rsidRPr="00242044">
        <w:rPr>
          <w:rStyle w:val="Emphasis"/>
          <w:sz w:val="8"/>
          <w:u w:val="none"/>
        </w:rPr>
        <w:t>If</w:t>
      </w:r>
      <w:r w:rsidRPr="00242044">
        <w:rPr>
          <w:sz w:val="8"/>
        </w:rPr>
        <w:t xml:space="preserve">, when caught between the pincers of the imperative to meditate on Black dispossession and Black political agency, </w:t>
      </w:r>
      <w:r w:rsidRPr="00242044">
        <w:rPr>
          <w:rStyle w:val="StyleUnderline"/>
          <w:sz w:val="8"/>
          <w:u w:val="none"/>
        </w:rPr>
        <w:t>we</w:t>
      </w:r>
      <w:r w:rsidRPr="00242044">
        <w:rPr>
          <w:sz w:val="8"/>
        </w:rPr>
        <w:t xml:space="preserve"> do not dissemble, but instead </w:t>
      </w:r>
      <w:r w:rsidRPr="00242044">
        <w:rPr>
          <w:rStyle w:val="StyleUnderline"/>
          <w:sz w:val="8"/>
          <w:u w:val="none"/>
        </w:rPr>
        <w:t>allow our minds to reflect upon the murderous ontology of chattel slavery’s gratuitous violence— 700 years ago, 500 years ago, 200 years ago, last year, and today, then maybe, just maybe, we will be able to think Blackness and agency together in an ethical manner</w:t>
      </w:r>
      <w:r w:rsidRPr="00242044">
        <w:rPr>
          <w:sz w:val="8"/>
        </w:rPr>
        <w:t xml:space="preserve">. This is not an Afro-Centric question. It is a question through which the dead ask themselves how to put the living out of the picture </w:t>
      </w:r>
    </w:p>
    <w:p w14:paraId="473EBE71" w14:textId="77777777" w:rsidR="00C969C5" w:rsidRPr="00161BE6" w:rsidRDefault="00C969C5" w:rsidP="00C969C5">
      <w:pPr>
        <w:pStyle w:val="Heading4"/>
        <w:spacing w:line="240" w:lineRule="auto"/>
      </w:pPr>
      <w:r w:rsidRPr="00161BE6">
        <w:t xml:space="preserve">The only ethical demand is one that calls for the end of the world itself—the affirmative represents a conflict within the paradigm of America but refuses to challenge the foundational antagonism that produces the violence that undergirds the that same paradigm </w:t>
      </w:r>
    </w:p>
    <w:p w14:paraId="4D1CC932" w14:textId="77777777" w:rsidR="00C969C5" w:rsidRPr="00556B68" w:rsidRDefault="00C969C5" w:rsidP="00C969C5">
      <w:pPr>
        <w:spacing w:line="240" w:lineRule="auto"/>
        <w:rPr>
          <w:u w:val="single"/>
        </w:rPr>
      </w:pPr>
      <w:r w:rsidRPr="00556B68">
        <w:rPr>
          <w:rStyle w:val="Style13ptBold"/>
          <w:u w:val="single"/>
        </w:rPr>
        <w:t>Wilderson 10</w:t>
      </w:r>
      <w:r w:rsidRPr="00556B68">
        <w:rPr>
          <w:rStyle w:val="FootnoteReference"/>
          <w:b/>
          <w:sz w:val="26"/>
          <w:u w:val="single"/>
        </w:rPr>
        <w:footnoteReference w:id="13"/>
      </w:r>
    </w:p>
    <w:p w14:paraId="0CE5AF72" w14:textId="77777777" w:rsidR="004A373B" w:rsidRPr="00A42D14" w:rsidRDefault="004A373B" w:rsidP="004A373B">
      <w:pPr>
        <w:spacing w:line="240" w:lineRule="auto"/>
        <w:rPr>
          <w:sz w:val="8"/>
        </w:rPr>
      </w:pPr>
      <w:r w:rsidRPr="00A42D14">
        <w:rPr>
          <w:sz w:val="8"/>
        </w:rPr>
        <w:t>Leaving</w:t>
      </w:r>
      <w:r w:rsidRPr="00A42D14">
        <w:rPr>
          <w:rFonts w:eastAsia="Garamond"/>
          <w:sz w:val="8"/>
        </w:rPr>
        <w:t xml:space="preserve"> </w:t>
      </w:r>
      <w:r w:rsidRPr="00A42D14">
        <w:rPr>
          <w:sz w:val="8"/>
        </w:rPr>
        <w:t>aside</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moment</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state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mind,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would</w:t>
      </w:r>
      <w:r w:rsidRPr="00A42D14">
        <w:rPr>
          <w:rFonts w:eastAsia="Garamond"/>
          <w:sz w:val="8"/>
        </w:rPr>
        <w:t xml:space="preserve"> </w:t>
      </w:r>
      <w:r w:rsidRPr="00A42D14">
        <w:rPr>
          <w:sz w:val="8"/>
        </w:rPr>
        <w:t>seem</w:t>
      </w:r>
      <w:r w:rsidRPr="00A42D14">
        <w:rPr>
          <w:rFonts w:eastAsia="Garamond"/>
          <w:sz w:val="8"/>
        </w:rPr>
        <w:t xml:space="preserve"> </w:t>
      </w:r>
      <w:r w:rsidRPr="00A42D14">
        <w:rPr>
          <w:sz w:val="8"/>
        </w:rPr>
        <w:t>that</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structure</w:t>
      </w:r>
      <w:r w:rsidRPr="00A42D14">
        <w:rPr>
          <w:sz w:val="8"/>
        </w:rPr>
        <w: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say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rebar,</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better</w:t>
      </w:r>
      <w:r w:rsidRPr="00A42D14">
        <w:rPr>
          <w:rFonts w:eastAsia="Garamond"/>
          <w:sz w:val="8"/>
        </w:rPr>
        <w:t xml:space="preserve"> </w:t>
      </w:r>
      <w:r w:rsidRPr="00A42D14">
        <w:rPr>
          <w:sz w:val="8"/>
        </w:rPr>
        <w:t>still</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rStyle w:val="StyleUnderline"/>
        </w:rPr>
        <w:t>of</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demands</w:t>
      </w:r>
      <w:r w:rsidRPr="00A42D14">
        <w:rPr>
          <w:rFonts w:eastAsia="Garamond"/>
          <w:sz w:val="8"/>
        </w:rPr>
        <w:t>—</w:t>
      </w:r>
      <w:r w:rsidRPr="00A42D14">
        <w:rPr>
          <w:sz w:val="8"/>
        </w:rPr>
        <w:t>and,</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extension,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suffering</w:t>
      </w:r>
      <w:r w:rsidRPr="00A42D14">
        <w:rPr>
          <w:rFonts w:eastAsia="Garamond"/>
          <w:sz w:val="8"/>
        </w:rPr>
        <w:t>—</w:t>
      </w:r>
      <w:r w:rsidRPr="00A42D14">
        <w:rPr>
          <w:rStyle w:val="StyleUnderline"/>
        </w:rPr>
        <w:t>was</w:t>
      </w:r>
      <w:r w:rsidRPr="00A42D14">
        <w:rPr>
          <w:rFonts w:eastAsia="Garamond"/>
          <w:sz w:val="8"/>
        </w:rPr>
        <w:t xml:space="preserve"> </w:t>
      </w:r>
      <w:r w:rsidRPr="00A42D14">
        <w:rPr>
          <w:sz w:val="8"/>
        </w:rPr>
        <w:t>indeed</w:t>
      </w:r>
      <w:r w:rsidRPr="00A42D14">
        <w:rPr>
          <w:rFonts w:eastAsia="Garamond"/>
          <w:sz w:val="8"/>
        </w:rPr>
        <w:t xml:space="preserve"> </w:t>
      </w:r>
      <w:r w:rsidRPr="00A42D14">
        <w:rPr>
          <w:sz w:val="8"/>
        </w:rPr>
        <w:t>an</w:t>
      </w:r>
      <w:r w:rsidRPr="00A42D14">
        <w:rPr>
          <w:rFonts w:eastAsia="Garamond"/>
          <w:sz w:val="8"/>
        </w:rPr>
        <w:t xml:space="preserve"> </w:t>
      </w:r>
      <w:r w:rsidRPr="00A42D14">
        <w:rPr>
          <w:rStyle w:val="StyleUnderline"/>
        </w:rPr>
        <w:t>ethical</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Perhaps</w:t>
      </w:r>
      <w:r w:rsidRPr="00A42D14">
        <w:rPr>
          <w:rFonts w:eastAsia="Garamond"/>
          <w:sz w:val="8"/>
        </w:rPr>
        <w:t xml:space="preserve"> </w:t>
      </w:r>
      <w:r w:rsidRPr="00A42D14">
        <w:rPr>
          <w:rStyle w:val="StyleUnderline"/>
          <w:highlight w:val="cyan"/>
        </w:rPr>
        <w:t>their</w:t>
      </w:r>
      <w:r w:rsidRPr="00A42D14">
        <w:rPr>
          <w:rStyle w:val="StyleUnderline"/>
          <w:rFonts w:eastAsia="Garamond"/>
          <w:highlight w:val="cyan"/>
        </w:rPr>
        <w:t xml:space="preserve"> </w:t>
      </w:r>
      <w:r w:rsidRPr="00A42D14">
        <w:rPr>
          <w:rStyle w:val="StyleUnderline"/>
          <w:highlight w:val="cyan"/>
        </w:rPr>
        <w:t>grammars</w:t>
      </w:r>
      <w:r w:rsidRPr="00A42D14">
        <w:rPr>
          <w:rStyle w:val="StyleUnderline"/>
          <w:rFonts w:eastAsia="Garamond"/>
          <w:highlight w:val="cyan"/>
        </w:rPr>
        <w:t xml:space="preserve"> </w:t>
      </w:r>
      <w:r w:rsidRPr="00A42D14">
        <w:rPr>
          <w:rStyle w:val="StyleUnderline"/>
          <w:highlight w:val="cyan"/>
        </w:rPr>
        <w:t>are</w:t>
      </w:r>
      <w:r w:rsidRPr="00A42D14">
        <w:rPr>
          <w:rStyle w:val="StyleUnderline"/>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only</w:t>
      </w:r>
      <w:r w:rsidRPr="00A42D14">
        <w:rPr>
          <w:rStyle w:val="Emphasis"/>
          <w:rFonts w:eastAsia="Garamond"/>
          <w:highlight w:val="cyan"/>
        </w:rPr>
        <w:t xml:space="preserve"> </w:t>
      </w:r>
      <w:r w:rsidRPr="00A42D14">
        <w:rPr>
          <w:rStyle w:val="Emphasis"/>
          <w:highlight w:val="cyan"/>
        </w:rPr>
        <w:t>ethical</w:t>
      </w:r>
      <w:r w:rsidRPr="00A42D14">
        <w:rPr>
          <w:rStyle w:val="Emphasis"/>
          <w:rFonts w:eastAsia="Garamond"/>
          <w:highlight w:val="cyan"/>
        </w:rPr>
        <w:t xml:space="preserve"> </w:t>
      </w:r>
      <w:r w:rsidRPr="00A42D14">
        <w:rPr>
          <w:rStyle w:val="Emphasis"/>
          <w:highlight w:val="cyan"/>
        </w:rPr>
        <w:t>grammars</w:t>
      </w:r>
      <w:r w:rsidRPr="00A42D14">
        <w:rPr>
          <w:rStyle w:val="Emphasis"/>
          <w:rFonts w:eastAsia="Garamond"/>
          <w:highlight w:val="cyan"/>
        </w:rPr>
        <w:t xml:space="preserve"> </w:t>
      </w:r>
      <w:r w:rsidRPr="00A42D14">
        <w:rPr>
          <w:rStyle w:val="Emphasis"/>
          <w:highlight w:val="cyan"/>
        </w:rPr>
        <w:t>available</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rPr>
        <w:t xml:space="preserve"> </w:t>
      </w:r>
      <w:r w:rsidRPr="00A42D14">
        <w:rPr>
          <w:rStyle w:val="StyleUnderline"/>
        </w:rPr>
        <w:t>modern</w:t>
      </w:r>
      <w:r w:rsidRPr="00A42D14">
        <w:rPr>
          <w:rStyle w:val="StyleUnderline"/>
          <w:rFonts w:eastAsia="Garamond"/>
        </w:rPr>
        <w:t xml:space="preserve"> </w:t>
      </w:r>
      <w:r w:rsidRPr="00A42D14">
        <w:rPr>
          <w:rStyle w:val="StyleUnderline"/>
        </w:rPr>
        <w:t>politics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modernity</w:t>
      </w:r>
      <w:r w:rsidRPr="00A42D14">
        <w:rPr>
          <w:rStyle w:val="StyleUnderline"/>
          <w:rFonts w:eastAsia="Garamond"/>
        </w:rPr>
        <w:t xml:space="preserve"> </w:t>
      </w:r>
      <w:r w:rsidRPr="00A42D14">
        <w:rPr>
          <w:rStyle w:val="StyleUnderline"/>
        </w:rPr>
        <w:t>writ</w:t>
      </w:r>
      <w:r w:rsidRPr="00A42D14">
        <w:rPr>
          <w:rStyle w:val="StyleUnderline"/>
          <w:rFonts w:eastAsia="Garamond"/>
        </w:rPr>
        <w:t xml:space="preserve"> </w:t>
      </w:r>
      <w:r w:rsidRPr="00A42D14">
        <w:rPr>
          <w:rStyle w:val="StyleUnderline"/>
        </w:rPr>
        <w:t>large</w:t>
      </w:r>
      <w:r w:rsidRPr="00A42D14">
        <w:rPr>
          <w:sz w:val="8"/>
        </w:rPr>
        <w:t>,</w:t>
      </w:r>
      <w:r w:rsidRPr="00A42D14">
        <w:rPr>
          <w:rFonts w:eastAsia="Garamond"/>
          <w:sz w:val="8"/>
        </w:rPr>
        <w:t xml:space="preserve"> </w:t>
      </w:r>
      <w:r w:rsidRPr="00A42D14">
        <w:rPr>
          <w:sz w:val="8"/>
        </w:rPr>
        <w:t>for</w:t>
      </w:r>
      <w:r w:rsidRPr="00A42D14">
        <w:rPr>
          <w:rFonts w:eastAsia="Garamond"/>
          <w:sz w:val="8"/>
        </w:rPr>
        <w:t xml:space="preserve"> </w:t>
      </w:r>
      <w:r w:rsidRPr="00A42D14">
        <w:rPr>
          <w:rStyle w:val="StyleUnderline"/>
          <w:highlight w:val="cyan"/>
        </w:rPr>
        <w:t>they</w:t>
      </w:r>
      <w:r w:rsidRPr="00A42D14">
        <w:rPr>
          <w:rStyle w:val="StyleUnderline"/>
          <w:rFonts w:eastAsia="Garamond"/>
          <w:highlight w:val="cyan"/>
        </w:rPr>
        <w:t xml:space="preserve"> </w:t>
      </w:r>
      <w:r w:rsidRPr="00A42D14">
        <w:rPr>
          <w:rStyle w:val="StyleUnderline"/>
          <w:highlight w:val="cyan"/>
        </w:rPr>
        <w:t>draw</w:t>
      </w:r>
      <w:r w:rsidRPr="00A42D14">
        <w:rPr>
          <w:rStyle w:val="StyleUnderline"/>
          <w:rFonts w:eastAsia="Garamond"/>
        </w:rPr>
        <w:t xml:space="preserve"> </w:t>
      </w:r>
      <w:r w:rsidRPr="00A42D14">
        <w:rPr>
          <w:rStyle w:val="StyleUnderline"/>
        </w:rPr>
        <w:t>our</w:t>
      </w:r>
      <w:r w:rsidRPr="00A42D14">
        <w:rPr>
          <w:rStyle w:val="StyleUnderline"/>
          <w:rFonts w:eastAsia="Garamond"/>
        </w:rPr>
        <w:t xml:space="preserve"> </w:t>
      </w:r>
      <w:r w:rsidRPr="00A42D14">
        <w:rPr>
          <w:rStyle w:val="StyleUnderline"/>
          <w:highlight w:val="cyan"/>
        </w:rPr>
        <w:t>attention</w:t>
      </w:r>
      <w:r w:rsidRPr="00A42D14">
        <w:rPr>
          <w:rStyle w:val="StyleUnderline"/>
          <w:rFonts w:eastAsia="Garamond"/>
          <w:highlight w:val="cyan"/>
        </w:rPr>
        <w:t xml:space="preserve"> </w:t>
      </w:r>
      <w:r w:rsidRPr="00676C82">
        <w:rPr>
          <w:rStyle w:val="Emphasis"/>
        </w:rPr>
        <w:t>not</w:t>
      </w:r>
      <w:r w:rsidRPr="00676C82">
        <w:rPr>
          <w:rStyle w:val="Emphasis"/>
          <w:rFonts w:eastAsia="Garamond"/>
        </w:rPr>
        <w:t xml:space="preserve"> </w:t>
      </w:r>
      <w:r w:rsidRPr="00676C82">
        <w:rPr>
          <w:rStyle w:val="Emphasis"/>
        </w:rPr>
        <w:t>to</w:t>
      </w:r>
      <w:r w:rsidRPr="00676C82">
        <w:rPr>
          <w:rStyle w:val="Emphasis"/>
          <w:rFonts w:eastAsia="Garamond"/>
        </w:rPr>
        <w:t xml:space="preserve"> </w:t>
      </w:r>
      <w:r w:rsidRPr="00676C82">
        <w:rPr>
          <w:rStyle w:val="Emphasis"/>
        </w:rPr>
        <w:t>the</w:t>
      </w:r>
      <w:r w:rsidRPr="00676C82">
        <w:rPr>
          <w:rStyle w:val="Emphasis"/>
          <w:rFonts w:eastAsia="Garamond"/>
        </w:rPr>
        <w:t xml:space="preserve"> </w:t>
      </w:r>
      <w:r w:rsidRPr="00676C82">
        <w:rPr>
          <w:rStyle w:val="Emphasis"/>
        </w:rPr>
        <w:t>way</w:t>
      </w:r>
      <w:r w:rsidRPr="00A42D14">
        <w:rPr>
          <w:rStyle w:val="Emphasis"/>
          <w:rFonts w:eastAsia="Garamond"/>
        </w:rPr>
        <w:t xml:space="preserve"> </w:t>
      </w:r>
      <w:r w:rsidRPr="00A42D14">
        <w:rPr>
          <w:rStyle w:val="Emphasis"/>
        </w:rPr>
        <w:t>in</w:t>
      </w:r>
      <w:r w:rsidRPr="00A42D14">
        <w:rPr>
          <w:rStyle w:val="Emphasis"/>
          <w:rFonts w:eastAsia="Garamond"/>
        </w:rPr>
        <w:t xml:space="preserve"> </w:t>
      </w:r>
      <w:r w:rsidRPr="00A42D14">
        <w:rPr>
          <w:rStyle w:val="Emphasis"/>
        </w:rPr>
        <w:t>which</w:t>
      </w:r>
      <w:r w:rsidRPr="00A42D14">
        <w:rPr>
          <w:rStyle w:val="Emphasis"/>
          <w:rFonts w:eastAsia="Garamond"/>
        </w:rPr>
        <w:t xml:space="preserve"> </w:t>
      </w:r>
      <w:r w:rsidRPr="00676C82">
        <w:rPr>
          <w:rStyle w:val="Emphasis"/>
        </w:rPr>
        <w:t>space</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time</w:t>
      </w:r>
      <w:r w:rsidRPr="00676C82">
        <w:rPr>
          <w:rStyle w:val="Emphasis"/>
          <w:rFonts w:eastAsia="Garamond"/>
        </w:rPr>
        <w:t xml:space="preserve"> </w:t>
      </w:r>
      <w:r w:rsidRPr="00676C82">
        <w:rPr>
          <w:rStyle w:val="Emphasis"/>
        </w:rPr>
        <w:t>are</w:t>
      </w:r>
      <w:r w:rsidRPr="00676C82">
        <w:rPr>
          <w:rStyle w:val="Emphasis"/>
          <w:rFonts w:eastAsia="Garamond"/>
        </w:rPr>
        <w:t xml:space="preserve"> </w:t>
      </w:r>
      <w:r w:rsidRPr="00676C82">
        <w:rPr>
          <w:rStyle w:val="Emphasis"/>
        </w:rPr>
        <w:t>used</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abused</w:t>
      </w:r>
      <w:r w:rsidRPr="00676C82">
        <w:rPr>
          <w:rStyle w:val="StyleUnderline"/>
          <w:rFonts w:eastAsia="Garamond"/>
        </w:rPr>
        <w:t xml:space="preserve"> </w:t>
      </w:r>
      <w:r w:rsidRPr="00676C82">
        <w:rPr>
          <w:rStyle w:val="StyleUnderline"/>
        </w:rPr>
        <w:t>by</w:t>
      </w:r>
      <w:r w:rsidRPr="00676C82">
        <w:rPr>
          <w:rStyle w:val="StyleUnderline"/>
          <w:rFonts w:eastAsia="Garamond"/>
        </w:rPr>
        <w:t xml:space="preserve"> </w:t>
      </w:r>
      <w:r w:rsidRPr="00676C82">
        <w:rPr>
          <w:rStyle w:val="StyleUnderline"/>
        </w:rPr>
        <w:t>enfranchised</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violently</w:t>
      </w:r>
      <w:r w:rsidRPr="00676C82">
        <w:rPr>
          <w:rStyle w:val="StyleUnderline"/>
          <w:rFonts w:eastAsia="Garamond"/>
        </w:rPr>
        <w:t xml:space="preserve"> </w:t>
      </w:r>
      <w:r w:rsidRPr="00676C82">
        <w:rPr>
          <w:rStyle w:val="StyleUnderline"/>
        </w:rPr>
        <w:t>powerful</w:t>
      </w:r>
      <w:r w:rsidRPr="00676C82">
        <w:rPr>
          <w:rStyle w:val="StyleUnderline"/>
          <w:rFonts w:eastAsia="Garamond"/>
        </w:rPr>
        <w:t xml:space="preserve"> </w:t>
      </w:r>
      <w:r w:rsidRPr="00676C82">
        <w:rPr>
          <w:rStyle w:val="StyleUnderline"/>
        </w:rPr>
        <w:t>interests,</w:t>
      </w:r>
      <w:r w:rsidRPr="00676C82">
        <w:rPr>
          <w:rStyle w:val="StyleUnderline"/>
          <w:rFonts w:eastAsia="Garamond"/>
        </w:rPr>
        <w:t xml:space="preserve"> </w:t>
      </w:r>
      <w:r w:rsidRPr="00676C82">
        <w:rPr>
          <w:rStyle w:val="Emphasis"/>
        </w:rPr>
        <w:t>but</w:t>
      </w:r>
      <w:r w:rsidRPr="00676C82">
        <w:rPr>
          <w:rStyle w:val="Emphasis"/>
          <w:rFonts w:eastAsia="Garamond"/>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violence</w:t>
      </w:r>
      <w:r w:rsidRPr="00A42D14">
        <w:rPr>
          <w:rStyle w:val="Emphasis"/>
          <w:rFonts w:eastAsia="Garamond"/>
          <w:highlight w:val="cyan"/>
        </w:rPr>
        <w:t xml:space="preserve"> </w:t>
      </w:r>
      <w:r w:rsidRPr="00A42D14">
        <w:rPr>
          <w:rStyle w:val="Emphasis"/>
          <w:highlight w:val="cyan"/>
        </w:rPr>
        <w:t>that</w:t>
      </w:r>
      <w:r w:rsidRPr="00A42D14">
        <w:rPr>
          <w:rStyle w:val="Emphasis"/>
          <w:rFonts w:eastAsia="Garamond"/>
          <w:highlight w:val="cyan"/>
        </w:rPr>
        <w:t xml:space="preserve"> </w:t>
      </w:r>
      <w:r w:rsidRPr="00A42D14">
        <w:rPr>
          <w:rStyle w:val="Emphasis"/>
          <w:highlight w:val="cyan"/>
        </w:rPr>
        <w:t>underwrites</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rPr>
        <w:t xml:space="preserve"> </w:t>
      </w:r>
      <w:r w:rsidRPr="00A42D14">
        <w:rPr>
          <w:rStyle w:val="Emphasis"/>
        </w:rPr>
        <w:t>modern</w:t>
      </w:r>
      <w:r w:rsidRPr="00A42D14">
        <w:rPr>
          <w:rStyle w:val="Emphasis"/>
          <w:rFonts w:eastAsia="Garamond"/>
        </w:rPr>
        <w:t xml:space="preserve"> </w:t>
      </w:r>
      <w:r w:rsidRPr="00A42D14">
        <w:rPr>
          <w:rStyle w:val="Emphasis"/>
          <w:highlight w:val="cyan"/>
        </w:rPr>
        <w:t>world</w:t>
      </w:r>
      <w:r w:rsidRPr="00A42D14">
        <w:rPr>
          <w:rStyle w:val="Emphasis"/>
          <w:rFonts w:eastAsia="Garamond"/>
          <w:highlight w:val="cyan"/>
        </w:rPr>
        <w:t>’</w:t>
      </w:r>
      <w:r w:rsidRPr="00A42D14">
        <w:rPr>
          <w:rStyle w:val="Emphasis"/>
          <w:highlight w:val="cyan"/>
        </w:rPr>
        <w:t>s</w:t>
      </w:r>
      <w:r w:rsidRPr="00A42D14">
        <w:rPr>
          <w:rStyle w:val="Emphasis"/>
          <w:rFonts w:eastAsia="Garamond"/>
          <w:highlight w:val="cyan"/>
        </w:rPr>
        <w:t xml:space="preserve"> </w:t>
      </w:r>
      <w:r w:rsidRPr="00A42D14">
        <w:rPr>
          <w:rStyle w:val="Emphasis"/>
          <w:highlight w:val="cyan"/>
        </w:rPr>
        <w:t>capacity</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rPr>
        <w:t xml:space="preserve"> </w:t>
      </w:r>
      <w:r w:rsidRPr="00A42D14">
        <w:rPr>
          <w:rStyle w:val="Emphasis"/>
        </w:rPr>
        <w:t>think,</w:t>
      </w:r>
      <w:r w:rsidRPr="00A42D14">
        <w:rPr>
          <w:rStyle w:val="Emphasis"/>
          <w:rFonts w:eastAsia="Garamond"/>
        </w:rPr>
        <w:t xml:space="preserve"> </w:t>
      </w:r>
      <w:r w:rsidRPr="00A42D14">
        <w:rPr>
          <w:rStyle w:val="Emphasis"/>
        </w:rPr>
        <w:t>act,</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highlight w:val="cyan"/>
        </w:rPr>
        <w:t>exist</w:t>
      </w:r>
      <w:r w:rsidRPr="00A42D14">
        <w:rPr>
          <w:rStyle w:val="Emphasis"/>
          <w:rFonts w:eastAsia="Garamond"/>
        </w:rPr>
        <w:t xml:space="preserve"> </w:t>
      </w:r>
      <w:r w:rsidRPr="00A42D14">
        <w:rPr>
          <w:rStyle w:val="Emphasis"/>
        </w:rPr>
        <w:t>spatially</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rPr>
        <w:t>temporally</w:t>
      </w:r>
      <w:r w:rsidRPr="00A42D14">
        <w:rPr>
          <w:rStyle w:val="StyleUnderline"/>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violence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robbed</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him</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his</w:t>
      </w:r>
      <w:r w:rsidRPr="00A42D14">
        <w:rPr>
          <w:rFonts w:eastAsia="Garamond"/>
          <w:sz w:val="8"/>
        </w:rPr>
        <w:t xml:space="preserve"> </w:t>
      </w:r>
      <w:r w:rsidRPr="00A42D14">
        <w:rPr>
          <w:sz w:val="8"/>
        </w:rPr>
        <w:t>land</w:t>
      </w:r>
      <w:r w:rsidRPr="00A42D14">
        <w:rPr>
          <w:rFonts w:eastAsia="Garamond"/>
          <w:sz w:val="8"/>
        </w:rPr>
        <w:t xml:space="preserve"> </w:t>
      </w:r>
      <w:r w:rsidRPr="00A42D14">
        <w:rPr>
          <w:sz w:val="8"/>
        </w:rPr>
        <w:t>provided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stage</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violent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consensual</w:t>
      </w:r>
      <w:r w:rsidRPr="00A42D14">
        <w:rPr>
          <w:rFonts w:eastAsia="Garamond"/>
          <w:sz w:val="8"/>
        </w:rPr>
        <w:t xml:space="preserve"> </w:t>
      </w:r>
      <w:r w:rsidRPr="00A42D14">
        <w:rPr>
          <w:sz w:val="8"/>
        </w:rPr>
        <w:t>dramas</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enacted.</w:t>
      </w:r>
      <w:r w:rsidRPr="00A42D14">
        <w:rPr>
          <w:rFonts w:eastAsia="Garamond"/>
          <w:sz w:val="8"/>
        </w:rPr>
        <w:t xml:space="preserve"> </w:t>
      </w:r>
      <w:r w:rsidRPr="00A42D14">
        <w:rPr>
          <w:sz w:val="8"/>
        </w:rPr>
        <w:t>Thus,</w:t>
      </w:r>
      <w:r w:rsidRPr="00A42D14">
        <w:rPr>
          <w:rFonts w:eastAsia="Garamond"/>
          <w:sz w:val="8"/>
        </w:rPr>
        <w:t xml:space="preserve"> </w:t>
      </w:r>
      <w:r w:rsidRPr="00A42D14">
        <w:rPr>
          <w:rStyle w:val="StyleUnderline"/>
        </w:rPr>
        <w:t>they</w:t>
      </w:r>
      <w:r w:rsidRPr="00A42D14">
        <w:rPr>
          <w:rStyle w:val="StyleUnderline"/>
          <w:rFonts w:eastAsia="Garamond"/>
        </w:rPr>
        <w:t xml:space="preserve"> </w:t>
      </w:r>
      <w:r w:rsidRPr="00A42D14">
        <w:rPr>
          <w:rStyle w:val="StyleUnderline"/>
        </w:rPr>
        <w:t>would</w:t>
      </w:r>
      <w:r w:rsidRPr="00A42D14">
        <w:rPr>
          <w:rStyle w:val="StyleUnderline"/>
          <w:rFonts w:eastAsia="Garamond"/>
        </w:rPr>
        <w:t xml:space="preserve"> </w:t>
      </w:r>
      <w:r w:rsidRPr="00A42D14">
        <w:rPr>
          <w:rStyle w:val="StyleUnderline"/>
        </w:rPr>
        <w:t>have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crazy</w:t>
      </w:r>
      <w:r w:rsidRPr="00A42D14">
        <w:rPr>
          <w:sz w:val="8"/>
        </w:rPr>
        <w:t>,</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enough</w:t>
      </w:r>
      <w:r w:rsidRPr="00A42D14">
        <w:rPr>
          <w:rFonts w:eastAsia="Garamond"/>
          <w:sz w:val="8"/>
        </w:rPr>
        <w:t xml:space="preserve"> </w:t>
      </w:r>
      <w:r w:rsidRPr="00A42D14">
        <w:rPr>
          <w:rStyle w:val="StyleUnderline"/>
        </w:rPr>
        <w:t>to</w:t>
      </w:r>
      <w:r w:rsidRPr="00A42D14">
        <w:rPr>
          <w:rStyle w:val="StyleUnderline"/>
          <w:rFonts w:eastAsia="Garamond"/>
        </w:rPr>
        <w:t xml:space="preserve"> </w:t>
      </w:r>
      <w:r w:rsidRPr="00A42D14">
        <w:rPr>
          <w:rStyle w:val="Emphasis"/>
        </w:rPr>
        <w:t>call</w:t>
      </w:r>
      <w:r w:rsidRPr="00A42D14">
        <w:rPr>
          <w:rStyle w:val="Emphasis"/>
          <w:rFonts w:eastAsia="Garamond"/>
        </w:rPr>
        <w:t xml:space="preserve"> </w:t>
      </w:r>
      <w:r w:rsidRPr="00A42D14">
        <w:rPr>
          <w:rStyle w:val="Emphasis"/>
        </w:rPr>
        <w:t>not</w:t>
      </w:r>
      <w:r w:rsidRPr="00A42D14">
        <w:rPr>
          <w:rStyle w:val="Emphasis"/>
          <w:rFonts w:eastAsia="Garamond"/>
        </w:rPr>
        <w:t xml:space="preserve"> </w:t>
      </w:r>
      <w:r w:rsidRPr="00A42D14">
        <w:rPr>
          <w:rStyle w:val="Emphasis"/>
        </w:rPr>
        <w:t>merely</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actions</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world</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account</w:t>
      </w:r>
      <w:r w:rsidRPr="00A42D14">
        <w:rPr>
          <w:rStyle w:val="Emphasis"/>
          <w:rFonts w:eastAsia="Garamond"/>
        </w:rPr>
        <w:t xml:space="preserve"> </w:t>
      </w:r>
      <w:r w:rsidRPr="00A42D14">
        <w:rPr>
          <w:rStyle w:val="Emphasis"/>
        </w:rPr>
        <w:t>but</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call</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world</w:t>
      </w:r>
      <w:r w:rsidRPr="00A42D14">
        <w:rPr>
          <w:rStyle w:val="Emphasis"/>
          <w:rFonts w:eastAsia="Garamond"/>
        </w:rPr>
        <w:t xml:space="preserve"> </w:t>
      </w:r>
      <w:r w:rsidRPr="00A42D14">
        <w:rPr>
          <w:rStyle w:val="Emphasis"/>
        </w:rPr>
        <w:t>itself</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account</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account</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them</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less!</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woman</w:t>
      </w:r>
      <w:r w:rsidRPr="00A42D14">
        <w:rPr>
          <w:rFonts w:eastAsia="Garamond"/>
          <w:sz w:val="8"/>
        </w:rPr>
        <w:t xml:space="preserve"> </w:t>
      </w:r>
      <w:r w:rsidRPr="00A42D14">
        <w:rPr>
          <w:sz w:val="8"/>
        </w:rPr>
        <w:t>at</w:t>
      </w:r>
      <w:r w:rsidRPr="00A42D14">
        <w:rPr>
          <w:rFonts w:eastAsia="Garamond"/>
          <w:sz w:val="8"/>
        </w:rPr>
        <w:t xml:space="preserve"> </w:t>
      </w:r>
      <w:r w:rsidRPr="00A42D14">
        <w:rPr>
          <w:sz w:val="8"/>
        </w:rPr>
        <w:t>Columbia</w:t>
      </w:r>
      <w:r w:rsidRPr="00A42D14">
        <w:rPr>
          <w:rFonts w:eastAsia="Garamond"/>
          <w:sz w:val="8"/>
        </w:rPr>
        <w:t xml:space="preserve"> </w:t>
      </w:r>
      <w:r w:rsidRPr="00A42D14">
        <w:rPr>
          <w:rStyle w:val="StyleUnderline"/>
        </w:rPr>
        <w:t>was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demanding</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participant</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unethical</w:t>
      </w:r>
      <w:r w:rsidRPr="00A42D14">
        <w:rPr>
          <w:rStyle w:val="StyleUnderline"/>
          <w:rFonts w:eastAsia="Garamond"/>
        </w:rPr>
        <w:t xml:space="preserve"> </w:t>
      </w:r>
      <w:r w:rsidRPr="00A42D14">
        <w:rPr>
          <w:rStyle w:val="StyleUnderline"/>
        </w:rPr>
        <w:t>network</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distribution:</w:t>
      </w:r>
      <w:r w:rsidRPr="00A42D14">
        <w:rPr>
          <w:rStyle w:val="StyleUnderline"/>
          <w:rFonts w:eastAsia="Garamond"/>
        </w:rPr>
        <w:t xml:space="preserve"> </w:t>
      </w:r>
      <w:r w:rsidRPr="00A42D14">
        <w:rPr>
          <w:rStyle w:val="StyleUnderline"/>
        </w:rPr>
        <w:t>she</w:t>
      </w:r>
      <w:r w:rsidRPr="00A42D14">
        <w:rPr>
          <w:rStyle w:val="StyleUnderline"/>
          <w:rFonts w:eastAsia="Garamond"/>
        </w:rPr>
        <w:t xml:space="preserve"> </w:t>
      </w:r>
      <w:r w:rsidRPr="00A42D14">
        <w:rPr>
          <w:rStyle w:val="StyleUnderline"/>
        </w:rPr>
        <w:t>was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demanding</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place</w:t>
      </w:r>
      <w:r w:rsidRPr="00A42D14">
        <w:rPr>
          <w:rStyle w:val="StyleUnderline"/>
          <w:rFonts w:eastAsia="Garamond"/>
        </w:rPr>
        <w:t xml:space="preserve"> </w:t>
      </w:r>
      <w:r w:rsidRPr="00A42D14">
        <w:rPr>
          <w:rStyle w:val="StyleUnderline"/>
        </w:rPr>
        <w:t>within</w:t>
      </w:r>
      <w:r w:rsidRPr="00A42D14">
        <w:rPr>
          <w:rStyle w:val="StyleUnderline"/>
          <w:rFonts w:eastAsia="Garamond"/>
        </w:rPr>
        <w:t xml:space="preserve"> </w:t>
      </w:r>
      <w:r w:rsidRPr="00A42D14">
        <w:rPr>
          <w:rStyle w:val="StyleUnderline"/>
        </w:rPr>
        <w:t>capital,</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piece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pie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demand</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sofa</w:t>
      </w:r>
      <w:r w:rsidRPr="00A42D14">
        <w:rPr>
          <w:rFonts w:eastAsia="Garamond"/>
          <w:sz w:val="8"/>
        </w:rPr>
        <w:t xml:space="preserve"> </w:t>
      </w:r>
      <w:r w:rsidRPr="00A42D14">
        <w:rPr>
          <w:sz w:val="8"/>
        </w:rPr>
        <w:t>notwithstanding).</w:t>
      </w:r>
      <w:r w:rsidRPr="00A42D14">
        <w:rPr>
          <w:rFonts w:eastAsia="Garamond"/>
          <w:sz w:val="8"/>
        </w:rPr>
        <w:t xml:space="preserve"> </w:t>
      </w:r>
      <w:r w:rsidRPr="00A42D14">
        <w:rPr>
          <w:sz w:val="8"/>
        </w:rPr>
        <w:t>Rather,</w:t>
      </w:r>
      <w:r w:rsidRPr="00A42D14">
        <w:rPr>
          <w:rFonts w:eastAsia="Garamond"/>
          <w:sz w:val="8"/>
        </w:rPr>
        <w:t xml:space="preserve"> </w:t>
      </w:r>
      <w:r w:rsidRPr="00A42D14">
        <w:rPr>
          <w:sz w:val="8"/>
        </w:rPr>
        <w:t>she</w:t>
      </w:r>
      <w:r w:rsidRPr="00A42D14">
        <w:rPr>
          <w:rFonts w:eastAsia="Garamond"/>
          <w:sz w:val="8"/>
        </w:rPr>
        <w:t xml:space="preserve"> </w:t>
      </w:r>
      <w:r w:rsidRPr="00A42D14">
        <w:rPr>
          <w:sz w:val="8"/>
        </w:rPr>
        <w:t>was</w:t>
      </w:r>
      <w:r w:rsidRPr="00A42D14">
        <w:rPr>
          <w:rFonts w:eastAsia="Garamond"/>
          <w:sz w:val="8"/>
        </w:rPr>
        <w:t xml:space="preserve"> </w:t>
      </w:r>
      <w:r w:rsidRPr="00A42D14">
        <w:rPr>
          <w:sz w:val="8"/>
        </w:rPr>
        <w:t>articulating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triangulation</w:t>
      </w:r>
      <w:r w:rsidRPr="00A42D14">
        <w:rPr>
          <w:rFonts w:eastAsia="Garamond"/>
          <w:sz w:val="8"/>
        </w:rPr>
        <w:t xml:space="preserve"> </w:t>
      </w:r>
      <w:r w:rsidRPr="00A42D14">
        <w:rPr>
          <w:sz w:val="8"/>
        </w:rPr>
        <w:t>between,</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one</w:t>
      </w:r>
      <w:r w:rsidRPr="00A42D14">
        <w:rPr>
          <w:rFonts w:eastAsia="Garamond"/>
          <w:sz w:val="8"/>
        </w:rPr>
        <w:t xml:space="preserve"> </w:t>
      </w:r>
      <w:r w:rsidRPr="00A42D14">
        <w:rPr>
          <w:sz w:val="8"/>
        </w:rPr>
        <w:t>hand,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loss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very</w:t>
      </w:r>
      <w:r w:rsidRPr="00A42D14">
        <w:rPr>
          <w:rFonts w:eastAsia="Garamond"/>
          <w:sz w:val="8"/>
        </w:rPr>
        <w:t xml:space="preserve"> </w:t>
      </w:r>
      <w:r w:rsidRPr="00A42D14">
        <w:rPr>
          <w:sz w:val="8"/>
        </w:rPr>
        <w:t>dereliction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Hortense</w:t>
      </w:r>
      <w:r w:rsidRPr="00A42D14">
        <w:rPr>
          <w:rFonts w:eastAsia="Garamond"/>
          <w:sz w:val="8"/>
        </w:rPr>
        <w:t xml:space="preserve"> </w:t>
      </w:r>
      <w:r w:rsidRPr="00A42D14">
        <w:rPr>
          <w:sz w:val="8"/>
        </w:rPr>
        <w:t>Spillers</w:t>
      </w:r>
      <w:r w:rsidRPr="00A42D14">
        <w:rPr>
          <w:rFonts w:eastAsia="Garamond"/>
          <w:sz w:val="8"/>
        </w:rPr>
        <w:t xml:space="preserve"> </w:t>
      </w:r>
      <w:r w:rsidRPr="00A42D14">
        <w:rPr>
          <w:sz w:val="8"/>
        </w:rPr>
        <w:t>charts</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transition</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becoming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captor</w:t>
      </w:r>
      <w:r w:rsidRPr="00A42D14">
        <w:rPr>
          <w:rFonts w:eastAsia="Garamond"/>
          <w:sz w:val="8"/>
        </w:rPr>
        <w:t xml:space="preserve">” </w:t>
      </w:r>
      <w:r w:rsidRPr="00A42D14">
        <w:rPr>
          <w:sz w:val="8"/>
        </w:rPr>
        <w:t>(206),</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drama</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value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stage</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surplus</w:t>
      </w:r>
      <w:r w:rsidRPr="00A42D14">
        <w:rPr>
          <w:rFonts w:eastAsia="Garamond"/>
          <w:sz w:val="8"/>
        </w:rPr>
        <w:t xml:space="preserve"> </w:t>
      </w:r>
      <w:r w:rsidRPr="00A42D14">
        <w:rPr>
          <w:sz w:val="8"/>
        </w:rPr>
        <w:t>value</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extracted</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labor</w:t>
      </w:r>
      <w:r w:rsidRPr="00A42D14">
        <w:rPr>
          <w:rFonts w:eastAsia="Garamond"/>
          <w:sz w:val="8"/>
        </w:rPr>
        <w:t xml:space="preserve"> </w:t>
      </w:r>
      <w:r w:rsidRPr="00A42D14">
        <w:rPr>
          <w:sz w:val="8"/>
        </w:rPr>
        <w:t>power</w:t>
      </w:r>
      <w:r w:rsidRPr="00A42D14">
        <w:rPr>
          <w:rFonts w:eastAsia="Garamond"/>
          <w:sz w:val="8"/>
        </w:rPr>
        <w:t xml:space="preserve"> </w:t>
      </w:r>
      <w:r w:rsidRPr="00A42D14">
        <w:rPr>
          <w:sz w:val="8"/>
        </w:rPr>
        <w:t>through</w:t>
      </w:r>
      <w:r w:rsidRPr="00A42D14">
        <w:rPr>
          <w:rFonts w:eastAsia="Garamond"/>
          <w:sz w:val="8"/>
        </w:rPr>
        <w:t xml:space="preserve"> </w:t>
      </w:r>
      <w:r w:rsidRPr="00A42D14">
        <w:rPr>
          <w:sz w:val="8"/>
        </w:rPr>
        <w:t>commodity</w:t>
      </w:r>
      <w:r w:rsidRPr="00A42D14">
        <w:rPr>
          <w:rFonts w:eastAsia="Garamond"/>
          <w:sz w:val="8"/>
        </w:rPr>
        <w:t xml:space="preserve"> </w:t>
      </w:r>
      <w:r w:rsidRPr="00A42D14">
        <w:rPr>
          <w:sz w:val="8"/>
        </w:rPr>
        <w:t>production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sale);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once</w:t>
      </w:r>
      <w:r w:rsidRPr="00A42D14">
        <w:rPr>
          <w:rFonts w:eastAsia="Garamond"/>
          <w:sz w:val="8"/>
        </w:rPr>
        <w:t xml:space="preserve"> </w:t>
      </w:r>
      <w:r w:rsidRPr="00A42D14">
        <w:rPr>
          <w:sz w:val="8"/>
        </w:rPr>
        <w:t>ripped</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fortified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extended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everyone</w:t>
      </w:r>
      <w:r w:rsidRPr="00A42D14">
        <w:rPr>
          <w:rFonts w:eastAsia="Garamond"/>
          <w:sz w:val="8"/>
        </w:rPr>
        <w:t xml:space="preserve"> </w:t>
      </w:r>
      <w:r w:rsidRPr="00A42D14">
        <w:rPr>
          <w:sz w:val="8"/>
        </w:rPr>
        <w:t>else</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w:t>
      </w:r>
      <w:r w:rsidRPr="00A42D14">
        <w:rPr>
          <w:rFonts w:eastAsia="Garamond"/>
          <w:sz w:val="8"/>
        </w:rPr>
        <w:t xml:space="preserve"> </w:t>
      </w:r>
      <w:r w:rsidRPr="00A42D14">
        <w:rPr>
          <w:sz w:val="8"/>
        </w:rPr>
        <w:t>She</w:t>
      </w:r>
      <w:r w:rsidRPr="00A42D14">
        <w:rPr>
          <w:rFonts w:eastAsia="Garamond"/>
          <w:sz w:val="8"/>
        </w:rPr>
        <w:t xml:space="preserve"> </w:t>
      </w:r>
      <w:r w:rsidRPr="00A42D14">
        <w:rPr>
          <w:sz w:val="8"/>
        </w:rPr>
        <w:t>gave</w:t>
      </w:r>
      <w:r w:rsidRPr="00A42D14">
        <w:rPr>
          <w:rFonts w:eastAsia="Garamond"/>
          <w:sz w:val="8"/>
        </w:rPr>
        <w:t xml:space="preserve"> </w:t>
      </w:r>
      <w:r w:rsidRPr="00A42D14">
        <w:rPr>
          <w:sz w:val="8"/>
        </w:rPr>
        <w:t>birth</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commodity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Human,</w:t>
      </w:r>
      <w:r w:rsidRPr="00A42D14">
        <w:rPr>
          <w:rFonts w:eastAsia="Garamond"/>
          <w:sz w:val="8"/>
        </w:rPr>
        <w:t xml:space="preserve"> </w:t>
      </w:r>
      <w:r w:rsidRPr="00A42D14">
        <w:rPr>
          <w:sz w:val="8"/>
        </w:rPr>
        <w:t>yet</w:t>
      </w:r>
      <w:r w:rsidRPr="00A42D14">
        <w:rPr>
          <w:rFonts w:eastAsia="Garamond"/>
          <w:sz w:val="8"/>
        </w:rPr>
        <w:t xml:space="preserve"> </w:t>
      </w:r>
      <w:r w:rsidRPr="00A42D14">
        <w:rPr>
          <w:rStyle w:val="StyleUnderline"/>
        </w:rPr>
        <w:t>she</w:t>
      </w:r>
      <w:r w:rsidRPr="00A42D14">
        <w:rPr>
          <w:rStyle w:val="StyleUnderline"/>
          <w:rFonts w:eastAsia="Garamond"/>
        </w:rPr>
        <w:t xml:space="preserve"> </w:t>
      </w:r>
      <w:r w:rsidRPr="00A42D14">
        <w:rPr>
          <w:rStyle w:val="StyleUnderline"/>
        </w:rPr>
        <w:t>had</w:t>
      </w:r>
      <w:r w:rsidRPr="00A42D14">
        <w:rPr>
          <w:rStyle w:val="StyleUnderline"/>
          <w:rFonts w:eastAsia="Garamond"/>
        </w:rPr>
        <w:t xml:space="preserve"> </w:t>
      </w:r>
      <w:r w:rsidRPr="00A42D14">
        <w:rPr>
          <w:rStyle w:val="StyleUnderline"/>
        </w:rPr>
        <w:t>neither</w:t>
      </w:r>
      <w:r w:rsidRPr="00A42D14">
        <w:rPr>
          <w:rStyle w:val="StyleUnderline"/>
          <w:rFonts w:eastAsia="Garamond"/>
        </w:rPr>
        <w:t xml:space="preserve"> </w:t>
      </w:r>
      <w:r w:rsidRPr="00A42D14">
        <w:rPr>
          <w:rStyle w:val="StyleUnderline"/>
        </w:rPr>
        <w:t>subjectivity</w:t>
      </w:r>
      <w:r w:rsidRPr="00A42D14">
        <w:rPr>
          <w:rStyle w:val="StyleUnderline"/>
          <w:rFonts w:eastAsia="Garamond"/>
        </w:rPr>
        <w:t xml:space="preserve"> </w:t>
      </w:r>
      <w:r w:rsidRPr="00A42D14">
        <w:rPr>
          <w:rStyle w:val="StyleUnderline"/>
        </w:rPr>
        <w:t>nor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sofa</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show</w:t>
      </w:r>
      <w:r w:rsidRPr="00A42D14">
        <w:rPr>
          <w:rStyle w:val="StyleUnderline"/>
          <w:rFonts w:eastAsia="Garamond"/>
        </w:rPr>
        <w:t xml:space="preserve"> </w:t>
      </w:r>
      <w:r w:rsidRPr="00A42D14">
        <w:rPr>
          <w:rStyle w:val="StyleUnderline"/>
        </w:rPr>
        <w:t>for</w:t>
      </w:r>
      <w:r w:rsidRPr="00A42D14">
        <w:rPr>
          <w:rStyle w:val="StyleUnderline"/>
          <w:rFonts w:eastAsia="Garamond"/>
        </w:rPr>
        <w:t xml:space="preserve"> </w:t>
      </w:r>
      <w:r w:rsidRPr="00A42D14">
        <w:rPr>
          <w:rStyle w:val="StyleUnderline"/>
        </w:rPr>
        <w:t>it.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eyes,</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world</w:t>
      </w:r>
      <w:r w:rsidRPr="00A42D14">
        <w:rPr>
          <w:rStyle w:val="StyleUnderline"/>
          <w:rFonts w:eastAsia="Garamond"/>
        </w:rPr>
        <w:t>—</w:t>
      </w:r>
      <w:r w:rsidRPr="00A42D14">
        <w:rPr>
          <w:rStyle w:val="StyleUnderline"/>
        </w:rPr>
        <w:t>and</w:t>
      </w:r>
      <w:r w:rsidRPr="00A42D14">
        <w:rPr>
          <w:rStyle w:val="StyleUnderline"/>
          <w:rFonts w:eastAsia="Garamond"/>
        </w:rPr>
        <w:t xml:space="preserve"> </w:t>
      </w:r>
      <w:r w:rsidRPr="00A42D14">
        <w:rPr>
          <w:rStyle w:val="Emphasis"/>
          <w:highlight w:val="cyan"/>
        </w:rPr>
        <w:t>not</w:t>
      </w:r>
      <w:r w:rsidRPr="00A42D14">
        <w:rPr>
          <w:rStyle w:val="Emphasis"/>
          <w:rFonts w:eastAsia="Garamond"/>
          <w:highlight w:val="cyan"/>
        </w:rPr>
        <w:t xml:space="preserve"> </w:t>
      </w:r>
      <w:r w:rsidRPr="00A42D14">
        <w:rPr>
          <w:rStyle w:val="Emphasis"/>
          <w:highlight w:val="cyan"/>
        </w:rPr>
        <w:t>its</w:t>
      </w:r>
      <w:r w:rsidRPr="00A42D14">
        <w:rPr>
          <w:rStyle w:val="Emphasis"/>
          <w:rFonts w:eastAsia="Garamond"/>
          <w:highlight w:val="cyan"/>
        </w:rPr>
        <w:t xml:space="preserve"> </w:t>
      </w:r>
      <w:r w:rsidRPr="00A42D14">
        <w:rPr>
          <w:rStyle w:val="Emphasis"/>
        </w:rPr>
        <w:t>myriad</w:t>
      </w:r>
      <w:r w:rsidRPr="00A42D14">
        <w:rPr>
          <w:rStyle w:val="Emphasis"/>
          <w:rFonts w:eastAsia="Garamond"/>
        </w:rPr>
        <w:t xml:space="preserve"> </w:t>
      </w:r>
      <w:r w:rsidRPr="00A42D14">
        <w:rPr>
          <w:rStyle w:val="Emphasis"/>
        </w:rPr>
        <w:t>discriminatory</w:t>
      </w:r>
      <w:r w:rsidRPr="00A42D14">
        <w:rPr>
          <w:rStyle w:val="Emphasis"/>
          <w:rFonts w:eastAsia="Garamond"/>
        </w:rPr>
        <w:t xml:space="preserve"> </w:t>
      </w:r>
      <w:r w:rsidRPr="00A42D14">
        <w:rPr>
          <w:rStyle w:val="Emphasis"/>
          <w:highlight w:val="cyan"/>
        </w:rPr>
        <w:t>practices,</w:t>
      </w:r>
      <w:r w:rsidRPr="00A42D14">
        <w:rPr>
          <w:rStyle w:val="Emphasis"/>
          <w:rFonts w:eastAsia="Garamond"/>
          <w:highlight w:val="cyan"/>
        </w:rPr>
        <w:t xml:space="preserve"> </w:t>
      </w:r>
      <w:r w:rsidRPr="00A42D14">
        <w:rPr>
          <w:rStyle w:val="Emphasis"/>
          <w:highlight w:val="cyan"/>
        </w:rPr>
        <w:t>but</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world</w:t>
      </w:r>
      <w:r w:rsidRPr="00A42D14">
        <w:rPr>
          <w:rStyle w:val="Emphasis"/>
          <w:rFonts w:eastAsia="Garamond"/>
          <w:highlight w:val="cyan"/>
        </w:rPr>
        <w:t xml:space="preserve"> </w:t>
      </w:r>
      <w:r w:rsidRPr="00A42D14">
        <w:rPr>
          <w:rStyle w:val="Emphasis"/>
          <w:highlight w:val="cyan"/>
        </w:rPr>
        <w:t>itself</w:t>
      </w:r>
      <w:r w:rsidRPr="00A42D14">
        <w:rPr>
          <w:rStyle w:val="StyleUnderline"/>
          <w:rFonts w:eastAsia="Garamond"/>
          <w:highlight w:val="cyan"/>
        </w:rPr>
        <w:t>—</w:t>
      </w:r>
      <w:r w:rsidRPr="00A42D14">
        <w:rPr>
          <w:rStyle w:val="StyleUnderline"/>
          <w:highlight w:val="cyan"/>
        </w:rPr>
        <w:t>was</w:t>
      </w:r>
      <w:r w:rsidRPr="00A42D14">
        <w:rPr>
          <w:rStyle w:val="StyleUnderline"/>
          <w:rFonts w:eastAsia="Garamond"/>
          <w:highlight w:val="cyan"/>
        </w:rPr>
        <w:t xml:space="preserve"> </w:t>
      </w:r>
      <w:r w:rsidRPr="00A42D14">
        <w:rPr>
          <w:rStyle w:val="StyleUnderline"/>
          <w:highlight w:val="cyan"/>
        </w:rPr>
        <w:t>unethical</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yet,</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world</w:t>
      </w:r>
      <w:r w:rsidRPr="00A42D14">
        <w:rPr>
          <w:rStyle w:val="StyleUnderline"/>
          <w:rFonts w:eastAsia="Garamond"/>
        </w:rPr>
        <w:t xml:space="preserve"> </w:t>
      </w:r>
      <w:r w:rsidRPr="00A42D14">
        <w:rPr>
          <w:rStyle w:val="StyleUnderline"/>
        </w:rPr>
        <w:t>passes</w:t>
      </w:r>
      <w:r w:rsidRPr="00A42D14">
        <w:rPr>
          <w:rStyle w:val="StyleUnderline"/>
          <w:rFonts w:eastAsia="Garamond"/>
        </w:rPr>
        <w:t xml:space="preserve"> </w:t>
      </w:r>
      <w:r w:rsidRPr="00A42D14">
        <w:rPr>
          <w:rStyle w:val="StyleUnderline"/>
        </w:rPr>
        <w:t>by</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without</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slightest</w:t>
      </w:r>
      <w:r w:rsidRPr="00A42D14">
        <w:rPr>
          <w:rStyle w:val="StyleUnderline"/>
          <w:rFonts w:eastAsia="Garamond"/>
        </w:rPr>
        <w:t xml:space="preserve"> </w:t>
      </w:r>
      <w:r w:rsidRPr="00A42D14">
        <w:rPr>
          <w:rStyle w:val="StyleUnderline"/>
        </w:rPr>
        <w:t>inclination</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stop</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disabuse</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claim</w:t>
      </w:r>
      <w:r w:rsidRPr="00A42D14">
        <w:rPr>
          <w:sz w:val="8"/>
        </w:rPr>
        <w:t>.</w:t>
      </w:r>
      <w:r w:rsidRPr="00A42D14">
        <w:rPr>
          <w:rFonts w:eastAsia="Garamond"/>
          <w:sz w:val="8"/>
        </w:rPr>
        <w:t xml:space="preserve"> </w:t>
      </w:r>
      <w:r w:rsidRPr="00A42D14">
        <w:rPr>
          <w:sz w:val="8"/>
        </w:rPr>
        <w:t>Instead,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calls</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does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world</w:t>
      </w:r>
      <w:r w:rsidRPr="00A42D14">
        <w:rPr>
          <w:rFonts w:eastAsia="Garamond"/>
          <w:sz w:val="8"/>
        </w:rPr>
        <w:t xml:space="preserve"> </w:t>
      </w:r>
      <w:r w:rsidRPr="00A42D14">
        <w:rPr>
          <w:sz w:val="8"/>
        </w:rPr>
        <w:t>attribute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Native</w:t>
      </w:r>
      <w:r w:rsidRPr="00A42D14">
        <w:rPr>
          <w:rFonts w:eastAsia="Garamond"/>
          <w:sz w:val="8"/>
        </w:rPr>
        <w:t xml:space="preserve"> </w:t>
      </w:r>
      <w:r w:rsidRPr="00A42D14">
        <w:rPr>
          <w:sz w:val="8"/>
        </w:rPr>
        <w:t>American</w:t>
      </w:r>
      <w:r w:rsidRPr="00A42D14">
        <w:rPr>
          <w:rFonts w:eastAsia="Garamond"/>
          <w:sz w:val="8"/>
        </w:rPr>
        <w:t xml:space="preserve"> </w:t>
      </w:r>
      <w:r w:rsidRPr="00A42D14">
        <w:rPr>
          <w:sz w:val="8"/>
        </w:rPr>
        <w:t>man</w:t>
      </w:r>
      <w:r w:rsidRPr="00A42D14">
        <w:rPr>
          <w:rFonts w:eastAsia="Garamond"/>
          <w:sz w:val="8"/>
        </w:rPr>
        <w:t>’</w:t>
      </w:r>
      <w:r w:rsidRPr="00A42D14">
        <w:rPr>
          <w:sz w:val="8"/>
        </w:rPr>
        <w:t>s</w:t>
      </w:r>
      <w:r w:rsidRPr="00A42D14">
        <w:rPr>
          <w:rFonts w:eastAsia="Garamond"/>
          <w:sz w:val="8"/>
        </w:rPr>
        <w:t xml:space="preserve"> </w:t>
      </w:r>
      <w:r w:rsidRPr="00A42D14">
        <w:rPr>
          <w:sz w:val="8"/>
        </w:rPr>
        <w:t>insanity?</w:t>
      </w:r>
      <w:r w:rsidRPr="00A42D14">
        <w:rPr>
          <w:rFonts w:eastAsia="Garamond"/>
          <w:sz w:val="8"/>
        </w:rPr>
        <w:t xml:space="preserve"> “</w:t>
      </w:r>
      <w:r w:rsidRPr="00A42D14">
        <w:rPr>
          <w:sz w:val="8"/>
        </w:rPr>
        <w:t>He</w:t>
      </w:r>
      <w:r w:rsidRPr="00A42D14">
        <w:rPr>
          <w:rFonts w:eastAsia="Garamond"/>
          <w:sz w:val="8"/>
        </w:rPr>
        <w:t>’</w:t>
      </w:r>
      <w:r w:rsidRPr="00A42D14">
        <w:rPr>
          <w:sz w:val="8"/>
        </w:rPr>
        <w:t>s</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he</w:t>
      </w:r>
      <w:r w:rsidRPr="00A42D14">
        <w:rPr>
          <w:rFonts w:eastAsia="Garamond"/>
          <w:sz w:val="8"/>
        </w:rPr>
        <w:t xml:space="preserve"> </w:t>
      </w:r>
      <w:r w:rsidRPr="00A42D14">
        <w:rPr>
          <w:sz w:val="8"/>
        </w:rPr>
        <w:t>thinks</w:t>
      </w:r>
      <w:r w:rsidRPr="00A42D14">
        <w:rPr>
          <w:rFonts w:eastAsia="Garamond"/>
          <w:sz w:val="8"/>
        </w:rPr>
        <w:t xml:space="preserve"> </w:t>
      </w:r>
      <w:r w:rsidRPr="00A42D14">
        <w:rPr>
          <w:sz w:val="8"/>
        </w:rPr>
        <w:t>he</w:t>
      </w:r>
      <w:r w:rsidRPr="00A42D14">
        <w:rPr>
          <w:rFonts w:eastAsia="Garamond"/>
          <w:sz w:val="8"/>
        </w:rPr>
        <w:t>’</w:t>
      </w:r>
      <w:r w:rsidRPr="00A42D14">
        <w:rPr>
          <w:sz w:val="8"/>
        </w:rPr>
        <w:t>s</w:t>
      </w:r>
      <w:r w:rsidRPr="00A42D14">
        <w:rPr>
          <w:rFonts w:eastAsia="Garamond"/>
          <w:sz w:val="8"/>
        </w:rPr>
        <w:t xml:space="preserve"> </w:t>
      </w:r>
      <w:r w:rsidRPr="00A42D14">
        <w:rPr>
          <w:sz w:val="8"/>
        </w:rPr>
        <w:t>getting</w:t>
      </w:r>
      <w:r w:rsidRPr="00A42D14">
        <w:rPr>
          <w:rFonts w:eastAsia="Garamond"/>
          <w:sz w:val="8"/>
        </w:rPr>
        <w:t xml:space="preserve"> </w:t>
      </w:r>
      <w:r w:rsidRPr="00A42D14">
        <w:rPr>
          <w:sz w:val="8"/>
        </w:rPr>
        <w:t>any</w:t>
      </w:r>
      <w:r w:rsidRPr="00A42D14">
        <w:rPr>
          <w:rFonts w:eastAsia="Garamond"/>
          <w:sz w:val="8"/>
        </w:rPr>
        <w:t xml:space="preserve"> </w:t>
      </w:r>
      <w:r w:rsidRPr="00A42D14">
        <w:rPr>
          <w:sz w:val="8"/>
        </w:rPr>
        <w:t>money</w:t>
      </w:r>
      <w:r w:rsidRPr="00A42D14">
        <w:rPr>
          <w:rFonts w:eastAsia="Garamond"/>
          <w:sz w:val="8"/>
        </w:rPr>
        <w:t xml:space="preserve"> </w:t>
      </w:r>
      <w:r w:rsidRPr="00A42D14">
        <w:rPr>
          <w:sz w:val="8"/>
        </w:rPr>
        <w:t>out</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us</w:t>
      </w:r>
      <w:r w:rsidRPr="00A42D14">
        <w:rPr>
          <w:rFonts w:eastAsia="Garamond"/>
          <w:sz w:val="8"/>
        </w:rPr>
        <w:t>”</w:t>
      </w:r>
      <w:r w:rsidRPr="00A42D14">
        <w:rPr>
          <w:sz w:val="8"/>
        </w:rPr>
        <w:t>?</w:t>
      </w:r>
      <w:r w:rsidRPr="00A42D14">
        <w:rPr>
          <w:rFonts w:eastAsia="Garamond"/>
          <w:sz w:val="8"/>
        </w:rPr>
        <w:t xml:space="preserve"> </w:t>
      </w:r>
      <w:r w:rsidRPr="00A42D14">
        <w:rPr>
          <w:sz w:val="8"/>
        </w:rPr>
        <w:t>Surely,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doesn</w:t>
      </w:r>
      <w:r w:rsidRPr="00A42D14">
        <w:rPr>
          <w:rFonts w:eastAsia="Garamond"/>
          <w:sz w:val="8"/>
        </w:rPr>
        <w:t>’</w:t>
      </w:r>
      <w:r w:rsidRPr="00A42D14">
        <w:rPr>
          <w:sz w:val="8"/>
        </w:rPr>
        <w:t>t</w:t>
      </w:r>
      <w:r w:rsidRPr="00A42D14">
        <w:rPr>
          <w:rFonts w:eastAsia="Garamond"/>
          <w:sz w:val="8"/>
        </w:rPr>
        <w:t xml:space="preserve"> </w:t>
      </w:r>
      <w:r w:rsidRPr="00A42D14">
        <w:rPr>
          <w:sz w:val="8"/>
        </w:rPr>
        <w:t>make</w:t>
      </w:r>
      <w:r w:rsidRPr="00A42D14">
        <w:rPr>
          <w:rFonts w:eastAsia="Garamond"/>
          <w:sz w:val="8"/>
        </w:rPr>
        <w:t xml:space="preserve"> </w:t>
      </w:r>
      <w:r w:rsidRPr="00A42D14">
        <w:rPr>
          <w:sz w:val="8"/>
        </w:rPr>
        <w:t>him</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Rather</w:t>
      </w:r>
      <w:r w:rsidRPr="00A42D14">
        <w:rPr>
          <w:rFonts w:eastAsia="Garamond"/>
          <w:sz w:val="8"/>
        </w:rPr>
        <w:t xml:space="preserve"> </w:t>
      </w:r>
      <w:r w:rsidRPr="00A42D14">
        <w:rPr>
          <w:rStyle w:val="StyleUnderline"/>
        </w:rPr>
        <w:t>it</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simply</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indication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Emphasis"/>
        </w:rPr>
        <w:t>he</w:t>
      </w:r>
      <w:r w:rsidRPr="00A42D14">
        <w:rPr>
          <w:rStyle w:val="Emphasis"/>
          <w:rFonts w:eastAsia="Garamond"/>
        </w:rPr>
        <w:t xml:space="preserve"> </w:t>
      </w:r>
      <w:r w:rsidRPr="00A42D14">
        <w:rPr>
          <w:rStyle w:val="Emphasis"/>
        </w:rPr>
        <w:t>does</w:t>
      </w:r>
      <w:r w:rsidRPr="00A42D14">
        <w:rPr>
          <w:rStyle w:val="Emphasis"/>
          <w:rFonts w:eastAsia="Garamond"/>
        </w:rPr>
        <w:t xml:space="preserve"> </w:t>
      </w:r>
      <w:r w:rsidRPr="00A42D14">
        <w:rPr>
          <w:rStyle w:val="Emphasis"/>
        </w:rPr>
        <w:t>not</w:t>
      </w:r>
      <w:r w:rsidRPr="00A42D14">
        <w:rPr>
          <w:rStyle w:val="Emphasis"/>
          <w:rFonts w:eastAsia="Garamond"/>
        </w:rPr>
        <w:t xml:space="preserve"> </w:t>
      </w:r>
      <w:r w:rsidRPr="00A42D14">
        <w:rPr>
          <w:rStyle w:val="Emphasis"/>
        </w:rPr>
        <w:t>have</w:t>
      </w:r>
      <w:r w:rsidRPr="00A42D14">
        <w:rPr>
          <w:rStyle w:val="Emphasis"/>
          <w:rFonts w:eastAsia="Garamond"/>
        </w:rPr>
        <w:t xml:space="preserve"> </w:t>
      </w:r>
      <w:r w:rsidRPr="00A42D14">
        <w:rPr>
          <w:rStyle w:val="Emphasis"/>
        </w:rPr>
        <w:t>a</w:t>
      </w:r>
      <w:r w:rsidRPr="00A42D14">
        <w:rPr>
          <w:rStyle w:val="Emphasis"/>
          <w:rFonts w:eastAsia="Garamond"/>
        </w:rPr>
        <w:t xml:space="preserve"> </w:t>
      </w:r>
      <w:r w:rsidRPr="00A42D14">
        <w:rPr>
          <w:rStyle w:val="Emphasis"/>
        </w:rPr>
        <w:t>big</w:t>
      </w:r>
      <w:r w:rsidRPr="00A42D14">
        <w:rPr>
          <w:rStyle w:val="Emphasis"/>
          <w:rFonts w:eastAsia="Garamond"/>
        </w:rPr>
        <w:t xml:space="preserve"> </w:t>
      </w:r>
      <w:r w:rsidRPr="00A42D14">
        <w:rPr>
          <w:rStyle w:val="Emphasis"/>
        </w:rPr>
        <w:t>enough</w:t>
      </w:r>
      <w:r w:rsidRPr="00A42D14">
        <w:rPr>
          <w:rStyle w:val="Emphasis"/>
          <w:rFonts w:eastAsia="Garamond"/>
        </w:rPr>
        <w:t xml:space="preserve"> </w:t>
      </w:r>
      <w:r w:rsidRPr="00A42D14">
        <w:rPr>
          <w:rStyle w:val="Emphasis"/>
        </w:rPr>
        <w:t>gun.</w:t>
      </w:r>
      <w:r w:rsidRPr="00A42D14">
        <w:rPr>
          <w:rStyle w:val="Emphasis"/>
          <w:rFonts w:eastAsia="Garamond"/>
        </w:rPr>
        <w:t xml:space="preserve"> </w:t>
      </w:r>
      <w:r w:rsidRPr="00A42D14">
        <w:rPr>
          <w:rStyle w:val="StyleUnderline"/>
        </w:rPr>
        <w:t>What</w:t>
      </w:r>
      <w:r w:rsidRPr="00A42D14">
        <w:rPr>
          <w:rStyle w:val="StyleUnderline"/>
          <w:rFonts w:eastAsia="Garamond"/>
        </w:rPr>
        <w:t xml:space="preserve"> </w:t>
      </w:r>
      <w:r w:rsidRPr="00A42D14">
        <w:rPr>
          <w:rStyle w:val="StyleUnderline"/>
        </w:rPr>
        <w:t>are</w:t>
      </w:r>
      <w:r w:rsidRPr="00A42D14">
        <w:rPr>
          <w:rStyle w:val="StyleUnderline"/>
          <w:rFonts w:eastAsia="Garamond"/>
        </w:rPr>
        <w:t xml:space="preserve"> </w:t>
      </w:r>
      <w:r w:rsidRPr="00A42D14">
        <w:rPr>
          <w:rStyle w:val="StyleUnderline"/>
        </w:rPr>
        <w:t>we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make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world</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Emphasis"/>
        </w:rPr>
        <w:t>responds</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most</w:t>
      </w:r>
      <w:r w:rsidRPr="00A42D14">
        <w:rPr>
          <w:rStyle w:val="Emphasis"/>
          <w:rFonts w:eastAsia="Garamond"/>
        </w:rPr>
        <w:t xml:space="preserve"> </w:t>
      </w:r>
      <w:r w:rsidRPr="00A42D14">
        <w:rPr>
          <w:rStyle w:val="Emphasis"/>
        </w:rPr>
        <w:t>lucid</w:t>
      </w:r>
      <w:r w:rsidRPr="00A42D14">
        <w:rPr>
          <w:rStyle w:val="Emphasis"/>
          <w:rFonts w:eastAsia="Garamond"/>
        </w:rPr>
        <w:t xml:space="preserve"> </w:t>
      </w:r>
      <w:r w:rsidRPr="00A42D14">
        <w:rPr>
          <w:rStyle w:val="Emphasis"/>
        </w:rPr>
        <w:t>enunciation</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ethics</w:t>
      </w:r>
      <w:r w:rsidRPr="00A42D14">
        <w:rPr>
          <w:rStyle w:val="Emphasis"/>
          <w:rFonts w:eastAsia="Garamond"/>
        </w:rPr>
        <w:t xml:space="preserve"> </w:t>
      </w:r>
      <w:r w:rsidRPr="00A42D14">
        <w:rPr>
          <w:rStyle w:val="Emphasis"/>
        </w:rPr>
        <w:t>with</w:t>
      </w:r>
      <w:r w:rsidRPr="00A42D14">
        <w:rPr>
          <w:rStyle w:val="Emphasis"/>
          <w:rFonts w:eastAsia="Garamond"/>
        </w:rPr>
        <w:t xml:space="preserve"> </w:t>
      </w:r>
      <w:r w:rsidRPr="00A42D14">
        <w:rPr>
          <w:rStyle w:val="Emphasis"/>
        </w:rPr>
        <w:t>violence</w:t>
      </w:r>
      <w:r w:rsidRPr="00A42D14">
        <w:rPr>
          <w:rStyle w:val="StyleUnderline"/>
        </w:rPr>
        <w:t>?</w:t>
      </w:r>
      <w:r w:rsidRPr="00A42D14">
        <w:rPr>
          <w:rStyle w:val="StyleUnderline"/>
          <w:rFonts w:eastAsia="Garamond"/>
        </w:rPr>
        <w:t xml:space="preserve"> </w:t>
      </w:r>
      <w:r w:rsidRPr="00A42D14">
        <w:rPr>
          <w:sz w:val="8"/>
        </w:rPr>
        <w:t>What</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foundational</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ethico-political?</w:t>
      </w:r>
      <w:r w:rsidRPr="00A42D14">
        <w:rPr>
          <w:rFonts w:eastAsia="Garamond"/>
          <w:sz w:val="8"/>
        </w:rPr>
        <w:t xml:space="preserve"> </w:t>
      </w:r>
      <w:r w:rsidRPr="00A42D14">
        <w:rPr>
          <w:sz w:val="8"/>
        </w:rPr>
        <w:t>Why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these</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so</w:t>
      </w:r>
      <w:r w:rsidRPr="00A42D14">
        <w:rPr>
          <w:rFonts w:eastAsia="Garamond"/>
          <w:sz w:val="8"/>
        </w:rPr>
        <w:t xml:space="preserve"> </w:t>
      </w:r>
      <w:r w:rsidRPr="00A42D14">
        <w:rPr>
          <w:sz w:val="8"/>
        </w:rPr>
        <w:t>scandalous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rarely</w:t>
      </w:r>
      <w:r w:rsidRPr="00A42D14">
        <w:rPr>
          <w:rFonts w:eastAsia="Garamond"/>
          <w:sz w:val="8"/>
        </w:rPr>
        <w:t xml:space="preserve"> </w:t>
      </w:r>
      <w:r w:rsidRPr="00A42D14">
        <w:rPr>
          <w:sz w:val="8"/>
        </w:rPr>
        <w:t>posed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intellectually,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cinematically</w:t>
      </w:r>
      <w:r w:rsidRPr="00A42D14">
        <w:rPr>
          <w:rFonts w:eastAsia="Garamond"/>
          <w:sz w:val="8"/>
        </w:rPr>
        <w:t>—</w:t>
      </w:r>
      <w:r w:rsidRPr="00A42D14">
        <w:rPr>
          <w:sz w:val="8"/>
        </w:rPr>
        <w:t>unless</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posed</w:t>
      </w:r>
      <w:r w:rsidRPr="00A42D14">
        <w:rPr>
          <w:rFonts w:eastAsia="Garamond"/>
          <w:sz w:val="8"/>
        </w:rPr>
        <w:t xml:space="preserve"> </w:t>
      </w:r>
      <w:r w:rsidRPr="00A42D14">
        <w:rPr>
          <w:sz w:val="8"/>
        </w:rPr>
        <w:t>obliquely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unconsciously,</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accident?</w:t>
      </w:r>
      <w:r w:rsidRPr="00A42D14">
        <w:rPr>
          <w:rFonts w:eastAsia="Garamond"/>
          <w:sz w:val="8"/>
        </w:rPr>
        <w:t xml:space="preserve"> </w:t>
      </w:r>
      <w:r w:rsidRPr="00A42D14">
        <w:rPr>
          <w:sz w:val="8"/>
        </w:rPr>
        <w:t>Return</w:t>
      </w:r>
      <w:r w:rsidRPr="00A42D14">
        <w:rPr>
          <w:rFonts w:eastAsia="Garamond"/>
          <w:sz w:val="8"/>
        </w:rPr>
        <w:t xml:space="preserve"> </w:t>
      </w:r>
      <w:r w:rsidRPr="00A42D14">
        <w:rPr>
          <w:sz w:val="8"/>
        </w:rPr>
        <w:t>Turtle</w:t>
      </w:r>
      <w:r w:rsidRPr="00A42D14">
        <w:rPr>
          <w:rFonts w:eastAsia="Garamond"/>
          <w:sz w:val="8"/>
        </w:rPr>
        <w:t xml:space="preserve"> </w:t>
      </w:r>
      <w:r w:rsidRPr="00A42D14">
        <w:rPr>
          <w:sz w:val="8"/>
        </w:rPr>
        <w:t>Island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Savage.</w:t>
      </w:r>
      <w:r w:rsidRPr="00A42D14">
        <w:rPr>
          <w:rFonts w:eastAsia="Garamond"/>
          <w:sz w:val="8"/>
        </w:rPr>
        <w:t xml:space="preserve">” </w:t>
      </w:r>
      <w:r w:rsidRPr="00A42D14">
        <w:rPr>
          <w:rStyle w:val="StyleUnderline"/>
          <w:highlight w:val="cyan"/>
        </w:rPr>
        <w:t>Repair</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demolished</w:t>
      </w:r>
      <w:r w:rsidRPr="00A42D14">
        <w:rPr>
          <w:rStyle w:val="StyleUnderline"/>
          <w:rFonts w:eastAsia="Garamond"/>
          <w:highlight w:val="cyan"/>
        </w:rPr>
        <w:t xml:space="preserve"> </w:t>
      </w:r>
      <w:r w:rsidRPr="00A42D14">
        <w:rPr>
          <w:rStyle w:val="StyleUnderline"/>
          <w:highlight w:val="cyan"/>
        </w:rPr>
        <w:t>subjectivity</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Slave</w:t>
      </w:r>
      <w:r w:rsidRPr="00A42D14">
        <w:rPr>
          <w:sz w:val="8"/>
          <w:highlight w:val="yellow"/>
        </w:rPr>
        <w:t>.</w:t>
      </w:r>
      <w:r w:rsidRPr="00A42D14">
        <w:rPr>
          <w:rFonts w:eastAsia="Garamond"/>
          <w:sz w:val="8"/>
        </w:rPr>
        <w:t xml:space="preserve"> </w:t>
      </w:r>
      <w:r w:rsidRPr="00A42D14">
        <w:rPr>
          <w:rStyle w:val="StyleUnderline"/>
        </w:rPr>
        <w:t>Two</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sentences,</w:t>
      </w:r>
      <w:r w:rsidRPr="00A42D14">
        <w:rPr>
          <w:rStyle w:val="StyleUnderline"/>
          <w:rFonts w:eastAsia="Garamond"/>
        </w:rPr>
        <w:t xml:space="preserve"> </w:t>
      </w:r>
      <w:r w:rsidRPr="00A42D14">
        <w:rPr>
          <w:rStyle w:val="StyleUnderline"/>
        </w:rPr>
        <w:t>thirteen</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words,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structure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rPr>
        <w:t xml:space="preserve"> </w:t>
      </w:r>
      <w:r w:rsidRPr="00A42D14">
        <w:rPr>
          <w:rStyle w:val="StyleUnderline"/>
        </w:rPr>
        <w:t>(</w:t>
      </w:r>
      <w:r w:rsidRPr="00676C82">
        <w:rPr>
          <w:rStyle w:val="StyleUnderline"/>
        </w:rPr>
        <w:t>and</w:t>
      </w:r>
      <w:r w:rsidRPr="00A42D14">
        <w:rPr>
          <w:rStyle w:val="StyleUnderline"/>
          <w:rFonts w:eastAsia="Garamond"/>
        </w:rPr>
        <w:t xml:space="preserve"> </w:t>
      </w:r>
      <w:r w:rsidRPr="00A42D14">
        <w:rPr>
          <w:rStyle w:val="StyleUnderline"/>
        </w:rPr>
        <w:t>perhaps</w:t>
      </w:r>
      <w:r w:rsidRPr="00A42D14">
        <w:rPr>
          <w:rStyle w:val="StyleUnderline"/>
          <w:rFonts w:eastAsia="Garamond"/>
        </w:rPr>
        <w:t xml:space="preserve"> </w:t>
      </w:r>
      <w:r w:rsidRPr="00A42D14">
        <w:rPr>
          <w:rStyle w:val="Emphasis"/>
        </w:rPr>
        <w:t>global)</w:t>
      </w:r>
      <w:r w:rsidRPr="00A42D14">
        <w:rPr>
          <w:rStyle w:val="Emphasis"/>
          <w:rFonts w:eastAsia="Garamond"/>
        </w:rPr>
        <w:t xml:space="preserve"> </w:t>
      </w:r>
      <w:r w:rsidRPr="00A42D14">
        <w:rPr>
          <w:rStyle w:val="Emphasis"/>
          <w:highlight w:val="cyan"/>
        </w:rPr>
        <w:t>antagonisms</w:t>
      </w:r>
      <w:r w:rsidRPr="00A42D14">
        <w:rPr>
          <w:rStyle w:val="Emphasis"/>
          <w:rFonts w:eastAsia="Garamond"/>
          <w:highlight w:val="cyan"/>
        </w:rPr>
        <w:t xml:space="preserve"> </w:t>
      </w:r>
      <w:r w:rsidRPr="00A42D14">
        <w:rPr>
          <w:rStyle w:val="Emphasis"/>
          <w:highlight w:val="cyan"/>
        </w:rPr>
        <w:t>would</w:t>
      </w:r>
      <w:r w:rsidRPr="00A42D14">
        <w:rPr>
          <w:rStyle w:val="Emphasis"/>
          <w:rFonts w:eastAsia="Garamond"/>
          <w:highlight w:val="cyan"/>
        </w:rPr>
        <w:t xml:space="preserve"> </w:t>
      </w:r>
      <w:r w:rsidRPr="00A42D14">
        <w:rPr>
          <w:rStyle w:val="Emphasis"/>
          <w:highlight w:val="cyan"/>
        </w:rPr>
        <w:t>be</w:t>
      </w:r>
      <w:r w:rsidRPr="00A42D14">
        <w:rPr>
          <w:rStyle w:val="Emphasis"/>
          <w:rFonts w:eastAsia="Garamond"/>
          <w:highlight w:val="cyan"/>
        </w:rPr>
        <w:t xml:space="preserve"> </w:t>
      </w:r>
      <w:r w:rsidRPr="00A42D14">
        <w:rPr>
          <w:rStyle w:val="Emphasis"/>
          <w:highlight w:val="cyan"/>
        </w:rPr>
        <w:t>dismantled.</w:t>
      </w:r>
      <w:r w:rsidRPr="00A42D14">
        <w:rPr>
          <w:rFonts w:eastAsia="Garamond"/>
          <w:sz w:val="8"/>
          <w:highlight w:val="cyan"/>
        </w:rPr>
        <w:t xml:space="preserve"> </w:t>
      </w:r>
      <w:r w:rsidRPr="00A42D14">
        <w:rPr>
          <w:rStyle w:val="StyleUnderline"/>
          <w:highlight w:val="cyan"/>
        </w:rPr>
        <w:t>An</w:t>
      </w:r>
      <w:r w:rsidRPr="00A42D14">
        <w:rPr>
          <w:rStyle w:val="StyleUnderline"/>
          <w:rFonts w:eastAsia="Garamond"/>
          <w:highlight w:val="cyan"/>
        </w:rPr>
        <w:t xml:space="preserve"> “</w:t>
      </w:r>
      <w:r w:rsidRPr="00A42D14">
        <w:rPr>
          <w:rStyle w:val="StyleUnderline"/>
          <w:highlight w:val="cyan"/>
        </w:rPr>
        <w:t>ethical</w:t>
      </w:r>
      <w:r w:rsidRPr="00A42D14">
        <w:rPr>
          <w:rStyle w:val="StyleUnderline"/>
          <w:rFonts w:eastAsia="Garamond"/>
          <w:highlight w:val="cyan"/>
        </w:rPr>
        <w:t xml:space="preserve"> </w:t>
      </w:r>
      <w:r w:rsidRPr="00A42D14">
        <w:rPr>
          <w:rStyle w:val="StyleUnderline"/>
          <w:highlight w:val="cyan"/>
        </w:rPr>
        <w:t>modernity</w:t>
      </w:r>
      <w:r w:rsidRPr="00A42D14">
        <w:rPr>
          <w:rStyle w:val="StyleUnderline"/>
          <w:rFonts w:eastAsia="Garamond"/>
          <w:highlight w:val="cyan"/>
        </w:rPr>
        <w:t xml:space="preserve">” </w:t>
      </w:r>
      <w:r w:rsidRPr="00A42D14">
        <w:rPr>
          <w:rStyle w:val="StyleUnderline"/>
          <w:highlight w:val="cyan"/>
        </w:rPr>
        <w:t>would</w:t>
      </w:r>
      <w:r w:rsidRPr="00A42D14">
        <w:rPr>
          <w:rStyle w:val="StyleUnderline"/>
          <w:rFonts w:eastAsia="Garamond"/>
          <w:highlight w:val="cyan"/>
        </w:rPr>
        <w:t xml:space="preserve"> </w:t>
      </w:r>
      <w:r w:rsidRPr="00A42D14">
        <w:rPr>
          <w:rStyle w:val="StyleUnderline"/>
          <w:highlight w:val="cyan"/>
        </w:rPr>
        <w:t>no</w:t>
      </w:r>
      <w:r w:rsidRPr="00A42D14">
        <w:rPr>
          <w:rStyle w:val="StyleUnderline"/>
          <w:rFonts w:eastAsia="Garamond"/>
          <w:highlight w:val="cyan"/>
        </w:rPr>
        <w:t xml:space="preserve"> </w:t>
      </w:r>
      <w:r w:rsidRPr="00A42D14">
        <w:rPr>
          <w:rStyle w:val="StyleUnderline"/>
          <w:highlight w:val="cyan"/>
        </w:rPr>
        <w:t>longer</w:t>
      </w:r>
      <w:r w:rsidRPr="00A42D14">
        <w:rPr>
          <w:rStyle w:val="StyleUnderline"/>
          <w:rFonts w:eastAsia="Garamond"/>
          <w:highlight w:val="cyan"/>
        </w:rPr>
        <w:t xml:space="preserve"> </w:t>
      </w:r>
      <w:r w:rsidRPr="00A42D14">
        <w:rPr>
          <w:rStyle w:val="StyleUnderline"/>
          <w:highlight w:val="cyan"/>
        </w:rPr>
        <w:t>sound</w:t>
      </w:r>
      <w:r w:rsidRPr="00A42D14">
        <w:rPr>
          <w:rStyle w:val="StyleUnderline"/>
          <w:rFonts w:eastAsia="Garamond"/>
          <w:highlight w:val="cyan"/>
        </w:rPr>
        <w:t xml:space="preserve"> </w:t>
      </w:r>
      <w:r w:rsidRPr="00A42D14">
        <w:rPr>
          <w:rStyle w:val="StyleUnderline"/>
          <w:highlight w:val="cyan"/>
        </w:rPr>
        <w:t>like</w:t>
      </w:r>
      <w:r w:rsidRPr="00A42D14">
        <w:rPr>
          <w:rStyle w:val="StyleUnderline"/>
          <w:rFonts w:eastAsia="Garamond"/>
          <w:highlight w:val="cyan"/>
        </w:rPr>
        <w:t xml:space="preserve"> </w:t>
      </w:r>
      <w:r w:rsidRPr="00A42D14">
        <w:rPr>
          <w:rStyle w:val="StyleUnderline"/>
          <w:highlight w:val="cyan"/>
        </w:rPr>
        <w:t>an</w:t>
      </w:r>
      <w:r w:rsidRPr="00A42D14">
        <w:rPr>
          <w:rStyle w:val="StyleUnderline"/>
          <w:rFonts w:eastAsia="Garamond"/>
          <w:highlight w:val="cyan"/>
        </w:rPr>
        <w:t xml:space="preserve"> </w:t>
      </w:r>
      <w:r w:rsidRPr="00A42D14">
        <w:rPr>
          <w:rStyle w:val="StyleUnderline"/>
          <w:highlight w:val="cyan"/>
        </w:rPr>
        <w:t>oxymoron</w:t>
      </w:r>
      <w:r w:rsidRPr="00A42D14">
        <w:rPr>
          <w:sz w:val="8"/>
        </w:rPr>
        <w:t>.</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there</w:t>
      </w:r>
      <w:r w:rsidRPr="00A42D14">
        <w:rPr>
          <w:rFonts w:eastAsia="Garamond"/>
          <w:sz w:val="8"/>
        </w:rPr>
        <w:t xml:space="preserve"> </w:t>
      </w:r>
      <w:r w:rsidRPr="00A42D14">
        <w:rPr>
          <w:rStyle w:val="StyleUnderline"/>
          <w:highlight w:val="cyan"/>
        </w:rPr>
        <w:t>we</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busy</w:t>
      </w:r>
      <w:r w:rsidRPr="00A42D14">
        <w:rPr>
          <w:rStyle w:val="StyleUnderline"/>
          <w:rFonts w:eastAsia="Garamond"/>
          <w:highlight w:val="cyan"/>
        </w:rPr>
        <w:t xml:space="preserve"> </w:t>
      </w:r>
      <w:r w:rsidRPr="00A42D14">
        <w:rPr>
          <w:rStyle w:val="StyleUnderline"/>
          <w:highlight w:val="cyan"/>
        </w:rPr>
        <w:t>ourselves</w:t>
      </w:r>
      <w:r w:rsidRPr="00A42D14">
        <w:rPr>
          <w:rStyle w:val="StyleUnderline"/>
          <w:rFonts w:eastAsia="Garamond"/>
          <w:highlight w:val="cyan"/>
        </w:rPr>
        <w:t xml:space="preserve"> </w:t>
      </w:r>
      <w:r w:rsidRPr="00A42D14">
        <w:rPr>
          <w:rStyle w:val="StyleUnderline"/>
          <w:highlight w:val="cyan"/>
        </w:rPr>
        <w:t>with</w:t>
      </w:r>
      <w:r w:rsidRPr="00A42D14">
        <w:rPr>
          <w:rStyle w:val="StyleUnderline"/>
          <w:rFonts w:eastAsia="Garamond"/>
          <w:highlight w:val="cyan"/>
        </w:rPr>
        <w:t xml:space="preserve"> </w:t>
      </w:r>
      <w:r w:rsidRPr="00A42D14">
        <w:rPr>
          <w:rStyle w:val="Emphasis"/>
          <w:highlight w:val="cyan"/>
        </w:rPr>
        <w:t>important</w:t>
      </w:r>
      <w:r w:rsidRPr="00A42D14">
        <w:rPr>
          <w:rStyle w:val="Emphasis"/>
          <w:rFonts w:eastAsia="Garamond"/>
          <w:highlight w:val="cyan"/>
        </w:rPr>
        <w:t xml:space="preserve"> </w:t>
      </w:r>
      <w:r w:rsidRPr="00A42D14">
        <w:rPr>
          <w:rStyle w:val="Emphasis"/>
          <w:highlight w:val="cyan"/>
        </w:rPr>
        <w:t>conflicts</w:t>
      </w:r>
      <w:r w:rsidRPr="00A42D14">
        <w:rPr>
          <w:rStyle w:val="Emphasis"/>
          <w:rFonts w:eastAsia="Garamond"/>
          <w:highlight w:val="cyan"/>
        </w:rPr>
        <w:t xml:space="preserve"> </w:t>
      </w:r>
      <w:r w:rsidRPr="00A42D14">
        <w:rPr>
          <w:rStyle w:val="Emphasis"/>
          <w:highlight w:val="cyan"/>
        </w:rPr>
        <w:t>that</w:t>
      </w:r>
      <w:r w:rsidRPr="00A42D14">
        <w:rPr>
          <w:rStyle w:val="Emphasis"/>
          <w:rFonts w:eastAsia="Garamond"/>
          <w:highlight w:val="cyan"/>
        </w:rPr>
        <w:t xml:space="preserve"> </w:t>
      </w:r>
      <w:r w:rsidRPr="00A42D14">
        <w:rPr>
          <w:rStyle w:val="Emphasis"/>
          <w:highlight w:val="cyan"/>
        </w:rPr>
        <w:t>have</w:t>
      </w:r>
      <w:r w:rsidRPr="00A42D14">
        <w:rPr>
          <w:rStyle w:val="Emphasis"/>
          <w:rFonts w:eastAsia="Garamond"/>
          <w:highlight w:val="cyan"/>
        </w:rPr>
        <w:t xml:space="preserve"> </w:t>
      </w:r>
      <w:r w:rsidRPr="00A42D14">
        <w:rPr>
          <w:rStyle w:val="Emphasis"/>
          <w:highlight w:val="cyan"/>
        </w:rPr>
        <w:t>been</w:t>
      </w:r>
      <w:r w:rsidRPr="00A42D14">
        <w:rPr>
          <w:rStyle w:val="Emphasis"/>
          <w:rFonts w:eastAsia="Garamond"/>
          <w:highlight w:val="cyan"/>
        </w:rPr>
        <w:t xml:space="preserve"> </w:t>
      </w:r>
      <w:r w:rsidRPr="00A42D14">
        <w:rPr>
          <w:rStyle w:val="Emphasis"/>
          <w:highlight w:val="cyan"/>
        </w:rPr>
        <w:t>promoted</w:t>
      </w:r>
      <w:r w:rsidRPr="00A42D14">
        <w:rPr>
          <w:rStyle w:val="Emphasis"/>
          <w:rFonts w:eastAsia="Garamond"/>
          <w:highlight w:val="cyan"/>
        </w:rPr>
        <w:t xml:space="preserve"> </w:t>
      </w:r>
      <w:r w:rsidRPr="00A42D14">
        <w:rPr>
          <w:rStyle w:val="Emphasis"/>
          <w:highlight w:val="cyan"/>
        </w:rPr>
        <w:t>to</w:t>
      </w:r>
      <w:r w:rsidRPr="00676C82">
        <w:rPr>
          <w:rStyle w:val="Emphasis"/>
          <w:rFonts w:eastAsia="Garamond"/>
        </w:rPr>
        <w:t xml:space="preserve"> </w:t>
      </w:r>
      <w:r w:rsidRPr="00676C82">
        <w:rPr>
          <w:rStyle w:val="Emphasis"/>
        </w:rPr>
        <w:t>the</w:t>
      </w:r>
      <w:r w:rsidRPr="00676C82">
        <w:rPr>
          <w:rStyle w:val="Emphasis"/>
          <w:rFonts w:eastAsia="Garamond"/>
        </w:rPr>
        <w:t xml:space="preserve"> </w:t>
      </w:r>
      <w:r w:rsidRPr="00676C82">
        <w:rPr>
          <w:rStyle w:val="Emphasis"/>
        </w:rPr>
        <w:t>level</w:t>
      </w:r>
      <w:r w:rsidRPr="00676C82">
        <w:rPr>
          <w:rStyle w:val="Emphasis"/>
          <w:rFonts w:eastAsia="Garamond"/>
        </w:rPr>
        <w:t xml:space="preserve"> </w:t>
      </w:r>
      <w:r w:rsidRPr="00676C82">
        <w:rPr>
          <w:rStyle w:val="Emphasis"/>
        </w:rPr>
        <w:t>of</w:t>
      </w:r>
      <w:r w:rsidRPr="00676C82">
        <w:rPr>
          <w:rStyle w:val="Emphasis"/>
          <w:rFonts w:eastAsia="Garamond"/>
        </w:rPr>
        <w:t xml:space="preserve"> </w:t>
      </w:r>
      <w:r w:rsidRPr="00A42D14">
        <w:rPr>
          <w:rStyle w:val="Emphasis"/>
          <w:highlight w:val="cyan"/>
        </w:rPr>
        <w:t>antagonisms</w:t>
      </w:r>
      <w:r w:rsidRPr="00676C82">
        <w:rPr>
          <w:rStyle w:val="Emphasis"/>
        </w:rPr>
        <w:t>:</w:t>
      </w:r>
      <w:r w:rsidRPr="00676C82">
        <w:rPr>
          <w:rStyle w:val="Emphasis"/>
          <w:rFonts w:eastAsia="Garamond"/>
        </w:rPr>
        <w:t xml:space="preserve"> </w:t>
      </w:r>
      <w:r w:rsidRPr="00676C82">
        <w:rPr>
          <w:rStyle w:val="Emphasis"/>
        </w:rPr>
        <w:t>class</w:t>
      </w:r>
      <w:r w:rsidRPr="00676C82">
        <w:rPr>
          <w:rStyle w:val="Emphasis"/>
          <w:rFonts w:eastAsia="Garamond"/>
        </w:rPr>
        <w:t xml:space="preserve"> </w:t>
      </w:r>
      <w:r w:rsidRPr="00676C82">
        <w:rPr>
          <w:rStyle w:val="Emphasis"/>
        </w:rPr>
        <w:t>struggle,</w:t>
      </w:r>
      <w:r w:rsidRPr="00676C82">
        <w:rPr>
          <w:rStyle w:val="Emphasis"/>
          <w:rFonts w:eastAsia="Garamond"/>
        </w:rPr>
        <w:t xml:space="preserve"> </w:t>
      </w:r>
      <w:r w:rsidRPr="00676C82">
        <w:rPr>
          <w:rStyle w:val="Emphasis"/>
        </w:rPr>
        <w:t>gender</w:t>
      </w:r>
      <w:r w:rsidRPr="00676C82">
        <w:rPr>
          <w:rStyle w:val="Emphasis"/>
          <w:rFonts w:eastAsia="Garamond"/>
        </w:rPr>
        <w:t xml:space="preserve"> </w:t>
      </w:r>
      <w:r w:rsidRPr="00676C82">
        <w:rPr>
          <w:rStyle w:val="Emphasis"/>
        </w:rPr>
        <w:t>conflict,</w:t>
      </w:r>
      <w:r w:rsidRPr="00676C82">
        <w:rPr>
          <w:rStyle w:val="Emphasis"/>
          <w:rFonts w:eastAsia="Garamond"/>
        </w:rPr>
        <w:t xml:space="preserve"> </w:t>
      </w:r>
      <w:r w:rsidRPr="00676C82">
        <w:rPr>
          <w:rStyle w:val="Emphasis"/>
        </w:rPr>
        <w:t>immigrants</w:t>
      </w:r>
      <w:r w:rsidRPr="00676C82">
        <w:rPr>
          <w:rStyle w:val="Emphasis"/>
          <w:rFonts w:eastAsia="Garamond"/>
        </w:rPr>
        <w:t xml:space="preserve"> </w:t>
      </w:r>
      <w:r w:rsidRPr="00676C82">
        <w:rPr>
          <w:rStyle w:val="Emphasis"/>
        </w:rPr>
        <w:t>rights</w:t>
      </w:r>
      <w:r w:rsidRPr="00A42D14">
        <w:rPr>
          <w:rStyle w:val="Emphasis"/>
          <w:sz w:val="8"/>
          <w:highlight w:val="cyan"/>
          <w:u w:val="none"/>
        </w:rPr>
        <w:t>.</w:t>
      </w:r>
      <w:r w:rsidRPr="00A42D14">
        <w:rPr>
          <w:rStyle w:val="Emphasis"/>
          <w:sz w:val="8"/>
          <w:u w:val="none"/>
        </w:rPr>
        <w:t xml:space="preserve"> </w:t>
      </w:r>
      <w:r w:rsidRPr="00A42D14">
        <w:rPr>
          <w:sz w:val="8"/>
        </w:rPr>
        <w:t>When</w:t>
      </w:r>
      <w:r w:rsidRPr="00A42D14">
        <w:rPr>
          <w:rFonts w:eastAsia="Garamond"/>
          <w:sz w:val="8"/>
        </w:rPr>
        <w:t xml:space="preserve"> </w:t>
      </w:r>
      <w:r w:rsidRPr="00A42D14">
        <w:rPr>
          <w:sz w:val="8"/>
        </w:rPr>
        <w:t>pared</w:t>
      </w:r>
      <w:r w:rsidRPr="00A42D14">
        <w:rPr>
          <w:rFonts w:eastAsia="Garamond"/>
          <w:sz w:val="8"/>
        </w:rPr>
        <w:t xml:space="preserve"> </w:t>
      </w:r>
      <w:r w:rsidRPr="00A42D14">
        <w:rPr>
          <w:sz w:val="8"/>
        </w:rPr>
        <w:t>down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thirteen</w:t>
      </w:r>
      <w:r w:rsidRPr="00A42D14">
        <w:rPr>
          <w:rFonts w:eastAsia="Garamond"/>
          <w:sz w:val="8"/>
        </w:rPr>
        <w:t xml:space="preserve"> </w:t>
      </w:r>
      <w:r w:rsidRPr="00A42D14">
        <w:rPr>
          <w:sz w:val="8"/>
        </w:rPr>
        <w:t>words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two</w:t>
      </w:r>
      <w:r w:rsidRPr="00A42D14">
        <w:rPr>
          <w:rFonts w:eastAsia="Garamond"/>
          <w:sz w:val="8"/>
        </w:rPr>
        <w:t xml:space="preserve"> </w:t>
      </w:r>
      <w:r w:rsidRPr="00A42D14">
        <w:rPr>
          <w:sz w:val="8"/>
        </w:rPr>
        <w:t>sentences,</w:t>
      </w:r>
      <w:r w:rsidRPr="00A42D14">
        <w:rPr>
          <w:rFonts w:eastAsia="Garamond"/>
          <w:sz w:val="8"/>
        </w:rPr>
        <w:t xml:space="preserve"> </w:t>
      </w:r>
      <w:r w:rsidRPr="00A42D14">
        <w:rPr>
          <w:rStyle w:val="StyleUnderline"/>
        </w:rPr>
        <w:t>one</w:t>
      </w:r>
      <w:r w:rsidRPr="00A42D14">
        <w:rPr>
          <w:rStyle w:val="StyleUnderline"/>
          <w:rFonts w:eastAsia="Garamond"/>
        </w:rPr>
        <w:t xml:space="preserve"> </w:t>
      </w:r>
      <w:r w:rsidRPr="00A42D14">
        <w:rPr>
          <w:rStyle w:val="StyleUnderline"/>
        </w:rPr>
        <w:t>cannot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wonder</w:t>
      </w:r>
      <w:r w:rsidRPr="00A42D14">
        <w:rPr>
          <w:rStyle w:val="StyleUnderline"/>
          <w:rFonts w:eastAsia="Garamond"/>
        </w:rPr>
        <w:t xml:space="preserve"> </w:t>
      </w:r>
      <w:r w:rsidRPr="00A42D14">
        <w:rPr>
          <w:rStyle w:val="StyleUnderline"/>
        </w:rPr>
        <w:t>why</w:t>
      </w:r>
      <w:r w:rsidRPr="00A42D14">
        <w:rPr>
          <w:rStyle w:val="StyleUnderline"/>
          <w:rFonts w:eastAsia="Garamond"/>
        </w:rPr>
        <w:t xml:space="preserve"> </w:t>
      </w:r>
      <w:r w:rsidRPr="00A42D14">
        <w:rPr>
          <w:rStyle w:val="StyleUnderline"/>
          <w:highlight w:val="cyan"/>
        </w:rPr>
        <w:t>questions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Emphasis"/>
          <w:highlight w:val="cyan"/>
        </w:rPr>
        <w:t>go</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heart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ethico-political</w:t>
      </w:r>
      <w:r w:rsidRPr="00A42D14">
        <w:rPr>
          <w:rStyle w:val="Emphasis"/>
        </w:rPr>
        <w:t>,</w:t>
      </w:r>
      <w:r w:rsidRPr="00A42D14">
        <w:rPr>
          <w:rStyle w:val="Emphasis"/>
          <w:rFonts w:eastAsia="Garamond"/>
        </w:rPr>
        <w:t xml:space="preserve"> </w:t>
      </w:r>
      <w:r w:rsidRPr="00A42D14">
        <w:rPr>
          <w:rStyle w:val="StyleUnderline"/>
        </w:rPr>
        <w:t>questions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ontology,</w:t>
      </w:r>
      <w:r w:rsidRPr="00A42D14">
        <w:rPr>
          <w:rStyle w:val="StyleUnderline"/>
          <w:rFonts w:eastAsia="Garamond"/>
        </w:rPr>
        <w:t xml:space="preserve"> </w:t>
      </w:r>
      <w:r w:rsidRPr="00A42D14">
        <w:rPr>
          <w:rStyle w:val="StyleUnderline"/>
          <w:highlight w:val="cyan"/>
        </w:rPr>
        <w:t>are</w:t>
      </w:r>
      <w:r w:rsidRPr="00A42D14">
        <w:rPr>
          <w:rStyle w:val="StyleUnderline"/>
          <w:rFonts w:eastAsia="Garamond"/>
        </w:rPr>
        <w:t xml:space="preserve"> </w:t>
      </w:r>
      <w:r w:rsidRPr="00A42D14">
        <w:rPr>
          <w:rStyle w:val="StyleUnderline"/>
        </w:rPr>
        <w:t>so</w:t>
      </w:r>
      <w:r w:rsidRPr="00A42D14">
        <w:rPr>
          <w:rStyle w:val="StyleUnderline"/>
          <w:rFonts w:eastAsia="Garamond"/>
        </w:rPr>
        <w:t xml:space="preserve"> </w:t>
      </w:r>
      <w:r w:rsidRPr="00A42D14">
        <w:rPr>
          <w:rStyle w:val="StyleUnderline"/>
          <w:highlight w:val="cyan"/>
        </w:rPr>
        <w:t>unspeakable</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intellectual</w:t>
      </w:r>
      <w:r w:rsidRPr="00A42D14">
        <w:rPr>
          <w:rStyle w:val="StyleUnderline"/>
          <w:rFonts w:eastAsia="Garamond"/>
        </w:rPr>
        <w:t xml:space="preserve"> </w:t>
      </w:r>
      <w:r w:rsidRPr="00A42D14">
        <w:rPr>
          <w:rStyle w:val="StyleUnderline"/>
        </w:rPr>
        <w:t>meditations,</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broadsides</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Clearly</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can</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spoken,</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child</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those</w:t>
      </w:r>
      <w:r w:rsidRPr="00A42D14">
        <w:rPr>
          <w:rFonts w:eastAsia="Garamond"/>
          <w:sz w:val="8"/>
        </w:rPr>
        <w:t xml:space="preserve"> </w:t>
      </w:r>
      <w:r w:rsidRPr="00A42D14">
        <w:rPr>
          <w:sz w:val="8"/>
        </w:rPr>
        <w:t>lines,</w:t>
      </w:r>
      <w:r w:rsidRPr="00A42D14">
        <w:rPr>
          <w:rFonts w:eastAsia="Garamond"/>
          <w:sz w:val="8"/>
        </w:rPr>
        <w:t xml:space="preserve"> </w:t>
      </w:r>
      <w:r w:rsidRPr="00A42D14">
        <w:rPr>
          <w:sz w:val="8"/>
        </w:rPr>
        <w:t>so</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would</w:t>
      </w:r>
      <w:r w:rsidRPr="00A42D14">
        <w:rPr>
          <w:rFonts w:eastAsia="Garamond"/>
          <w:sz w:val="8"/>
        </w:rPr>
        <w:t xml:space="preserve"> </w:t>
      </w:r>
      <w:r w:rsidRPr="00A42D14">
        <w:rPr>
          <w:sz w:val="8"/>
        </w:rPr>
        <w:t>pose</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problem</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scholar,</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activist,</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filmmaker.</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yet,</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also</w:t>
      </w:r>
      <w:r w:rsidRPr="00A42D14">
        <w:rPr>
          <w:rFonts w:eastAsia="Garamond"/>
          <w:sz w:val="8"/>
        </w:rPr>
        <w:t xml:space="preserve"> </w:t>
      </w:r>
      <w:r w:rsidRPr="00A42D14">
        <w:rPr>
          <w:sz w:val="8"/>
        </w:rPr>
        <w:t>clear</w:t>
      </w:r>
      <w:r w:rsidRPr="00A42D14">
        <w:rPr>
          <w:rFonts w:eastAsia="Garamond"/>
          <w:sz w:val="8"/>
        </w:rPr>
        <w:t>—</w:t>
      </w:r>
      <w:r w:rsidRPr="00A42D14">
        <w:rPr>
          <w:sz w:val="8"/>
        </w:rPr>
        <w:t>if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filmographies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directors,</w:t>
      </w:r>
      <w:r w:rsidRPr="00A42D14">
        <w:rPr>
          <w:rFonts w:eastAsia="Garamond"/>
          <w:sz w:val="8"/>
        </w:rPr>
        <w:t xml:space="preserve"> </w:t>
      </w:r>
      <w:r w:rsidRPr="00A42D14">
        <w:rPr>
          <w:sz w:val="8"/>
        </w:rPr>
        <w:t>the</w:t>
      </w:r>
      <w:r w:rsidRPr="00A42D14">
        <w:rPr>
          <w:rFonts w:eastAsia="Garamond"/>
          <w:sz w:val="8"/>
        </w:rPr>
        <w:t xml:space="preserve"> </w:t>
      </w:r>
      <w:r w:rsidRPr="00A42D14">
        <w:rPr>
          <w:rStyle w:val="StyleUnderline"/>
          <w:highlight w:val="cyan"/>
        </w:rPr>
        <w:t>archive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progressive</w:t>
      </w:r>
      <w:r w:rsidRPr="00A42D14">
        <w:rPr>
          <w:rStyle w:val="StyleUnderline"/>
          <w:rFonts w:eastAsia="Garamond"/>
          <w:highlight w:val="cyan"/>
        </w:rPr>
        <w:t xml:space="preserve"> </w:t>
      </w:r>
      <w:r w:rsidRPr="00A42D14">
        <w:rPr>
          <w:rStyle w:val="StyleUnderline"/>
          <w:highlight w:val="cyan"/>
        </w:rPr>
        <w:t>scholars</w:t>
      </w:r>
      <w:r w:rsidRPr="00A42D14">
        <w:rPr>
          <w:rStyle w:val="StyleUnderline"/>
        </w:rPr>
        <w:t>,</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plethora</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Left-wing</w:t>
      </w:r>
      <w:r w:rsidRPr="00A42D14">
        <w:rPr>
          <w:rStyle w:val="StyleUnderline"/>
          <w:rFonts w:eastAsia="Garamond"/>
        </w:rPr>
        <w:t xml:space="preserve"> </w:t>
      </w:r>
      <w:r w:rsidRPr="00A42D14">
        <w:rPr>
          <w:rStyle w:val="StyleUnderline"/>
        </w:rPr>
        <w:t>broadsides</w:t>
      </w:r>
      <w:r w:rsidRPr="00A42D14">
        <w:rPr>
          <w:rStyle w:val="StyleUnderline"/>
          <w:rFonts w:eastAsia="Garamond"/>
        </w:rPr>
        <w:t xml:space="preserve"> </w:t>
      </w:r>
      <w:r w:rsidRPr="00A42D14">
        <w:rPr>
          <w:rStyle w:val="StyleUnderline"/>
        </w:rPr>
        <w:t>are</w:t>
      </w:r>
      <w:r w:rsidRPr="00A42D14">
        <w:rPr>
          <w:rStyle w:val="StyleUnderline"/>
          <w:rFonts w:eastAsia="Garamond"/>
        </w:rPr>
        <w:t xml:space="preserve"> </w:t>
      </w:r>
      <w:r w:rsidRPr="00A42D14">
        <w:rPr>
          <w:rStyle w:val="StyleUnderline"/>
        </w:rPr>
        <w:t>anything</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go</w:t>
      </w:r>
      <w:r w:rsidRPr="00A42D14">
        <w:rPr>
          <w:rStyle w:val="StyleUnderline"/>
          <w:rFonts w:eastAsia="Garamond"/>
        </w:rPr>
        <w:t xml:space="preserve"> </w:t>
      </w:r>
      <w:r w:rsidRPr="00A42D14">
        <w:rPr>
          <w:rStyle w:val="StyleUnderline"/>
        </w:rPr>
        <w:t>by</w:t>
      </w:r>
      <w:r w:rsidRPr="00A42D14">
        <w:rPr>
          <w:rStyle w:val="StyleUnderline"/>
          <w:rFonts w:eastAsia="Garamond"/>
        </w:rPr>
        <w:t>—</w:t>
      </w:r>
      <w:r w:rsidRPr="00A42D14">
        <w:rPr>
          <w:rStyle w:val="StyleUnderline"/>
          <w:highlight w:val="cyan"/>
        </w:rPr>
        <w:t>is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StyleUnderline"/>
          <w:highlight w:val="cyan"/>
        </w:rPr>
        <w:t>what</w:t>
      </w:r>
      <w:r w:rsidRPr="00A42D14">
        <w:rPr>
          <w:rStyle w:val="StyleUnderline"/>
          <w:rFonts w:eastAsia="Garamond"/>
          <w:highlight w:val="cyan"/>
        </w:rPr>
        <w:t xml:space="preserve"> </w:t>
      </w:r>
      <w:r w:rsidRPr="00A42D14">
        <w:rPr>
          <w:rStyle w:val="StyleUnderline"/>
          <w:highlight w:val="cyan"/>
        </w:rPr>
        <w:t>can</w:t>
      </w:r>
      <w:r w:rsidRPr="00A42D14">
        <w:rPr>
          <w:rStyle w:val="StyleUnderline"/>
          <w:rFonts w:eastAsia="Garamond"/>
          <w:highlight w:val="cyan"/>
        </w:rPr>
        <w:t xml:space="preserve"> </w:t>
      </w:r>
      <w:r w:rsidRPr="00A42D14">
        <w:rPr>
          <w:rStyle w:val="StyleUnderline"/>
          <w:highlight w:val="cyan"/>
        </w:rPr>
        <w:t>so</w:t>
      </w:r>
      <w:r w:rsidRPr="00A42D14">
        <w:rPr>
          <w:rStyle w:val="StyleUnderline"/>
          <w:rFonts w:eastAsia="Garamond"/>
          <w:highlight w:val="cyan"/>
        </w:rPr>
        <w:t xml:space="preserve"> </w:t>
      </w:r>
      <w:r w:rsidRPr="00A42D14">
        <w:rPr>
          <w:rStyle w:val="StyleUnderline"/>
          <w:highlight w:val="cyan"/>
        </w:rPr>
        <w:t>easily</w:t>
      </w:r>
      <w:r w:rsidRPr="00A42D14">
        <w:rPr>
          <w:rStyle w:val="StyleUnderline"/>
          <w:rFonts w:eastAsia="Garamond"/>
          <w:highlight w:val="cyan"/>
        </w:rPr>
        <w:t xml:space="preserve"> </w:t>
      </w:r>
      <w:r w:rsidRPr="00A42D14">
        <w:rPr>
          <w:rStyle w:val="StyleUnderline"/>
          <w:highlight w:val="cyan"/>
        </w:rPr>
        <w:t>be</w:t>
      </w:r>
      <w:r w:rsidRPr="00A42D14">
        <w:rPr>
          <w:rStyle w:val="StyleUnderline"/>
          <w:rFonts w:eastAsia="Garamond"/>
          <w:highlight w:val="cyan"/>
        </w:rPr>
        <w:t xml:space="preserve"> </w:t>
      </w:r>
      <w:r w:rsidRPr="00A42D14">
        <w:rPr>
          <w:rStyle w:val="StyleUnderline"/>
          <w:highlight w:val="cyan"/>
        </w:rPr>
        <w:t>spoken</w:t>
      </w:r>
      <w:r w:rsidRPr="00A42D14">
        <w:rPr>
          <w:rStyle w:val="StyleUnderline"/>
          <w:rFonts w:eastAsia="Garamond"/>
          <w:highlight w:val="cyan"/>
        </w:rPr>
        <w:t xml:space="preserve"> </w:t>
      </w:r>
      <w:r w:rsidRPr="00A42D14">
        <w:rPr>
          <w:rStyle w:val="StyleUnderline"/>
          <w:highlight w:val="cyan"/>
        </w:rPr>
        <w:t>is</w:t>
      </w:r>
      <w:r w:rsidRPr="00A42D14">
        <w:rPr>
          <w:rStyle w:val="StyleUnderline"/>
          <w:rFonts w:eastAsia="Garamond"/>
          <w:highlight w:val="cyan"/>
        </w:rPr>
        <w:t xml:space="preserve"> </w:t>
      </w:r>
      <w:r w:rsidRPr="00A42D14">
        <w:rPr>
          <w:rStyle w:val="StyleUnderline"/>
          <w:highlight w:val="cyan"/>
        </w:rPr>
        <w:t>now</w:t>
      </w:r>
      <w:r w:rsidRPr="00A42D14">
        <w:rPr>
          <w:rStyle w:val="StyleUnderline"/>
          <w:rFonts w:eastAsia="Garamond"/>
        </w:rPr>
        <w:t xml:space="preserve"> </w:t>
      </w:r>
      <w:r w:rsidRPr="00A42D14">
        <w:rPr>
          <w:rStyle w:val="StyleUnderline"/>
        </w:rPr>
        <w:t>(five</w:t>
      </w:r>
      <w:r w:rsidRPr="00A42D14">
        <w:rPr>
          <w:rStyle w:val="StyleUnderline"/>
          <w:rFonts w:eastAsia="Garamond"/>
        </w:rPr>
        <w:t xml:space="preserve"> </w:t>
      </w:r>
      <w:r w:rsidRPr="00A42D14">
        <w:rPr>
          <w:rStyle w:val="StyleUnderline"/>
        </w:rPr>
        <w:t>hundred</w:t>
      </w:r>
      <w:r w:rsidRPr="00A42D14">
        <w:rPr>
          <w:rStyle w:val="StyleUnderline"/>
          <w:rFonts w:eastAsia="Garamond"/>
        </w:rPr>
        <w:t xml:space="preserve"> </w:t>
      </w:r>
      <w:r w:rsidRPr="00A42D14">
        <w:rPr>
          <w:rStyle w:val="StyleUnderline"/>
        </w:rPr>
        <w:t>years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two</w:t>
      </w:r>
      <w:r w:rsidRPr="00A42D14">
        <w:rPr>
          <w:rStyle w:val="StyleUnderline"/>
          <w:rFonts w:eastAsia="Garamond"/>
        </w:rPr>
        <w:t xml:space="preserve"> </w:t>
      </w:r>
      <w:r w:rsidRPr="00A42D14">
        <w:rPr>
          <w:rStyle w:val="StyleUnderline"/>
        </w:rPr>
        <w:t>hundred</w:t>
      </w:r>
      <w:r w:rsidRPr="00A42D14">
        <w:rPr>
          <w:rStyle w:val="StyleUnderline"/>
          <w:rFonts w:eastAsia="Garamond"/>
        </w:rPr>
        <w:t xml:space="preserve"> </w:t>
      </w:r>
      <w:r w:rsidRPr="00A42D14">
        <w:rPr>
          <w:rStyle w:val="StyleUnderline"/>
        </w:rPr>
        <w:t>fifty</w:t>
      </w:r>
      <w:r w:rsidRPr="00A42D14">
        <w:rPr>
          <w:rStyle w:val="StyleUnderline"/>
          <w:rFonts w:eastAsia="Garamond"/>
        </w:rPr>
        <w:t xml:space="preserve"> </w:t>
      </w:r>
      <w:r w:rsidRPr="00A42D14">
        <w:rPr>
          <w:rStyle w:val="StyleUnderline"/>
        </w:rPr>
        <w:t>million</w:t>
      </w:r>
      <w:r w:rsidRPr="00A42D14">
        <w:rPr>
          <w:rStyle w:val="StyleUnderline"/>
          <w:rFonts w:eastAsia="Garamond"/>
        </w:rPr>
        <w:t xml:space="preserve"> </w:t>
      </w:r>
      <w:r w:rsidRPr="00A42D14">
        <w:rPr>
          <w:rStyle w:val="StyleUnderline"/>
        </w:rPr>
        <w:t>Settlers/Masters</w:t>
      </w:r>
      <w:r w:rsidRPr="00A42D14">
        <w:rPr>
          <w:rStyle w:val="StyleUnderline"/>
          <w:rFonts w:eastAsia="Garamond"/>
        </w:rPr>
        <w:t xml:space="preserve"> </w:t>
      </w:r>
      <w:r w:rsidRPr="00A42D14">
        <w:rPr>
          <w:rStyle w:val="StyleUnderline"/>
        </w:rPr>
        <w:t>on)</w:t>
      </w:r>
      <w:r w:rsidRPr="00A42D14">
        <w:rPr>
          <w:rStyle w:val="StyleUnderline"/>
          <w:rFonts w:eastAsia="Garamond"/>
        </w:rPr>
        <w:t xml:space="preserve"> </w:t>
      </w:r>
      <w:r w:rsidRPr="00A42D14">
        <w:rPr>
          <w:rStyle w:val="StyleUnderline"/>
        </w:rPr>
        <w:t>so</w:t>
      </w:r>
      <w:r w:rsidRPr="00A42D14">
        <w:rPr>
          <w:rStyle w:val="StyleUnderline"/>
          <w:rFonts w:eastAsia="Garamond"/>
        </w:rPr>
        <w:t xml:space="preserve"> </w:t>
      </w:r>
      <w:r w:rsidRPr="00A42D14">
        <w:rPr>
          <w:rStyle w:val="StyleUnderline"/>
        </w:rPr>
        <w:t>ubiquitously</w:t>
      </w:r>
      <w:r w:rsidRPr="00A42D14">
        <w:rPr>
          <w:rStyle w:val="StyleUnderline"/>
          <w:rFonts w:eastAsia="Garamond"/>
        </w:rPr>
        <w:t xml:space="preserve"> </w:t>
      </w:r>
      <w:r w:rsidRPr="00A42D14">
        <w:rPr>
          <w:rStyle w:val="StyleUnderline"/>
        </w:rPr>
        <w:t>unspoken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rPr>
        <w:t>these</w:t>
      </w:r>
      <w:r w:rsidRPr="00A42D14">
        <w:rPr>
          <w:rStyle w:val="StyleUnderline"/>
          <w:rFonts w:eastAsia="Garamond"/>
        </w:rPr>
        <w:t xml:space="preserve"> </w:t>
      </w:r>
      <w:r w:rsidRPr="00A42D14">
        <w:rPr>
          <w:rStyle w:val="StyleUnderline"/>
        </w:rPr>
        <w:t>two</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sentences,</w:t>
      </w:r>
      <w:r w:rsidRPr="00A42D14">
        <w:rPr>
          <w:rStyle w:val="StyleUnderline"/>
          <w:rFonts w:eastAsia="Garamond"/>
        </w:rPr>
        <w:t xml:space="preserve"> </w:t>
      </w:r>
      <w:r w:rsidRPr="00A42D14">
        <w:rPr>
          <w:rStyle w:val="StyleUnderline"/>
        </w:rPr>
        <w:t>these</w:t>
      </w:r>
      <w:r w:rsidRPr="00A42D14">
        <w:rPr>
          <w:rStyle w:val="StyleUnderline"/>
          <w:rFonts w:eastAsia="Garamond"/>
        </w:rPr>
        <w:t xml:space="preserve"> </w:t>
      </w:r>
      <w:r w:rsidRPr="00A42D14">
        <w:rPr>
          <w:rStyle w:val="StyleUnderline"/>
        </w:rPr>
        <w:t>thirteen</w:t>
      </w:r>
      <w:r w:rsidRPr="00A42D14">
        <w:rPr>
          <w:rStyle w:val="StyleUnderline"/>
          <w:rFonts w:eastAsia="Garamond"/>
        </w:rPr>
        <w:t xml:space="preserve"> </w:t>
      </w:r>
      <w:r w:rsidRPr="00A42D14">
        <w:rPr>
          <w:rStyle w:val="StyleUnderline"/>
        </w:rPr>
        <w:t>words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rPr>
        <w:t>render</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speaker</w:t>
      </w:r>
      <w:r w:rsidRPr="00A42D14">
        <w:rPr>
          <w:rStyle w:val="StyleUnderline"/>
          <w:rFonts w:eastAsia="Garamond"/>
        </w:rPr>
        <w:t xml:space="preserve"> “</w:t>
      </w:r>
      <w:r w:rsidRPr="00A42D14">
        <w:rPr>
          <w:rStyle w:val="StyleUnderline"/>
        </w:rPr>
        <w:t>crazy</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become</w:t>
      </w:r>
      <w:r w:rsidRPr="00A42D14">
        <w:rPr>
          <w:rStyle w:val="StyleUnderline"/>
          <w:rFonts w:eastAsia="Garamond"/>
        </w:rPr>
        <w:t xml:space="preserve"> </w:t>
      </w:r>
      <w:r w:rsidRPr="00A42D14">
        <w:rPr>
          <w:rStyle w:val="StyleUnderline"/>
        </w:rPr>
        <w:t>themselves</w:t>
      </w:r>
      <w:r w:rsidRPr="00A42D14">
        <w:rPr>
          <w:rStyle w:val="StyleUnderline"/>
          <w:rFonts w:eastAsia="Garamond"/>
        </w:rPr>
        <w:t xml:space="preserve"> </w:t>
      </w:r>
      <w:r w:rsidRPr="00A42D14">
        <w:rPr>
          <w:rStyle w:val="Emphasis"/>
          <w:highlight w:val="cyan"/>
        </w:rPr>
        <w:t>impossible</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imagine</w:t>
      </w:r>
      <w:r w:rsidRPr="00A42D14">
        <w:rPr>
          <w:rStyle w:val="StyleUnderline"/>
          <w:sz w:val="8"/>
          <w:u w:val="none"/>
        </w:rPr>
        <w:t xml:space="preserve">. </w:t>
      </w:r>
      <w:r w:rsidRPr="00A42D14">
        <w:rPr>
          <w:sz w:val="8"/>
        </w:rPr>
        <w:t>Soon</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will</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forty</w:t>
      </w:r>
      <w:r w:rsidRPr="00A42D14">
        <w:rPr>
          <w:rFonts w:eastAsia="Garamond"/>
          <w:sz w:val="8"/>
        </w:rPr>
        <w:t xml:space="preserve"> </w:t>
      </w:r>
      <w:r w:rsidRPr="00A42D14">
        <w:rPr>
          <w:sz w:val="8"/>
        </w:rPr>
        <w:t>years</w:t>
      </w:r>
      <w:r w:rsidRPr="00A42D14">
        <w:rPr>
          <w:rFonts w:eastAsia="Garamond"/>
          <w:sz w:val="8"/>
        </w:rPr>
        <w:t xml:space="preserve"> </w:t>
      </w:r>
      <w:r w:rsidRPr="00A42D14">
        <w:rPr>
          <w:sz w:val="8"/>
        </w:rPr>
        <w:t>since</w:t>
      </w:r>
      <w:r w:rsidRPr="00A42D14">
        <w:rPr>
          <w:rFonts w:eastAsia="Garamond"/>
          <w:sz w:val="8"/>
        </w:rPr>
        <w:t xml:space="preserve"> </w:t>
      </w:r>
      <w:r w:rsidRPr="00A42D14">
        <w:rPr>
          <w:sz w:val="8"/>
        </w:rPr>
        <w:t>radical</w:t>
      </w:r>
      <w:r w:rsidRPr="00A42D14">
        <w:rPr>
          <w:rFonts w:eastAsia="Garamond"/>
          <w:sz w:val="8"/>
        </w:rPr>
        <w:t xml:space="preserve"> </w:t>
      </w:r>
      <w:r w:rsidRPr="00A42D14">
        <w:rPr>
          <w:sz w:val="8"/>
        </w:rPr>
        <w:t>politics,</w:t>
      </w:r>
      <w:r w:rsidRPr="00A42D14">
        <w:rPr>
          <w:rFonts w:eastAsia="Garamond"/>
          <w:sz w:val="8"/>
        </w:rPr>
        <w:t xml:space="preserve"> </w:t>
      </w:r>
      <w:r w:rsidRPr="00A42D14">
        <w:rPr>
          <w:sz w:val="8"/>
        </w:rPr>
        <w:t>Left-leaning</w:t>
      </w:r>
      <w:r w:rsidRPr="00A42D14">
        <w:rPr>
          <w:rFonts w:eastAsia="Garamond"/>
          <w:sz w:val="8"/>
        </w:rPr>
        <w:t xml:space="preserve"> </w:t>
      </w:r>
      <w:r w:rsidRPr="00A42D14">
        <w:rPr>
          <w:sz w:val="8"/>
        </w:rPr>
        <w:t>scholarship,</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began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unspeakable.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1960s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early</w:t>
      </w:r>
      <w:r w:rsidRPr="00A42D14">
        <w:rPr>
          <w:rFonts w:eastAsia="Garamond"/>
          <w:sz w:val="8"/>
        </w:rPr>
        <w:t xml:space="preserve"> </w:t>
      </w:r>
      <w:r w:rsidRPr="00A42D14">
        <w:rPr>
          <w:sz w:val="8"/>
        </w:rPr>
        <w:t>1970s</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questions</w:t>
      </w:r>
      <w:r w:rsidRPr="00A42D14">
        <w:rPr>
          <w:rStyle w:val="StyleUnderline"/>
          <w:rFonts w:eastAsia="Garamond"/>
          <w:highlight w:val="cyan"/>
        </w:rPr>
        <w:t xml:space="preserve"> </w:t>
      </w:r>
      <w:r w:rsidRPr="00A42D14">
        <w:rPr>
          <w:rStyle w:val="StyleUnderline"/>
          <w:highlight w:val="cyan"/>
        </w:rPr>
        <w:t>asked</w:t>
      </w:r>
      <w:r w:rsidRPr="00A42D14">
        <w:rPr>
          <w:rStyle w:val="StyleUnderline"/>
          <w:rFonts w:eastAsia="Garamond"/>
          <w:highlight w:val="cyan"/>
        </w:rPr>
        <w:t xml:space="preserve"> </w:t>
      </w:r>
      <w:r w:rsidRPr="00A42D14">
        <w:rPr>
          <w:rStyle w:val="StyleUnderline"/>
          <w:highlight w:val="cyan"/>
        </w:rPr>
        <w:t>by</w:t>
      </w:r>
      <w:r w:rsidRPr="00A42D14">
        <w:rPr>
          <w:rStyle w:val="StyleUnderline"/>
          <w:rFonts w:eastAsia="Garamond"/>
          <w:highlight w:val="cyan"/>
        </w:rPr>
        <w:t xml:space="preserve"> </w:t>
      </w:r>
      <w:r w:rsidRPr="00A42D14">
        <w:rPr>
          <w:rStyle w:val="StyleUnderline"/>
          <w:highlight w:val="cyan"/>
        </w:rPr>
        <w:t>radical</w:t>
      </w:r>
      <w:r w:rsidRPr="00A42D14">
        <w:rPr>
          <w:rStyle w:val="StyleUnderline"/>
          <w:rFonts w:eastAsia="Garamond"/>
          <w:highlight w:val="cyan"/>
        </w:rPr>
        <w:t xml:space="preserve"> </w:t>
      </w:r>
      <w:r w:rsidRPr="00A42D14">
        <w:rPr>
          <w:rStyle w:val="StyleUnderline"/>
          <w:highlight w:val="cyan"/>
        </w:rPr>
        <w:t>politic</w:t>
      </w:r>
      <w:r w:rsidRPr="00676C82">
        <w:rPr>
          <w:rStyle w:val="StyleUnderline"/>
        </w:rPr>
        <w:t>s</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scholarship</w:t>
      </w:r>
      <w:r w:rsidRPr="00676C82">
        <w:rPr>
          <w:rStyle w:val="StyleUnderline"/>
          <w:rFonts w:eastAsia="Garamond"/>
        </w:rPr>
        <w:t xml:space="preserve"> </w:t>
      </w:r>
      <w:r w:rsidRPr="00A42D14">
        <w:rPr>
          <w:rStyle w:val="StyleUnderline"/>
          <w:highlight w:val="cyan"/>
        </w:rPr>
        <w:t>were</w:t>
      </w:r>
      <w:r w:rsidRPr="00A42D14">
        <w:rPr>
          <w:rStyle w:val="StyleUnderline"/>
          <w:rFonts w:eastAsia="Garamond"/>
          <w:highlight w:val="cyan"/>
        </w:rPr>
        <w:t xml:space="preserve"> </w:t>
      </w:r>
      <w:r w:rsidRPr="00A42D14">
        <w:rPr>
          <w:rStyle w:val="StyleUnderline"/>
          <w:highlight w:val="cyan"/>
        </w:rPr>
        <w:t>not</w:t>
      </w:r>
      <w:r w:rsidRPr="00A42D14">
        <w:rPr>
          <w:rStyle w:val="StyleUnderline"/>
          <w:rFonts w:eastAsia="Garamond"/>
          <w:highlight w:val="cyan"/>
        </w:rPr>
        <w:t xml:space="preserve"> “</w:t>
      </w:r>
      <w:r w:rsidRPr="00A42D14">
        <w:rPr>
          <w:rStyle w:val="StyleUnderline"/>
          <w:highlight w:val="cyan"/>
        </w:rPr>
        <w:t>Should</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highlight w:val="cyan"/>
        </w:rPr>
        <w:t xml:space="preserve"> </w:t>
      </w:r>
      <w:r w:rsidRPr="00A42D14">
        <w:rPr>
          <w:rStyle w:val="StyleUnderline"/>
          <w:highlight w:val="cyan"/>
        </w:rPr>
        <w:t>be</w:t>
      </w:r>
      <w:r w:rsidRPr="00A42D14">
        <w:rPr>
          <w:rStyle w:val="StyleUnderline"/>
          <w:rFonts w:eastAsia="Garamond"/>
          <w:highlight w:val="cyan"/>
        </w:rPr>
        <w:t xml:space="preserve"> </w:t>
      </w:r>
      <w:r w:rsidRPr="00A42D14">
        <w:rPr>
          <w:rStyle w:val="StyleUnderline"/>
          <w:highlight w:val="cyan"/>
        </w:rPr>
        <w:t>overthrown?</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even</w:t>
      </w:r>
      <w:r w:rsidRPr="00A42D14">
        <w:rPr>
          <w:rStyle w:val="StyleUnderline"/>
          <w:rFonts w:eastAsia="Garamond"/>
        </w:rPr>
        <w:t xml:space="preserve"> “</w:t>
      </w:r>
      <w:r w:rsidRPr="00A42D14">
        <w:rPr>
          <w:rStyle w:val="StyleUnderline"/>
        </w:rPr>
        <w:t>Would</w:t>
      </w:r>
      <w:r w:rsidRPr="00A42D14">
        <w:rPr>
          <w:rStyle w:val="StyleUnderline"/>
          <w:rFonts w:eastAsia="Garamond"/>
        </w:rPr>
        <w:t xml:space="preserve"> </w:t>
      </w:r>
      <w:r w:rsidRPr="00A42D14">
        <w:rPr>
          <w:rStyle w:val="StyleUnderline"/>
        </w:rPr>
        <w:t>it</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overthrown?</w:t>
      </w:r>
      <w:r w:rsidRPr="00A42D14">
        <w:rPr>
          <w:rStyle w:val="StyleUnderline"/>
          <w:rFonts w:eastAsia="Garamond"/>
        </w:rPr>
        <w:t xml:space="preserve">” </w:t>
      </w:r>
      <w:r w:rsidRPr="00A42D14">
        <w:rPr>
          <w:rStyle w:val="StyleUnderline"/>
          <w:highlight w:val="cyan"/>
        </w:rPr>
        <w:t>but</w:t>
      </w:r>
      <w:r w:rsidRPr="00A42D14">
        <w:rPr>
          <w:rStyle w:val="StyleUnderline"/>
          <w:rFonts w:eastAsia="Garamond"/>
          <w:highlight w:val="cyan"/>
        </w:rPr>
        <w:t xml:space="preserve"> </w:t>
      </w:r>
      <w:r w:rsidRPr="00A42D14">
        <w:rPr>
          <w:rStyle w:val="StyleUnderline"/>
          <w:highlight w:val="cyan"/>
        </w:rPr>
        <w:t>rather</w:t>
      </w:r>
      <w:r w:rsidRPr="00A42D14">
        <w:rPr>
          <w:rStyle w:val="StyleUnderline"/>
          <w:rFonts w:eastAsia="Garamond"/>
          <w:highlight w:val="cyan"/>
        </w:rPr>
        <w:t xml:space="preserve"> </w:t>
      </w:r>
      <w:r w:rsidRPr="00A42D14">
        <w:rPr>
          <w:rStyle w:val="StyleUnderline"/>
          <w:highlight w:val="cyan"/>
        </w:rPr>
        <w:t>when</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how</w:t>
      </w:r>
      <w:r w:rsidRPr="00A42D14">
        <w:rPr>
          <w:rFonts w:eastAsia="Garamond"/>
          <w:sz w:val="8"/>
        </w:rPr>
        <w:t>—</w:t>
      </w:r>
      <w:r w:rsidRPr="00A42D14">
        <w:rPr>
          <w:sz w:val="8"/>
        </w:rPr>
        <w:t>and,</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some,</w:t>
      </w:r>
      <w:r w:rsidRPr="00A42D14">
        <w:rPr>
          <w:rFonts w:eastAsia="Garamond"/>
          <w:sz w:val="8"/>
        </w:rPr>
        <w:t xml:space="preserve"> </w:t>
      </w:r>
      <w:r w:rsidRPr="00A42D14">
        <w:rPr>
          <w:sz w:val="8"/>
        </w:rPr>
        <w:t>what</w:t>
      </w:r>
      <w:r w:rsidRPr="00A42D14">
        <w:rPr>
          <w:rFonts w:eastAsia="Garamond"/>
          <w:sz w:val="8"/>
        </w:rPr>
        <w:t>—</w:t>
      </w:r>
      <w:r w:rsidRPr="00A42D14">
        <w:rPr>
          <w:rStyle w:val="StyleUnderline"/>
        </w:rPr>
        <w:t>would</w:t>
      </w:r>
      <w:r w:rsidRPr="00A42D14">
        <w:rPr>
          <w:rStyle w:val="StyleUnderline"/>
          <w:rFonts w:eastAsia="Garamond"/>
        </w:rPr>
        <w:t xml:space="preserve"> </w:t>
      </w:r>
      <w:r w:rsidRPr="00A42D14">
        <w:rPr>
          <w:rStyle w:val="StyleUnderline"/>
        </w:rPr>
        <w:t>come</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its</w:t>
      </w:r>
      <w:r w:rsidRPr="00A42D14">
        <w:rPr>
          <w:rStyle w:val="StyleUnderline"/>
          <w:rFonts w:eastAsia="Garamond"/>
        </w:rPr>
        <w:t xml:space="preserve"> </w:t>
      </w:r>
      <w:r w:rsidRPr="00A42D14">
        <w:rPr>
          <w:rStyle w:val="StyleUnderline"/>
        </w:rPr>
        <w:t>wake.</w:t>
      </w:r>
      <w:r w:rsidRPr="00A42D14">
        <w:rPr>
          <w:rStyle w:val="StyleUnderline"/>
          <w:rFonts w:eastAsia="Garamond"/>
        </w:rPr>
        <w:t xml:space="preserve"> </w:t>
      </w:r>
      <w:r w:rsidRPr="00A42D14">
        <w:rPr>
          <w:rStyle w:val="StyleUnderline"/>
        </w:rPr>
        <w:t>Those</w:t>
      </w:r>
      <w:r w:rsidRPr="00A42D14">
        <w:rPr>
          <w:rStyle w:val="StyleUnderline"/>
          <w:rFonts w:eastAsia="Garamond"/>
        </w:rPr>
        <w:t xml:space="preserve"> </w:t>
      </w:r>
      <w:r w:rsidRPr="00A42D14">
        <w:rPr>
          <w:rStyle w:val="StyleUnderline"/>
        </w:rPr>
        <w:t>steadfast</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conviction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highlight w:val="cyan"/>
        </w:rPr>
        <w:t>there</w:t>
      </w:r>
      <w:r w:rsidRPr="00A42D14">
        <w:rPr>
          <w:rStyle w:val="StyleUnderline"/>
          <w:rFonts w:eastAsia="Garamond"/>
          <w:highlight w:val="cyan"/>
        </w:rPr>
        <w:t xml:space="preserve"> </w:t>
      </w:r>
      <w:r w:rsidRPr="00A42D14">
        <w:rPr>
          <w:rStyle w:val="StyleUnderline"/>
          <w:highlight w:val="cyan"/>
        </w:rPr>
        <w:t>remained</w:t>
      </w:r>
      <w:r w:rsidRPr="00A42D14">
        <w:rPr>
          <w:rStyle w:val="StyleUnderline"/>
          <w:rFonts w:eastAsia="Garamond"/>
          <w:highlight w:val="cyan"/>
        </w:rPr>
        <w:t xml:space="preserve"> </w:t>
      </w:r>
      <w:r w:rsidRPr="00A42D14">
        <w:rPr>
          <w:rStyle w:val="StyleUnderline"/>
          <w:highlight w:val="cyan"/>
        </w:rPr>
        <w:t>a</w:t>
      </w:r>
      <w:r w:rsidRPr="00A42D14">
        <w:rPr>
          <w:rStyle w:val="StyleUnderline"/>
          <w:rFonts w:eastAsia="Garamond"/>
          <w:highlight w:val="cyan"/>
        </w:rPr>
        <w:t xml:space="preserve"> </w:t>
      </w:r>
      <w:r w:rsidRPr="00A42D14">
        <w:rPr>
          <w:rStyle w:val="StyleUnderline"/>
          <w:highlight w:val="cyan"/>
        </w:rPr>
        <w:t>discernable</w:t>
      </w:r>
      <w:r w:rsidRPr="00A42D14">
        <w:rPr>
          <w:rStyle w:val="StyleUnderline"/>
          <w:rFonts w:eastAsia="Garamond"/>
          <w:highlight w:val="cyan"/>
        </w:rPr>
        <w:t xml:space="preserve"> </w:t>
      </w:r>
      <w:r w:rsidRPr="00A42D14">
        <w:rPr>
          <w:rStyle w:val="StyleUnderline"/>
          <w:highlight w:val="cyan"/>
        </w:rPr>
        <w:t>quantum</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ethics</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U.S.</w:t>
      </w:r>
      <w:r w:rsidRPr="00A42D14">
        <w:rPr>
          <w:rStyle w:val="StyleUnderline"/>
          <w:rFonts w:eastAsia="Garamond"/>
        </w:rPr>
        <w:t xml:space="preserve"> </w:t>
      </w:r>
      <w:r w:rsidRPr="00A42D14">
        <w:rPr>
          <w:rStyle w:val="StyleUnderline"/>
        </w:rPr>
        <w:t>writ</w:t>
      </w:r>
      <w:r w:rsidRPr="00A42D14">
        <w:rPr>
          <w:rStyle w:val="StyleUnderline"/>
          <w:rFonts w:eastAsia="Garamond"/>
        </w:rPr>
        <w:t xml:space="preserve"> </w:t>
      </w:r>
      <w:r w:rsidRPr="00A42D14">
        <w:rPr>
          <w:rStyle w:val="StyleUnderline"/>
        </w:rPr>
        <w:t>large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here</w:t>
      </w:r>
      <w:r w:rsidRPr="00A42D14">
        <w:rPr>
          <w:rFonts w:eastAsia="Garamond"/>
          <w:sz w:val="8"/>
        </w:rPr>
        <w:t xml:space="preserve"> </w:t>
      </w:r>
      <w:r w:rsidRPr="00A42D14">
        <w:rPr>
          <w:sz w:val="8"/>
        </w:rPr>
        <w:t>I</w:t>
      </w:r>
      <w:r w:rsidRPr="00A42D14">
        <w:rPr>
          <w:rFonts w:eastAsia="Garamond"/>
          <w:sz w:val="8"/>
        </w:rPr>
        <w:t xml:space="preserve"> </w:t>
      </w:r>
      <w:r w:rsidRPr="00A42D14">
        <w:rPr>
          <w:sz w:val="8"/>
        </w:rPr>
        <w:t>am</w:t>
      </w:r>
      <w:r w:rsidRPr="00A42D14">
        <w:rPr>
          <w:rFonts w:eastAsia="Garamond"/>
          <w:sz w:val="8"/>
        </w:rPr>
        <w:t xml:space="preserve"> </w:t>
      </w:r>
      <w:r w:rsidRPr="00A42D14">
        <w:rPr>
          <w:sz w:val="8"/>
        </w:rPr>
        <w:t>speaking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everyone</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Martin</w:t>
      </w:r>
      <w:r w:rsidRPr="00A42D14">
        <w:rPr>
          <w:rFonts w:eastAsia="Garamond"/>
          <w:sz w:val="8"/>
        </w:rPr>
        <w:t xml:space="preserve"> </w:t>
      </w:r>
      <w:r w:rsidRPr="00A42D14">
        <w:rPr>
          <w:sz w:val="8"/>
        </w:rPr>
        <w:t>Luther</w:t>
      </w:r>
      <w:r w:rsidRPr="00A42D14">
        <w:rPr>
          <w:rFonts w:eastAsia="Garamond"/>
          <w:sz w:val="8"/>
        </w:rPr>
        <w:t xml:space="preserve"> </w:t>
      </w:r>
      <w:r w:rsidRPr="00A42D14">
        <w:rPr>
          <w:sz w:val="8"/>
        </w:rPr>
        <w:t>King,</w:t>
      </w:r>
      <w:r w:rsidRPr="00A42D14">
        <w:rPr>
          <w:rFonts w:eastAsia="Garamond"/>
          <w:sz w:val="8"/>
        </w:rPr>
        <w:t xml:space="preserve"> </w:t>
      </w:r>
      <w:r w:rsidRPr="00A42D14">
        <w:rPr>
          <w:sz w:val="8"/>
        </w:rPr>
        <w:t>Jr.,</w:t>
      </w:r>
      <w:r w:rsidRPr="00A42D14">
        <w:rPr>
          <w:rFonts w:eastAsia="Garamond"/>
          <w:sz w:val="8"/>
        </w:rPr>
        <w:t xml:space="preserve"> </w:t>
      </w:r>
      <w:r w:rsidRPr="00A42D14">
        <w:rPr>
          <w:sz w:val="8"/>
        </w:rPr>
        <w:t>prior</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his</w:t>
      </w:r>
      <w:r w:rsidRPr="00A42D14">
        <w:rPr>
          <w:rFonts w:eastAsia="Garamond"/>
          <w:sz w:val="8"/>
        </w:rPr>
        <w:t xml:space="preserve"> </w:t>
      </w:r>
      <w:r w:rsidRPr="00A42D14">
        <w:rPr>
          <w:sz w:val="8"/>
        </w:rPr>
        <w:t>1968</w:t>
      </w:r>
      <w:r w:rsidRPr="00A42D14">
        <w:rPr>
          <w:rFonts w:eastAsia="Garamond"/>
          <w:sz w:val="8"/>
        </w:rPr>
        <w:t xml:space="preserve"> </w:t>
      </w:r>
      <w:r w:rsidRPr="00A42D14">
        <w:rPr>
          <w:sz w:val="8"/>
        </w:rPr>
        <w:t>shift,</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Tom</w:t>
      </w:r>
      <w:r w:rsidRPr="00A42D14">
        <w:rPr>
          <w:rFonts w:eastAsia="Garamond"/>
          <w:sz w:val="8"/>
        </w:rPr>
        <w:t xml:space="preserve"> </w:t>
      </w:r>
      <w:r w:rsidRPr="00A42D14">
        <w:rPr>
          <w:sz w:val="8"/>
        </w:rPr>
        <w:t>Hayden</w:t>
      </w:r>
      <w:r w:rsidRPr="00A42D14">
        <w:rPr>
          <w:rFonts w:eastAsia="Garamond"/>
          <w:sz w:val="8"/>
        </w:rPr>
        <w:t xml:space="preserve"> </w:t>
      </w:r>
      <w:r w:rsidRPr="00A42D14">
        <w:rPr>
          <w:sz w:val="8"/>
        </w:rPr>
        <w:t>wing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SDS,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Julian</w:t>
      </w:r>
      <w:r w:rsidRPr="00A42D14">
        <w:rPr>
          <w:rFonts w:eastAsia="Garamond"/>
          <w:sz w:val="8"/>
        </w:rPr>
        <w:t xml:space="preserve"> </w:t>
      </w:r>
      <w:r w:rsidRPr="00A42D14">
        <w:rPr>
          <w:sz w:val="8"/>
        </w:rPr>
        <w:t>Bond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Marion</w:t>
      </w:r>
      <w:r w:rsidRPr="00A42D14">
        <w:rPr>
          <w:rFonts w:eastAsia="Garamond"/>
          <w:sz w:val="8"/>
        </w:rPr>
        <w:t xml:space="preserve"> </w:t>
      </w:r>
      <w:r w:rsidRPr="00A42D14">
        <w:rPr>
          <w:sz w:val="8"/>
        </w:rPr>
        <w:t>Barry</w:t>
      </w:r>
      <w:r w:rsidRPr="00A42D14">
        <w:rPr>
          <w:rFonts w:eastAsia="Garamond"/>
          <w:sz w:val="8"/>
        </w:rPr>
        <w:t xml:space="preserve"> </w:t>
      </w:r>
      <w:r w:rsidRPr="00A42D14">
        <w:rPr>
          <w:sz w:val="8"/>
        </w:rPr>
        <w:t>faction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SNCC,</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Bobbie</w:t>
      </w:r>
      <w:r w:rsidRPr="00A42D14">
        <w:rPr>
          <w:rFonts w:eastAsia="Garamond"/>
          <w:sz w:val="8"/>
        </w:rPr>
        <w:t xml:space="preserve"> </w:t>
      </w:r>
      <w:r w:rsidRPr="00A42D14">
        <w:rPr>
          <w:sz w:val="8"/>
        </w:rPr>
        <w:t>Kennedy</w:t>
      </w:r>
      <w:r w:rsidRPr="00A42D14">
        <w:rPr>
          <w:rFonts w:eastAsia="Garamond"/>
          <w:sz w:val="8"/>
        </w:rPr>
        <w:t xml:space="preserve"> </w:t>
      </w:r>
      <w:r w:rsidRPr="00A42D14">
        <w:rPr>
          <w:sz w:val="8"/>
        </w:rPr>
        <w:t>Democrats)</w:t>
      </w:r>
      <w:r w:rsidRPr="00A42D14">
        <w:rPr>
          <w:rFonts w:eastAsia="Garamond"/>
          <w:sz w:val="8"/>
        </w:rPr>
        <w:t xml:space="preserve"> </w:t>
      </w:r>
      <w:r w:rsidRPr="00676C82">
        <w:rPr>
          <w:rStyle w:val="StyleUnderline"/>
        </w:rPr>
        <w:t>were</w:t>
      </w:r>
      <w:r w:rsidRPr="00676C82">
        <w:rPr>
          <w:rStyle w:val="StyleUnderline"/>
          <w:rFonts w:eastAsia="Garamond"/>
        </w:rPr>
        <w:t xml:space="preserve"> </w:t>
      </w:r>
      <w:r w:rsidRPr="00A42D14">
        <w:rPr>
          <w:rStyle w:val="StyleUnderline"/>
          <w:highlight w:val="cyan"/>
        </w:rPr>
        <w:t>accountable</w:t>
      </w:r>
      <w:r w:rsidRPr="00A42D14">
        <w:rPr>
          <w:rStyle w:val="StyleUnderline"/>
        </w:rPr>
        <w: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rhetorical</w:t>
      </w:r>
      <w:r w:rsidRPr="00A42D14">
        <w:rPr>
          <w:rFonts w:eastAsia="Garamond"/>
          <w:sz w:val="8"/>
        </w:rPr>
        <w:t xml:space="preserve"> </w:t>
      </w:r>
      <w:r w:rsidRPr="00A42D14">
        <w:rPr>
          <w:sz w:val="8"/>
        </w:rPr>
        <w:t>machinations,</w:t>
      </w:r>
      <w:r w:rsidRPr="00A42D14">
        <w:rPr>
          <w:rFonts w:eastAsia="Garamond"/>
          <w:sz w:val="8"/>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paradigmatic</w:t>
      </w:r>
      <w:r w:rsidRPr="00A42D14">
        <w:rPr>
          <w:rStyle w:val="StyleUnderline"/>
          <w:rFonts w:eastAsia="Garamond"/>
          <w:highlight w:val="cyan"/>
        </w:rPr>
        <w:t xml:space="preserve"> </w:t>
      </w:r>
      <w:r w:rsidRPr="00A42D14">
        <w:rPr>
          <w:rStyle w:val="StyleUnderline"/>
          <w:highlight w:val="cyan"/>
        </w:rPr>
        <w:t>zeitgeist</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Panthers,</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American</w:t>
      </w:r>
      <w:r w:rsidRPr="00A42D14">
        <w:rPr>
          <w:rStyle w:val="StyleUnderline"/>
          <w:rFonts w:eastAsia="Garamond"/>
          <w:highlight w:val="cyan"/>
        </w:rPr>
        <w:t xml:space="preserve"> </w:t>
      </w:r>
      <w:r w:rsidRPr="00A42D14">
        <w:rPr>
          <w:rStyle w:val="StyleUnderline"/>
          <w:highlight w:val="cyan"/>
        </w:rPr>
        <w:t>Indian</w:t>
      </w:r>
      <w:r w:rsidRPr="00A42D14">
        <w:rPr>
          <w:rStyle w:val="StyleUnderline"/>
          <w:rFonts w:eastAsia="Garamond"/>
          <w:highlight w:val="cyan"/>
        </w:rPr>
        <w:t xml:space="preserve"> </w:t>
      </w:r>
      <w:r w:rsidRPr="00A42D14">
        <w:rPr>
          <w:rStyle w:val="StyleUnderline"/>
          <w:highlight w:val="cyan"/>
        </w:rPr>
        <w:t>Movement,</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Weather</w:t>
      </w:r>
      <w:r w:rsidRPr="00A42D14">
        <w:rPr>
          <w:rStyle w:val="StyleUnderline"/>
          <w:rFonts w:eastAsia="Garamond"/>
          <w:highlight w:val="cyan"/>
        </w:rPr>
        <w:t xml:space="preserve"> </w:t>
      </w:r>
      <w:r w:rsidRPr="00A42D14">
        <w:rPr>
          <w:rStyle w:val="StyleUnderline"/>
          <w:highlight w:val="cyan"/>
        </w:rPr>
        <w:t>Underground</w:t>
      </w:r>
      <w:r w:rsidRPr="00A42D14">
        <w:rPr>
          <w:rStyle w:val="StyleUnderline"/>
        </w:rPr>
        <w:t>.</w:t>
      </w:r>
      <w:r w:rsidRPr="00A42D14">
        <w:rPr>
          <w:rStyle w:val="StyleUnderline"/>
          <w:rFonts w:eastAsia="Garamond"/>
        </w:rPr>
        <w:t xml:space="preserve"> </w:t>
      </w:r>
      <w:r w:rsidRPr="00A42D14">
        <w:rPr>
          <w:rStyle w:val="StyleUnderline"/>
        </w:rPr>
        <w:t>Radicals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progressives</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deride</w:t>
      </w:r>
      <w:r w:rsidRPr="00A42D14">
        <w:rPr>
          <w:rStyle w:val="StyleUnderline"/>
        </w:rPr>
        <w:t>,</w:t>
      </w:r>
      <w:r w:rsidRPr="00A42D14">
        <w:rPr>
          <w:rStyle w:val="StyleUnderline"/>
          <w:rFonts w:eastAsia="Garamond"/>
        </w:rPr>
        <w:t xml:space="preserve"> </w:t>
      </w:r>
      <w:r w:rsidRPr="00A42D14">
        <w:rPr>
          <w:rStyle w:val="StyleUnderline"/>
        </w:rPr>
        <w:t>reject,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chastise</w:t>
      </w:r>
      <w:r w:rsidRPr="00A42D14">
        <w:rPr>
          <w:rStyle w:val="StyleUnderline"/>
          <w:rFonts w:eastAsia="Garamond"/>
        </w:rPr>
        <w:t xml:space="preserve"> </w:t>
      </w:r>
      <w:r w:rsidRPr="00A42D14">
        <w:rPr>
          <w:rStyle w:val="StyleUnderline"/>
          <w:highlight w:val="cyan"/>
        </w:rPr>
        <w:t>armed</w:t>
      </w:r>
      <w:r w:rsidRPr="00A42D14">
        <w:rPr>
          <w:rStyle w:val="StyleUnderline"/>
          <w:rFonts w:eastAsia="Garamond"/>
          <w:highlight w:val="cyan"/>
        </w:rPr>
        <w:t xml:space="preserve"> </w:t>
      </w:r>
      <w:r w:rsidRPr="00A42D14">
        <w:rPr>
          <w:rStyle w:val="StyleUnderline"/>
          <w:highlight w:val="cyan"/>
        </w:rPr>
        <w:t>struggle</w:t>
      </w:r>
      <w:r w:rsidRPr="00A42D14">
        <w:rPr>
          <w:rStyle w:val="StyleUnderline"/>
          <w:rFonts w:eastAsia="Garamond"/>
          <w:highlight w:val="cyan"/>
        </w:rPr>
        <w:t xml:space="preserve"> </w:t>
      </w:r>
      <w:r w:rsidRPr="00A42D14">
        <w:rPr>
          <w:rStyle w:val="StyleUnderline"/>
          <w:highlight w:val="cyan"/>
        </w:rPr>
        <w:t>mercilessly</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cavalierly</w:t>
      </w:r>
      <w:r w:rsidRPr="00A42D14">
        <w:rPr>
          <w:rStyle w:val="StyleUnderline"/>
          <w:rFonts w:eastAsia="Garamond"/>
        </w:rPr>
        <w:t xml:space="preserve"> </w:t>
      </w:r>
      <w:r w:rsidRPr="00A42D14">
        <w:rPr>
          <w:rStyle w:val="StyleUnderline"/>
        </w:rPr>
        <w:t>with</w:t>
      </w:r>
      <w:r w:rsidRPr="00A42D14">
        <w:rPr>
          <w:rStyle w:val="StyleUnderline"/>
          <w:rFonts w:eastAsia="Garamond"/>
        </w:rPr>
        <w:t xml:space="preserve"> </w:t>
      </w:r>
      <w:r w:rsidRPr="00A42D14">
        <w:rPr>
          <w:rStyle w:val="StyleUnderline"/>
        </w:rPr>
        <w:t>respect</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tactics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possibility</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success,</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highlight w:val="cyan"/>
        </w:rPr>
        <w:t>they</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not</w:t>
      </w:r>
      <w:r w:rsidRPr="00A42D14">
        <w:rPr>
          <w:rStyle w:val="StyleUnderline"/>
          <w:rFonts w:eastAsia="Garamond"/>
          <w:highlight w:val="cyan"/>
        </w:rPr>
        <w:t xml:space="preserve"> </w:t>
      </w:r>
      <w:r w:rsidRPr="00A42D14">
        <w:rPr>
          <w:rStyle w:val="StyleUnderline"/>
          <w:highlight w:val="cyan"/>
        </w:rPr>
        <w:t>dismiss</w:t>
      </w:r>
      <w:r w:rsidRPr="00A42D14">
        <w:rPr>
          <w:rStyle w:val="StyleUnderline"/>
          <w:rFonts w:eastAsia="Garamond"/>
          <w:highlight w:val="cyan"/>
        </w:rPr>
        <w:t xml:space="preserve"> </w:t>
      </w:r>
      <w:r w:rsidRPr="00A42D14">
        <w:rPr>
          <w:rStyle w:val="StyleUnderline"/>
          <w:highlight w:val="cyan"/>
        </w:rPr>
        <w:t>revolution-as-ethic</w:t>
      </w:r>
      <w:r w:rsidRPr="00A42D14">
        <w:rPr>
          <w:rStyle w:val="StyleUnderline"/>
          <w:rFonts w:eastAsia="Garamond"/>
          <w:highlight w:val="cyan"/>
        </w:rPr>
        <w:t xml:space="preserve"> </w:t>
      </w:r>
      <w:r w:rsidRPr="00A42D14">
        <w:rPr>
          <w:rStyle w:val="StyleUnderline"/>
          <w:highlight w:val="cyan"/>
        </w:rPr>
        <w:t>because</w:t>
      </w:r>
      <w:r w:rsidRPr="00A42D14">
        <w:rPr>
          <w:rStyle w:val="StyleUnderline"/>
          <w:rFonts w:eastAsia="Garamond"/>
          <w:highlight w:val="cyan"/>
        </w:rPr>
        <w:t xml:space="preserve"> </w:t>
      </w:r>
      <w:r w:rsidRPr="00A42D14">
        <w:rPr>
          <w:rStyle w:val="Emphasis"/>
          <w:highlight w:val="cyan"/>
        </w:rPr>
        <w:t>they</w:t>
      </w:r>
      <w:r w:rsidRPr="00A42D14">
        <w:rPr>
          <w:rStyle w:val="Emphasis"/>
          <w:rFonts w:eastAsia="Garamond"/>
          <w:highlight w:val="cyan"/>
        </w:rPr>
        <w:t xml:space="preserve"> </w:t>
      </w:r>
      <w:r w:rsidRPr="00A42D14">
        <w:rPr>
          <w:rStyle w:val="Emphasis"/>
          <w:highlight w:val="cyan"/>
        </w:rPr>
        <w:t>could</w:t>
      </w:r>
      <w:r w:rsidRPr="00A42D14">
        <w:rPr>
          <w:rStyle w:val="Emphasis"/>
          <w:rFonts w:eastAsia="Garamond"/>
          <w:highlight w:val="cyan"/>
        </w:rPr>
        <w:t xml:space="preserve"> </w:t>
      </w:r>
      <w:r w:rsidRPr="00A42D14">
        <w:rPr>
          <w:rStyle w:val="Emphasis"/>
          <w:highlight w:val="cyan"/>
        </w:rPr>
        <w:t>not</w:t>
      </w:r>
      <w:r w:rsidRPr="00A42D14">
        <w:rPr>
          <w:rStyle w:val="Emphasis"/>
          <w:rFonts w:eastAsia="Garamond"/>
          <w:highlight w:val="cyan"/>
        </w:rPr>
        <w:t xml:space="preserve"> </w:t>
      </w:r>
      <w:r w:rsidRPr="00A42D14">
        <w:rPr>
          <w:rStyle w:val="Emphasis"/>
          <w:highlight w:val="cyan"/>
        </w:rPr>
        <w:t>make</w:t>
      </w:r>
      <w:r w:rsidRPr="00A42D14">
        <w:rPr>
          <w:rStyle w:val="Emphasis"/>
          <w:rFonts w:eastAsia="Garamond"/>
          <w:highlight w:val="cyan"/>
        </w:rPr>
        <w:t xml:space="preserve"> </w:t>
      </w:r>
      <w:r w:rsidRPr="00A42D14">
        <w:rPr>
          <w:rStyle w:val="Emphasis"/>
          <w:highlight w:val="cyan"/>
        </w:rPr>
        <w:t>a</w:t>
      </w:r>
      <w:r w:rsidRPr="00A42D14">
        <w:rPr>
          <w:rStyle w:val="Emphasis"/>
          <w:rFonts w:eastAsia="Garamond"/>
          <w:highlight w:val="cyan"/>
        </w:rPr>
        <w:t xml:space="preserve"> </w:t>
      </w:r>
      <w:r w:rsidRPr="00A42D14">
        <w:rPr>
          <w:rStyle w:val="Emphasis"/>
          <w:highlight w:val="cyan"/>
        </w:rPr>
        <w:t>convincing</w:t>
      </w:r>
      <w:r w:rsidRPr="00A42D14">
        <w:rPr>
          <w:rStyle w:val="Emphasis"/>
          <w:rFonts w:eastAsia="Garamond"/>
          <w:highlight w:val="cyan"/>
        </w:rPr>
        <w:t xml:space="preserve"> </w:t>
      </w:r>
      <w:r w:rsidRPr="00A42D14">
        <w:rPr>
          <w:rStyle w:val="Emphasis"/>
          <w:highlight w:val="cyan"/>
        </w:rPr>
        <w:t>case</w:t>
      </w:r>
      <w:r w:rsidRPr="00A42D14">
        <w:rPr>
          <w:rFonts w:eastAsia="Garamond"/>
          <w:sz w:val="8"/>
        </w:rPr>
        <w:t>—</w:t>
      </w:r>
      <w:r w:rsidRPr="00A42D14">
        <w:rPr>
          <w:sz w:val="8"/>
        </w:rPr>
        <w:t>by</w:t>
      </w:r>
      <w:r w:rsidRPr="00A42D14">
        <w:rPr>
          <w:rFonts w:eastAsia="Garamond"/>
          <w:sz w:val="8"/>
        </w:rPr>
        <w:t xml:space="preserve"> </w:t>
      </w:r>
      <w:r w:rsidRPr="00A42D14">
        <w:rPr>
          <w:sz w:val="8"/>
        </w:rPr>
        <w:t>way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paradigmatic</w:t>
      </w:r>
      <w:r w:rsidRPr="00A42D14">
        <w:rPr>
          <w:rFonts w:eastAsia="Garamond"/>
          <w:sz w:val="8"/>
        </w:rPr>
        <w:t xml:space="preserve"> </w:t>
      </w:r>
      <w:r w:rsidRPr="00A42D14">
        <w:rPr>
          <w:sz w:val="8"/>
        </w:rPr>
        <w:t>analysis</w:t>
      </w:r>
      <w:r w:rsidRPr="00A42D14">
        <w:rPr>
          <w:rFonts w:eastAsia="Garamond"/>
          <w:sz w:val="8"/>
        </w:rPr>
        <w:t>—</w:t>
      </w:r>
      <w:r w:rsidRPr="00A42D14">
        <w:rPr>
          <w:rStyle w:val="StyleUnderline"/>
          <w:highlight w:val="cyan"/>
        </w:rPr>
        <w:t>that</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highlight w:val="cyan"/>
        </w:rPr>
        <w:t xml:space="preserve"> </w:t>
      </w:r>
      <w:r w:rsidRPr="00A42D14">
        <w:rPr>
          <w:rStyle w:val="StyleUnderline"/>
          <w:highlight w:val="cyan"/>
        </w:rPr>
        <w:t>was</w:t>
      </w:r>
      <w:r w:rsidRPr="00A42D14">
        <w:rPr>
          <w:rStyle w:val="StyleUnderline"/>
          <w:rFonts w:eastAsia="Garamond"/>
          <w:highlight w:val="cyan"/>
        </w:rPr>
        <w:t xml:space="preserve"> </w:t>
      </w:r>
      <w:r w:rsidRPr="00A42D14">
        <w:rPr>
          <w:rStyle w:val="StyleUnderline"/>
        </w:rPr>
        <w:t>an</w:t>
      </w:r>
      <w:r w:rsidRPr="00A42D14">
        <w:rPr>
          <w:rStyle w:val="StyleUnderline"/>
          <w:rFonts w:eastAsia="Garamond"/>
        </w:rPr>
        <w:t xml:space="preserve"> </w:t>
      </w:r>
      <w:r w:rsidRPr="00A42D14">
        <w:rPr>
          <w:rStyle w:val="StyleUnderline"/>
          <w:highlight w:val="cyan"/>
        </w:rPr>
        <w:t>ethical</w:t>
      </w:r>
      <w:r w:rsidRPr="00A42D14">
        <w:rPr>
          <w:rStyle w:val="StyleUnderline"/>
          <w:rFonts w:eastAsia="Garamond"/>
          <w:highlight w:val="cyan"/>
        </w:rPr>
        <w:t xml:space="preserve"> </w:t>
      </w:r>
      <w:r w:rsidRPr="00A42D14">
        <w:rPr>
          <w:rStyle w:val="StyleUnderline"/>
        </w:rPr>
        <w:t>formation</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still</w:t>
      </w:r>
      <w:r w:rsidRPr="00A42D14">
        <w:rPr>
          <w:rStyle w:val="StyleUnderline"/>
          <w:rFonts w:eastAsia="Garamond"/>
        </w:rPr>
        <w:t xml:space="preserve"> </w:t>
      </w:r>
      <w:r w:rsidRPr="00A42D14">
        <w:rPr>
          <w:rStyle w:val="StyleUnderline"/>
        </w:rPr>
        <w:t>hope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maintain</w:t>
      </w:r>
      <w:r w:rsidRPr="00A42D14">
        <w:rPr>
          <w:rStyle w:val="StyleUnderline"/>
          <w:rFonts w:eastAsia="Garamond"/>
        </w:rPr>
        <w:t xml:space="preserve"> </w:t>
      </w:r>
      <w:r w:rsidRPr="00A42D14">
        <w:rPr>
          <w:rStyle w:val="StyleUnderline"/>
        </w:rPr>
        <w:t>credibility</w:t>
      </w:r>
      <w:r w:rsidRPr="00A42D14">
        <w:rPr>
          <w:rStyle w:val="StyleUnderline"/>
          <w:rFonts w:eastAsia="Garamond"/>
        </w:rPr>
        <w:t xml:space="preserve"> </w:t>
      </w:r>
      <w:r w:rsidRPr="00A42D14">
        <w:rPr>
          <w:rStyle w:val="StyleUnderline"/>
        </w:rPr>
        <w:t>as</w:t>
      </w:r>
      <w:r w:rsidRPr="00A42D14">
        <w:rPr>
          <w:rStyle w:val="StyleUnderline"/>
          <w:rFonts w:eastAsia="Garamond"/>
        </w:rPr>
        <w:t xml:space="preserve"> </w:t>
      </w:r>
      <w:r w:rsidRPr="00A42D14">
        <w:rPr>
          <w:rStyle w:val="StyleUnderline"/>
        </w:rPr>
        <w:t>radicals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progressives</w:t>
      </w:r>
      <w:r w:rsidRPr="00A42D14">
        <w:rPr>
          <w:sz w:val="8"/>
        </w:rPr>
        <w:t>.</w:t>
      </w:r>
      <w:r w:rsidRPr="00A42D14">
        <w:rPr>
          <w:rFonts w:eastAsia="Garamond"/>
          <w:sz w:val="8"/>
        </w:rPr>
        <w:t xml:space="preserve"> </w:t>
      </w:r>
      <w:r w:rsidRPr="00A42D14">
        <w:rPr>
          <w:rStyle w:val="StyleUnderline"/>
        </w:rPr>
        <w:t>Even</w:t>
      </w:r>
      <w:r w:rsidRPr="00A42D14">
        <w:rPr>
          <w:rStyle w:val="StyleUnderline"/>
          <w:rFonts w:eastAsia="Garamond"/>
        </w:rPr>
        <w:t xml:space="preserve"> </w:t>
      </w:r>
      <w:r w:rsidRPr="00A42D14">
        <w:rPr>
          <w:rStyle w:val="StyleUnderline"/>
        </w:rPr>
        <w:t>Bobby</w:t>
      </w:r>
      <w:r w:rsidRPr="00A42D14">
        <w:rPr>
          <w:rStyle w:val="StyleUnderline"/>
          <w:rFonts w:eastAsia="Garamond"/>
        </w:rPr>
        <w:t xml:space="preserve"> </w:t>
      </w:r>
      <w:r w:rsidRPr="00A42D14">
        <w:rPr>
          <w:rStyle w:val="StyleUnderline"/>
        </w:rPr>
        <w:t>Kennedy</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attorney</w:t>
      </w:r>
      <w:r w:rsidRPr="00A42D14">
        <w:rPr>
          <w:rFonts w:eastAsia="Garamond"/>
          <w:sz w:val="8"/>
        </w:rPr>
        <w:t xml:space="preserve"> </w:t>
      </w:r>
      <w:r w:rsidRPr="00A42D14">
        <w:rPr>
          <w:sz w:val="8"/>
        </w:rPr>
        <w:t>general</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presidential</w:t>
      </w:r>
      <w:r w:rsidRPr="00A42D14">
        <w:rPr>
          <w:rFonts w:eastAsia="Garamond"/>
          <w:sz w:val="8"/>
        </w:rPr>
        <w:t xml:space="preserve"> </w:t>
      </w:r>
      <w:r w:rsidRPr="00A42D14">
        <w:rPr>
          <w:sz w:val="8"/>
        </w:rPr>
        <w:t>candidate)</w:t>
      </w:r>
      <w:r w:rsidRPr="00A42D14">
        <w:rPr>
          <w:rFonts w:eastAsia="Garamond"/>
          <w:sz w:val="8"/>
        </w:rPr>
        <w:t xml:space="preserve"> </w:t>
      </w:r>
      <w:r w:rsidRPr="00A42D14">
        <w:rPr>
          <w:rStyle w:val="StyleUnderline"/>
        </w:rPr>
        <w:t>mused</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law</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its</w:t>
      </w:r>
      <w:r w:rsidRPr="00A42D14">
        <w:rPr>
          <w:rStyle w:val="StyleUnderline"/>
          <w:rFonts w:eastAsia="Garamond"/>
        </w:rPr>
        <w:t xml:space="preserve"> </w:t>
      </w:r>
      <w:r w:rsidRPr="00A42D14">
        <w:rPr>
          <w:rStyle w:val="StyleUnderline"/>
        </w:rPr>
        <w:t>enforcers</w:t>
      </w:r>
      <w:r w:rsidRPr="00A42D14">
        <w:rPr>
          <w:rStyle w:val="StyleUnderline"/>
          <w:rFonts w:eastAsia="Garamond"/>
        </w:rPr>
        <w:t xml:space="preserve"> </w:t>
      </w:r>
      <w:r w:rsidRPr="00A42D14">
        <w:rPr>
          <w:rStyle w:val="StyleUnderline"/>
        </w:rPr>
        <w:t>had</w:t>
      </w:r>
      <w:r w:rsidRPr="00A42D14">
        <w:rPr>
          <w:rStyle w:val="StyleUnderline"/>
          <w:rFonts w:eastAsia="Garamond"/>
        </w:rPr>
        <w:t xml:space="preserve"> </w:t>
      </w:r>
      <w:r w:rsidRPr="00A42D14">
        <w:rPr>
          <w:rStyle w:val="StyleUnderline"/>
        </w:rPr>
        <w:t>no</w:t>
      </w:r>
      <w:r w:rsidRPr="00A42D14">
        <w:rPr>
          <w:rStyle w:val="StyleUnderline"/>
          <w:rFonts w:eastAsia="Garamond"/>
        </w:rPr>
        <w:t xml:space="preserve"> </w:t>
      </w:r>
      <w:r w:rsidRPr="00A42D14">
        <w:rPr>
          <w:rStyle w:val="StyleUnderline"/>
        </w:rPr>
        <w:t>ethical</w:t>
      </w:r>
      <w:r w:rsidRPr="00A42D14">
        <w:rPr>
          <w:rStyle w:val="StyleUnderline"/>
          <w:rFonts w:eastAsia="Garamond"/>
        </w:rPr>
        <w:t xml:space="preserve"> </w:t>
      </w:r>
      <w:r w:rsidRPr="00A42D14">
        <w:rPr>
          <w:rStyle w:val="StyleUnderline"/>
        </w:rPr>
        <w:t>standing</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presence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Blacks</w:t>
      </w:r>
      <w:r w:rsidRPr="00A42D14">
        <w:rPr>
          <w:sz w:val="8"/>
        </w:rPr>
        <w:t>.</w:t>
      </w:r>
      <w:r w:rsidRPr="00A42D14">
        <w:rPr>
          <w:rFonts w:eastAsia="Garamond"/>
          <w:sz w:val="8"/>
        </w:rPr>
        <w:endnoteReference w:id="5"/>
      </w:r>
      <w:r w:rsidRPr="00A42D14">
        <w:rPr>
          <w:rFonts w:eastAsia="Garamond"/>
          <w:sz w:val="8"/>
        </w:rPr>
        <w:t xml:space="preserve"> </w:t>
      </w:r>
      <w:r w:rsidRPr="00A42D14">
        <w:rPr>
          <w:sz w:val="8"/>
        </w:rPr>
        <w:t>One</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many</w:t>
      </w:r>
      <w:r w:rsidRPr="00A42D14">
        <w:rPr>
          <w:rFonts w:eastAsia="Garamond"/>
          <w:sz w:val="8"/>
        </w:rPr>
        <w:t xml:space="preserve"> </w:t>
      </w:r>
      <w:r w:rsidRPr="00A42D14">
        <w:rPr>
          <w:sz w:val="8"/>
        </w:rPr>
        <w:t>did)</w:t>
      </w:r>
      <w:r w:rsidRPr="00A42D14">
        <w:rPr>
          <w:rFonts w:eastAsia="Garamond"/>
          <w:sz w:val="8"/>
        </w:rPr>
        <w:t xml:space="preserve"> </w:t>
      </w:r>
      <w:r w:rsidRPr="00A42D14">
        <w:rPr>
          <w:sz w:val="8"/>
        </w:rPr>
        <w:t>acknowledge</w:t>
      </w:r>
      <w:r w:rsidRPr="00A42D14">
        <w:rPr>
          <w:rFonts w:eastAsia="Garamond"/>
          <w:sz w:val="8"/>
        </w:rPr>
        <w:t xml:space="preserve"> </w:t>
      </w:r>
      <w:r w:rsidRPr="00A42D14">
        <w:rPr>
          <w:sz w:val="8"/>
        </w:rPr>
        <w:t>America</w:t>
      </w:r>
      <w:r w:rsidRPr="00A42D14">
        <w:rPr>
          <w:rFonts w:eastAsia="Garamond"/>
          <w:sz w:val="8"/>
        </w:rPr>
        <w:t>’</w:t>
      </w:r>
      <w:r w:rsidRPr="00A42D14">
        <w:rPr>
          <w:sz w:val="8"/>
        </w:rPr>
        <w:t>s</w:t>
      </w:r>
      <w:r w:rsidRPr="00A42D14">
        <w:rPr>
          <w:rFonts w:eastAsia="Garamond"/>
          <w:sz w:val="8"/>
        </w:rPr>
        <w:t xml:space="preserve"> </w:t>
      </w:r>
      <w:r w:rsidRPr="00A42D14">
        <w:rPr>
          <w:sz w:val="8"/>
        </w:rPr>
        <w:t>strength</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power.</w:t>
      </w:r>
      <w:r w:rsidRPr="00A42D14">
        <w:rPr>
          <w:rFonts w:eastAsia="Garamond"/>
          <w:sz w:val="8"/>
        </w:rPr>
        <w:t xml:space="preserve"> </w:t>
      </w:r>
      <w:r w:rsidRPr="00A42D14">
        <w:rPr>
          <w:rStyle w:val="StyleUnderline"/>
        </w:rPr>
        <w:t>This</w:t>
      </w:r>
      <w:r w:rsidRPr="00A42D14">
        <w:rPr>
          <w:rStyle w:val="StyleUnderline"/>
          <w:rFonts w:eastAsia="Garamond"/>
        </w:rPr>
        <w:t xml:space="preserve"> </w:t>
      </w:r>
      <w:r w:rsidRPr="00A42D14">
        <w:rPr>
          <w:rStyle w:val="StyleUnderline"/>
        </w:rPr>
        <w:t>seldom,</w:t>
      </w:r>
      <w:r w:rsidRPr="00A42D14">
        <w:rPr>
          <w:rFonts w:eastAsia="Garamond"/>
          <w:sz w:val="8"/>
        </w:rPr>
        <w:t xml:space="preserve"> </w:t>
      </w:r>
      <w:r w:rsidRPr="00A42D14">
        <w:rPr>
          <w:sz w:val="8"/>
        </w:rPr>
        <w:t>however,</w:t>
      </w:r>
      <w:r w:rsidRPr="00A42D14">
        <w:rPr>
          <w:rFonts w:eastAsia="Garamond"/>
          <w:sz w:val="8"/>
        </w:rPr>
        <w:t xml:space="preserve"> </w:t>
      </w:r>
      <w:r w:rsidRPr="00A42D14">
        <w:rPr>
          <w:rStyle w:val="StyleUnderline"/>
        </w:rPr>
        <w:t>rose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level</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ethical</w:t>
      </w:r>
      <w:r w:rsidRPr="00A42D14">
        <w:rPr>
          <w:rStyle w:val="StyleUnderline"/>
          <w:rFonts w:eastAsia="Garamond"/>
        </w:rPr>
        <w:t xml:space="preserve"> </w:t>
      </w:r>
      <w:r w:rsidRPr="00A42D14">
        <w:rPr>
          <w:rStyle w:val="StyleUnderline"/>
        </w:rPr>
        <w:t>assessment,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rather</w:t>
      </w:r>
      <w:r w:rsidRPr="00A42D14">
        <w:rPr>
          <w:rStyle w:val="StyleUnderline"/>
          <w:rFonts w:eastAsia="Garamond"/>
        </w:rPr>
        <w:t xml:space="preserve"> </w:t>
      </w:r>
      <w:r w:rsidRPr="00A42D14">
        <w:rPr>
          <w:rStyle w:val="StyleUnderline"/>
        </w:rPr>
        <w:t>remained</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assessment</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so-called</w:t>
      </w:r>
      <w:r w:rsidRPr="00A42D14">
        <w:rPr>
          <w:rStyle w:val="StyleUnderline"/>
          <w:rFonts w:eastAsia="Garamond"/>
        </w:rPr>
        <w:t xml:space="preserve"> “</w:t>
      </w:r>
      <w:r w:rsidRPr="00A42D14">
        <w:rPr>
          <w:rStyle w:val="StyleUnderline"/>
        </w:rPr>
        <w:t>balance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forces.</w:t>
      </w:r>
      <w:r w:rsidRPr="00A42D14">
        <w:rPr>
          <w:rStyle w:val="StyleUnderline"/>
          <w:rFonts w:eastAsia="Garamond"/>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Blacks,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lesser</w:t>
      </w:r>
      <w:r w:rsidRPr="00A42D14">
        <w:rPr>
          <w:rFonts w:eastAsia="Garamond"/>
          <w:sz w:val="8"/>
        </w:rPr>
        <w:t xml:space="preserve"> </w:t>
      </w:r>
      <w:r w:rsidRPr="00A42D14">
        <w:rPr>
          <w:sz w:val="8"/>
        </w:rPr>
        <w:t>extent</w:t>
      </w:r>
      <w:r w:rsidRPr="00A42D14">
        <w:rPr>
          <w:rFonts w:eastAsia="Garamond"/>
          <w:sz w:val="8"/>
        </w:rPr>
        <w:t xml:space="preserve"> </w:t>
      </w:r>
      <w:r w:rsidRPr="00A42D14">
        <w:rPr>
          <w:sz w:val="8"/>
        </w:rPr>
        <w:t>Indians,</w:t>
      </w:r>
      <w:r w:rsidRPr="00A42D14">
        <w:rPr>
          <w:rFonts w:eastAsia="Garamond"/>
          <w:sz w:val="8"/>
        </w:rPr>
        <w:t xml:space="preserve"> </w:t>
      </w:r>
      <w:r w:rsidRPr="00A42D14">
        <w:rPr>
          <w:sz w:val="8"/>
        </w:rPr>
        <w:t>circulated</w:t>
      </w:r>
      <w:r w:rsidRPr="00A42D14">
        <w:rPr>
          <w:rFonts w:eastAsia="Garamond"/>
          <w:sz w:val="8"/>
        </w:rPr>
        <w:t xml:space="preserve"> </w:t>
      </w:r>
      <w:r w:rsidRPr="00A42D14">
        <w:rPr>
          <w:sz w:val="8"/>
        </w:rPr>
        <w:t>too</w:t>
      </w:r>
      <w:r w:rsidRPr="00A42D14">
        <w:rPr>
          <w:rFonts w:eastAsia="Garamond"/>
          <w:sz w:val="8"/>
        </w:rPr>
        <w:t xml:space="preserve"> </w:t>
      </w:r>
      <w:r w:rsidRPr="00A42D14">
        <w:rPr>
          <w:sz w:val="8"/>
        </w:rPr>
        <w:t>widely</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credibly</w:t>
      </w:r>
      <w:r w:rsidRPr="00A42D14">
        <w:rPr>
          <w:rFonts w:eastAsia="Garamond"/>
          <w:sz w:val="8"/>
        </w:rPr>
        <w:t xml:space="preserve"> </w:t>
      </w:r>
      <w:r w:rsidRPr="00A42D14">
        <w:rPr>
          <w:sz w:val="8"/>
        </w:rPr>
        <w:t>wed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ethics.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raw</w:t>
      </w:r>
      <w:r w:rsidRPr="00A42D14">
        <w:rPr>
          <w:rFonts w:eastAsia="Garamond"/>
          <w:sz w:val="8"/>
        </w:rPr>
        <w:t xml:space="preserve"> </w:t>
      </w:r>
      <w:r w:rsidRPr="00A42D14">
        <w:rPr>
          <w:sz w:val="8"/>
        </w:rPr>
        <w:t>force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COINTELPRO</w:t>
      </w:r>
      <w:r w:rsidRPr="00A42D14">
        <w:rPr>
          <w:rFonts w:eastAsia="Garamond"/>
          <w:sz w:val="8"/>
        </w:rPr>
        <w:t xml:space="preserve"> </w:t>
      </w:r>
      <w:r w:rsidRPr="00A42D14">
        <w:rPr>
          <w:sz w:val="8"/>
        </w:rPr>
        <w:t>put</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end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trajectory</w:t>
      </w:r>
      <w:r w:rsidRPr="00A42D14">
        <w:rPr>
          <w:rFonts w:eastAsia="Garamond"/>
          <w:sz w:val="8"/>
        </w:rPr>
        <w:t xml:space="preserve"> </w:t>
      </w:r>
      <w:r w:rsidRPr="00A42D14">
        <w:rPr>
          <w:sz w:val="8"/>
        </w:rPr>
        <w:t>toward</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possible</w:t>
      </w:r>
      <w:r w:rsidRPr="00A42D14">
        <w:rPr>
          <w:rFonts w:eastAsia="Garamond"/>
          <w:sz w:val="8"/>
        </w:rPr>
        <w:t xml:space="preserve"> </w:t>
      </w:r>
      <w:r w:rsidRPr="00A42D14">
        <w:rPr>
          <w:sz w:val="8"/>
        </w:rPr>
        <w:t>hegemony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ethical</w:t>
      </w:r>
      <w:r w:rsidRPr="00A42D14">
        <w:rPr>
          <w:rFonts w:eastAsia="Garamond"/>
          <w:sz w:val="8"/>
        </w:rPr>
        <w:t xml:space="preserve"> </w:t>
      </w:r>
      <w:r w:rsidRPr="00A42D14">
        <w:rPr>
          <w:sz w:val="8"/>
        </w:rPr>
        <w:t>accountability.</w:t>
      </w:r>
      <w:r w:rsidRPr="00A42D14">
        <w:rPr>
          <w:rFonts w:eastAsia="Garamond"/>
          <w:sz w:val="8"/>
        </w:rPr>
        <w:t xml:space="preserve"> </w:t>
      </w:r>
      <w:r w:rsidRPr="00A42D14">
        <w:rPr>
          <w:sz w:val="8"/>
        </w:rPr>
        <w:t>Consequently,</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power</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Blackness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Redness</w:t>
      </w:r>
      <w:r w:rsidRPr="00A42D14">
        <w:rPr>
          <w:rStyle w:val="StyleUnderline"/>
          <w:rFonts w:eastAsia="Garamond"/>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pose</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w:t>
      </w:r>
      <w:r w:rsidRPr="00A42D14">
        <w:rPr>
          <w:rStyle w:val="StyleUnderline"/>
          <w:rFonts w:eastAsia="Garamond"/>
        </w:rPr>
        <w:t>—</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power</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pose</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question</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greatest</w:t>
      </w:r>
      <w:r w:rsidRPr="00A42D14">
        <w:rPr>
          <w:rStyle w:val="StyleUnderline"/>
          <w:rFonts w:eastAsia="Garamond"/>
        </w:rPr>
        <w:t xml:space="preserve"> </w:t>
      </w:r>
      <w:r w:rsidRPr="00A42D14">
        <w:rPr>
          <w:rStyle w:val="StyleUnderline"/>
        </w:rPr>
        <w:t>power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all</w:t>
      </w:r>
      <w:r w:rsidRPr="00A42D14">
        <w:rPr>
          <w:rStyle w:val="StyleUnderline"/>
          <w:rFonts w:eastAsia="Garamond"/>
        </w:rPr>
        <w:t>—</w:t>
      </w:r>
      <w:r w:rsidRPr="00A42D14">
        <w:rPr>
          <w:rStyle w:val="Emphasis"/>
          <w:highlight w:val="cyan"/>
        </w:rPr>
        <w:t>retreated</w:t>
      </w:r>
      <w:r w:rsidRPr="00A42D14">
        <w:rPr>
          <w:rStyle w:val="Emphasis"/>
          <w:rFonts w:eastAsia="Garamond"/>
          <w:highlight w:val="cyan"/>
        </w:rPr>
        <w:t xml:space="preserve"> </w:t>
      </w:r>
      <w:r w:rsidRPr="00A42D14">
        <w:rPr>
          <w:rStyle w:val="Emphasis"/>
          <w:highlight w:val="cyan"/>
        </w:rPr>
        <w:t>as</w:t>
      </w:r>
      <w:r w:rsidRPr="00A42D14">
        <w:rPr>
          <w:rStyle w:val="Emphasis"/>
          <w:rFonts w:eastAsia="Garamond"/>
          <w:highlight w:val="cyan"/>
        </w:rPr>
        <w:t xml:space="preserve"> </w:t>
      </w:r>
      <w:r w:rsidRPr="00A42D14">
        <w:rPr>
          <w:rStyle w:val="Emphasis"/>
          <w:highlight w:val="cyan"/>
        </w:rPr>
        <w:t>did</w:t>
      </w:r>
      <w:r w:rsidRPr="00A42D14">
        <w:rPr>
          <w:rStyle w:val="Emphasis"/>
          <w:rFonts w:eastAsia="Garamond"/>
        </w:rPr>
        <w:t xml:space="preserve"> </w:t>
      </w:r>
      <w:r w:rsidRPr="00A42D14">
        <w:rPr>
          <w:rStyle w:val="Emphasis"/>
        </w:rPr>
        <w:t>White</w:t>
      </w:r>
      <w:r w:rsidRPr="00A42D14">
        <w:rPr>
          <w:rStyle w:val="Emphasis"/>
          <w:rFonts w:eastAsia="Garamond"/>
        </w:rPr>
        <w:t xml:space="preserve"> </w:t>
      </w:r>
      <w:r w:rsidRPr="00A42D14">
        <w:rPr>
          <w:rStyle w:val="Emphasis"/>
          <w:highlight w:val="cyan"/>
        </w:rPr>
        <w:t>radicals</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progressives</w:t>
      </w:r>
      <w:r w:rsidRPr="00A42D14">
        <w:rPr>
          <w:rStyle w:val="Emphasis"/>
          <w:rFonts w:eastAsia="Garamond"/>
        </w:rPr>
        <w:t xml:space="preserve"> </w:t>
      </w:r>
      <w:r w:rsidRPr="00A42D14">
        <w:rPr>
          <w:rStyle w:val="Emphasis"/>
        </w:rPr>
        <w:t>who</w:t>
      </w:r>
      <w:r w:rsidRPr="00A42D14">
        <w:rPr>
          <w:rStyle w:val="Emphasis"/>
          <w:rFonts w:eastAsia="Garamond"/>
        </w:rPr>
        <w:t xml:space="preserve"> “</w:t>
      </w:r>
      <w:r w:rsidRPr="00A42D14">
        <w:rPr>
          <w:rStyle w:val="Emphasis"/>
        </w:rPr>
        <w:t>retired</w:t>
      </w:r>
      <w:r w:rsidRPr="00A42D14">
        <w:rPr>
          <w:rStyle w:val="Emphasis"/>
          <w:rFonts w:eastAsia="Garamond"/>
        </w:rPr>
        <w:t xml:space="preserve">” </w:t>
      </w:r>
      <w:r w:rsidRPr="00A42D14">
        <w:rPr>
          <w:rStyle w:val="Emphasis"/>
        </w:rPr>
        <w:t>from</w:t>
      </w:r>
      <w:r w:rsidRPr="00A42D14">
        <w:rPr>
          <w:rStyle w:val="Emphasis"/>
          <w:rFonts w:eastAsia="Garamond"/>
        </w:rPr>
        <w:t xml:space="preserve"> </w:t>
      </w:r>
      <w:r w:rsidRPr="00A42D14">
        <w:rPr>
          <w:rStyle w:val="Emphasis"/>
        </w:rPr>
        <w:t>struggle.</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w:t>
      </w:r>
      <w:r w:rsidRPr="00A42D14">
        <w:rPr>
          <w:rStyle w:val="StyleUnderline"/>
          <w:rFonts w:eastAsia="Garamond"/>
          <w:highlight w:val="cyan"/>
        </w:rPr>
        <w:t>’</w:t>
      </w:r>
      <w:r w:rsidRPr="00A42D14">
        <w:rPr>
          <w:rStyle w:val="StyleUnderline"/>
          <w:highlight w:val="cyan"/>
        </w:rPr>
        <w:t>s</w:t>
      </w:r>
      <w:r w:rsidRPr="00A42D14">
        <w:rPr>
          <w:rStyle w:val="StyleUnderline"/>
          <w:rFonts w:eastAsia="Garamond"/>
          <w:highlight w:val="cyan"/>
        </w:rPr>
        <w:t xml:space="preserve"> </w:t>
      </w:r>
      <w:r w:rsidRPr="00A42D14">
        <w:rPr>
          <w:rStyle w:val="StyleUnderline"/>
          <w:highlight w:val="cyan"/>
        </w:rPr>
        <w:t>echo</w:t>
      </w:r>
      <w:r w:rsidRPr="00A42D14">
        <w:rPr>
          <w:rStyle w:val="StyleUnderline"/>
          <w:rFonts w:eastAsia="Garamond"/>
          <w:highlight w:val="cyan"/>
        </w:rPr>
        <w:t xml:space="preserve"> </w:t>
      </w:r>
      <w:r w:rsidRPr="00A42D14">
        <w:rPr>
          <w:rStyle w:val="StyleUnderline"/>
          <w:highlight w:val="cyan"/>
        </w:rPr>
        <w:t>lies</w:t>
      </w:r>
      <w:r w:rsidRPr="00A42D14">
        <w:rPr>
          <w:rStyle w:val="StyleUnderline"/>
          <w:rFonts w:eastAsia="Garamond"/>
          <w:highlight w:val="cyan"/>
        </w:rPr>
        <w:t xml:space="preserve"> </w:t>
      </w:r>
      <w:r w:rsidRPr="00A42D14">
        <w:rPr>
          <w:rStyle w:val="StyleUnderline"/>
          <w:highlight w:val="cyan"/>
        </w:rPr>
        <w:t>buried</w:t>
      </w:r>
      <w:r w:rsidRPr="00A42D14">
        <w:rPr>
          <w:rStyle w:val="StyleUnderline"/>
          <w:rFonts w:eastAsia="Garamond"/>
          <w:highlight w:val="cyan"/>
        </w:rPr>
        <w:t xml:space="preserve"> </w:t>
      </w:r>
      <w:r w:rsidRPr="00A42D14">
        <w:rPr>
          <w:rStyle w:val="StyleUnderline"/>
          <w:highlight w:val="cyan"/>
        </w:rPr>
        <w:t>in</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graves</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young</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Panthers,</w:t>
      </w:r>
      <w:r w:rsidRPr="00A42D14">
        <w:rPr>
          <w:rStyle w:val="StyleUnderline"/>
          <w:rFonts w:eastAsia="Garamond"/>
          <w:highlight w:val="cyan"/>
        </w:rPr>
        <w:t xml:space="preserve"> </w:t>
      </w:r>
      <w:r w:rsidRPr="00A42D14">
        <w:rPr>
          <w:rStyle w:val="StyleUnderline"/>
          <w:highlight w:val="cyan"/>
        </w:rPr>
        <w:t>AIM</w:t>
      </w:r>
      <w:r w:rsidRPr="00A42D14">
        <w:rPr>
          <w:rStyle w:val="StyleUnderline"/>
          <w:rFonts w:eastAsia="Garamond"/>
          <w:highlight w:val="cyan"/>
        </w:rPr>
        <w:t xml:space="preserve"> </w:t>
      </w:r>
      <w:r w:rsidRPr="00A42D14">
        <w:rPr>
          <w:rStyle w:val="StyleUnderline"/>
          <w:highlight w:val="cyan"/>
        </w:rPr>
        <w:t>Warriors,</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Liberation</w:t>
      </w:r>
      <w:r w:rsidRPr="00A42D14">
        <w:rPr>
          <w:rStyle w:val="StyleUnderline"/>
          <w:rFonts w:eastAsia="Garamond"/>
          <w:highlight w:val="cyan"/>
        </w:rPr>
        <w:t xml:space="preserve"> </w:t>
      </w:r>
      <w:r w:rsidRPr="00A42D14">
        <w:rPr>
          <w:rStyle w:val="StyleUnderline"/>
          <w:highlight w:val="cyan"/>
        </w:rPr>
        <w:t>Army</w:t>
      </w:r>
      <w:r w:rsidRPr="00A42D14">
        <w:rPr>
          <w:rStyle w:val="StyleUnderline"/>
          <w:rFonts w:eastAsia="Garamond"/>
          <w:highlight w:val="cyan"/>
        </w:rPr>
        <w:t xml:space="preserve"> </w:t>
      </w:r>
      <w:r w:rsidRPr="00A42D14">
        <w:rPr>
          <w:rStyle w:val="StyleUnderline"/>
          <w:highlight w:val="cyan"/>
        </w:rPr>
        <w:t>soldiers</w:t>
      </w:r>
      <w:r w:rsidRPr="00A42D14">
        <w:rPr>
          <w:rStyle w:val="StyleUnderline"/>
        </w:rPr>
        <w: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prison</w:t>
      </w:r>
      <w:r w:rsidRPr="00A42D14">
        <w:rPr>
          <w:rStyle w:val="StyleUnderline"/>
          <w:rFonts w:eastAsia="Garamond"/>
        </w:rPr>
        <w:t xml:space="preserve"> </w:t>
      </w:r>
      <w:r w:rsidRPr="00A42D14">
        <w:rPr>
          <w:rStyle w:val="StyleUnderline"/>
        </w:rPr>
        <w:t>cells</w:t>
      </w:r>
      <w:r w:rsidRPr="00A42D14">
        <w:rPr>
          <w:rStyle w:val="StyleUnderline"/>
          <w:rFonts w:eastAsia="Garamond"/>
        </w:rPr>
        <w:t xml:space="preserve"> </w:t>
      </w:r>
      <w:r w:rsidRPr="00A42D14">
        <w:rPr>
          <w:rStyle w:val="StyleUnderline"/>
          <w:highlight w:val="cyan"/>
        </w:rPr>
        <w:t>where</w:t>
      </w:r>
      <w:r w:rsidRPr="00A42D14">
        <w:rPr>
          <w:rStyle w:val="StyleUnderline"/>
          <w:rFonts w:eastAsia="Garamond"/>
          <w:highlight w:val="cyan"/>
        </w:rPr>
        <w:t xml:space="preserve"> </w:t>
      </w:r>
      <w:r w:rsidRPr="00A42D14">
        <w:rPr>
          <w:rStyle w:val="StyleUnderline"/>
          <w:highlight w:val="cyan"/>
        </w:rPr>
        <w:t>so</w:t>
      </w:r>
      <w:r w:rsidRPr="00A42D14">
        <w:rPr>
          <w:rStyle w:val="StyleUnderline"/>
          <w:rFonts w:eastAsia="Garamond"/>
          <w:highlight w:val="cyan"/>
        </w:rPr>
        <w:t xml:space="preserve"> </w:t>
      </w:r>
      <w:r w:rsidRPr="00A42D14">
        <w:rPr>
          <w:rStyle w:val="StyleUnderline"/>
          <w:highlight w:val="cyan"/>
        </w:rPr>
        <w:t>many</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them</w:t>
      </w:r>
      <w:r w:rsidRPr="00A42D14">
        <w:rPr>
          <w:rStyle w:val="StyleUnderline"/>
          <w:rFonts w:eastAsia="Garamond"/>
          <w:highlight w:val="cyan"/>
        </w:rPr>
        <w:t xml:space="preserve"> </w:t>
      </w:r>
      <w:r w:rsidRPr="00A42D14">
        <w:rPr>
          <w:rStyle w:val="StyleUnderline"/>
          <w:highlight w:val="cyan"/>
        </w:rPr>
        <w:t>have</w:t>
      </w:r>
      <w:r w:rsidRPr="00A42D14">
        <w:rPr>
          <w:rStyle w:val="StyleUnderline"/>
          <w:rFonts w:eastAsia="Garamond"/>
          <w:highlight w:val="cyan"/>
        </w:rPr>
        <w:t xml:space="preserve"> </w:t>
      </w:r>
      <w:r w:rsidRPr="00A42D14">
        <w:rPr>
          <w:rStyle w:val="StyleUnderline"/>
          <w:highlight w:val="cyan"/>
        </w:rPr>
        <w:t>been</w:t>
      </w:r>
      <w:r w:rsidRPr="00A42D14">
        <w:rPr>
          <w:rStyle w:val="StyleUnderline"/>
          <w:rFonts w:eastAsia="Garamond"/>
          <w:highlight w:val="cyan"/>
        </w:rPr>
        <w:t xml:space="preserve"> </w:t>
      </w:r>
      <w:r w:rsidRPr="00A42D14">
        <w:rPr>
          <w:rStyle w:val="StyleUnderline"/>
          <w:highlight w:val="cyan"/>
        </w:rPr>
        <w:t>rotting</w:t>
      </w:r>
      <w:r w:rsidRPr="00A42D14">
        <w:rPr>
          <w:rFonts w:eastAsia="Garamond"/>
          <w:sz w:val="8"/>
        </w:rPr>
        <w:t xml:space="preserve"> </w:t>
      </w:r>
      <w:r w:rsidRPr="00A42D14">
        <w:rPr>
          <w:sz w:val="8"/>
        </w:rPr>
        <w:t>(some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solitary</w:t>
      </w:r>
      <w:r w:rsidRPr="00A42D14">
        <w:rPr>
          <w:rFonts w:eastAsia="Garamond"/>
          <w:sz w:val="8"/>
        </w:rPr>
        <w:t xml:space="preserve"> </w:t>
      </w:r>
      <w:r w:rsidRPr="00A42D14">
        <w:rPr>
          <w:sz w:val="8"/>
        </w:rPr>
        <w:t>confinement)</w:t>
      </w:r>
      <w:r w:rsidRPr="00A42D14">
        <w:rPr>
          <w:rFonts w:eastAsia="Garamond"/>
          <w:sz w:val="8"/>
        </w:rPr>
        <w:t xml:space="preserve"> </w:t>
      </w:r>
      <w:r w:rsidRPr="00A42D14">
        <w:rPr>
          <w:rStyle w:val="StyleUnderline"/>
        </w:rPr>
        <w:t>for</w:t>
      </w:r>
      <w:r w:rsidRPr="00A42D14">
        <w:rPr>
          <w:rStyle w:val="StyleUnderline"/>
          <w:rFonts w:eastAsia="Garamond"/>
        </w:rPr>
        <w:t xml:space="preserve"> </w:t>
      </w:r>
      <w:r w:rsidRPr="00A42D14">
        <w:rPr>
          <w:rStyle w:val="StyleUnderline"/>
        </w:rPr>
        <w:t>ten,</w:t>
      </w:r>
      <w:r w:rsidRPr="00A42D14">
        <w:rPr>
          <w:rStyle w:val="StyleUnderline"/>
          <w:rFonts w:eastAsia="Garamond"/>
        </w:rPr>
        <w:t xml:space="preserve"> </w:t>
      </w:r>
      <w:r w:rsidRPr="00A42D14">
        <w:rPr>
          <w:rStyle w:val="StyleUnderline"/>
        </w:rPr>
        <w:t>twenty,</w:t>
      </w:r>
      <w:r w:rsidRPr="00A42D14">
        <w:rPr>
          <w:rStyle w:val="StyleUnderline"/>
          <w:rFonts w:eastAsia="Garamond"/>
        </w:rPr>
        <w:t xml:space="preserve"> </w:t>
      </w:r>
      <w:r w:rsidRPr="00A42D14">
        <w:rPr>
          <w:rStyle w:val="StyleUnderline"/>
        </w:rPr>
        <w:t>thirty</w:t>
      </w:r>
      <w:r w:rsidRPr="00A42D14">
        <w:rPr>
          <w:rStyle w:val="StyleUnderline"/>
          <w:rFonts w:eastAsia="Garamond"/>
        </w:rPr>
        <w:t xml:space="preserve"> </w:t>
      </w:r>
      <w:r w:rsidRPr="00A42D14">
        <w:rPr>
          <w:rStyle w:val="StyleUnderline"/>
        </w:rPr>
        <w:t>years,</w:t>
      </w:r>
      <w:r w:rsidRPr="00A42D14">
        <w:rPr>
          <w:rStyle w:val="StyleUnderline"/>
          <w:rFonts w:eastAsia="Garamond"/>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at</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Emphasis"/>
          <w:highlight w:val="cyan"/>
        </w:rPr>
        <w:t>gates</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academy</w:t>
      </w:r>
      <w:r w:rsidRPr="00A42D14">
        <w:rPr>
          <w:rStyle w:val="Emphasis"/>
          <w:rFonts w:eastAsia="Garamond"/>
          <w:highlight w:val="cyan"/>
        </w:rPr>
        <w:t xml:space="preserve"> </w:t>
      </w:r>
      <w:r w:rsidRPr="00A42D14">
        <w:rPr>
          <w:rStyle w:val="Emphasis"/>
          <w:highlight w:val="cyan"/>
        </w:rPr>
        <w:t>where</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crazies</w:t>
      </w:r>
      <w:r w:rsidRPr="00A42D14">
        <w:rPr>
          <w:rStyle w:val="Emphasis"/>
          <w:rFonts w:eastAsia="Garamond"/>
          <w:highlight w:val="cyan"/>
        </w:rPr>
        <w:t xml:space="preserve">” </w:t>
      </w:r>
      <w:r w:rsidRPr="00A42D14">
        <w:rPr>
          <w:rStyle w:val="Emphasis"/>
          <w:highlight w:val="cyan"/>
        </w:rPr>
        <w:t>shout</w:t>
      </w:r>
      <w:r w:rsidRPr="00A42D14">
        <w:rPr>
          <w:rStyle w:val="Emphasis"/>
          <w:rFonts w:eastAsia="Garamond"/>
          <w:highlight w:val="cyan"/>
        </w:rPr>
        <w:t xml:space="preserve"> </w:t>
      </w:r>
      <w:r w:rsidRPr="00A42D14">
        <w:rPr>
          <w:rStyle w:val="Emphasis"/>
          <w:highlight w:val="cyan"/>
        </w:rPr>
        <w:t>at</w:t>
      </w:r>
      <w:r w:rsidRPr="00A42D14">
        <w:rPr>
          <w:rStyle w:val="Emphasis"/>
          <w:rFonts w:eastAsia="Garamond"/>
          <w:highlight w:val="cyan"/>
        </w:rPr>
        <w:t xml:space="preserve"> </w:t>
      </w:r>
      <w:r w:rsidRPr="00A42D14">
        <w:rPr>
          <w:rStyle w:val="Emphasis"/>
          <w:highlight w:val="cyan"/>
        </w:rPr>
        <w:t>passers-by</w:t>
      </w:r>
      <w:r w:rsidRPr="00A42D14">
        <w:rPr>
          <w:rStyle w:val="StyleUnderline"/>
          <w:highlight w:val="cyan"/>
        </w:rPr>
        <w:t>.</w:t>
      </w:r>
      <w:r w:rsidRPr="00A42D14">
        <w:rPr>
          <w:rStyle w:val="StyleUnderline"/>
          <w:rFonts w:eastAsia="Garamond"/>
          <w:highlight w:val="cyan"/>
        </w:rPr>
        <w:t xml:space="preserve"> </w:t>
      </w:r>
      <w:r w:rsidRPr="00A42D14">
        <w:rPr>
          <w:rStyle w:val="StyleUnderline"/>
          <w:highlight w:val="cyan"/>
        </w:rPr>
        <w:t>Gone</w:t>
      </w:r>
      <w:r w:rsidRPr="00A42D14">
        <w:rPr>
          <w:rStyle w:val="StyleUnderline"/>
          <w:rFonts w:eastAsia="Garamond"/>
          <w:highlight w:val="cyan"/>
        </w:rPr>
        <w:t xml:space="preserve"> </w:t>
      </w:r>
      <w:r w:rsidRPr="00A42D14">
        <w:rPr>
          <w:rStyle w:val="StyleUnderline"/>
          <w:highlight w:val="cyan"/>
        </w:rPr>
        <w:t>are</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highlight w:val="cyan"/>
        </w:rPr>
        <w:t>the</w:t>
      </w:r>
      <w:r w:rsidRPr="00A42D14">
        <w:rPr>
          <w:rStyle w:val="StyleUnderline"/>
          <w:rFonts w:eastAsia="Garamond"/>
        </w:rPr>
        <w:t xml:space="preserve"> </w:t>
      </w:r>
      <w:r w:rsidRPr="00A42D14">
        <w:rPr>
          <w:rStyle w:val="StyleUnderline"/>
        </w:rPr>
        <w:t>young</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vibrant</w:t>
      </w:r>
      <w:r w:rsidRPr="00A42D14">
        <w:rPr>
          <w:rStyle w:val="StyleUnderline"/>
          <w:rFonts w:eastAsia="Garamond"/>
        </w:rPr>
        <w:t xml:space="preserve"> </w:t>
      </w:r>
      <w:r w:rsidRPr="00A42D14">
        <w:rPr>
          <w:rStyle w:val="StyleUnderline"/>
          <w:highlight w:val="cyan"/>
        </w:rPr>
        <w:t>voices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Emphasis"/>
          <w:highlight w:val="cyan"/>
        </w:rPr>
        <w:t>affected</w:t>
      </w:r>
      <w:r w:rsidRPr="00A42D14">
        <w:rPr>
          <w:rStyle w:val="Emphasis"/>
          <w:rFonts w:eastAsia="Garamond"/>
          <w:highlight w:val="cyan"/>
        </w:rPr>
        <w:t xml:space="preserve"> </w:t>
      </w:r>
      <w:r w:rsidRPr="00A42D14">
        <w:rPr>
          <w:rStyle w:val="Emphasis"/>
          <w:highlight w:val="cyan"/>
        </w:rPr>
        <w:t>a</w:t>
      </w:r>
      <w:r w:rsidRPr="00A42D14">
        <w:rPr>
          <w:rStyle w:val="Emphasis"/>
          <w:rFonts w:eastAsia="Garamond"/>
          <w:highlight w:val="cyan"/>
        </w:rPr>
        <w:t xml:space="preserve"> </w:t>
      </w:r>
      <w:r w:rsidRPr="00A42D14">
        <w:rPr>
          <w:rStyle w:val="Emphasis"/>
          <w:highlight w:val="cyan"/>
        </w:rPr>
        <w:t>seismic</w:t>
      </w:r>
      <w:r w:rsidRPr="00A42D14">
        <w:rPr>
          <w:rStyle w:val="Emphasis"/>
          <w:rFonts w:eastAsia="Garamond"/>
          <w:highlight w:val="cyan"/>
        </w:rPr>
        <w:t xml:space="preserve"> </w:t>
      </w:r>
      <w:r w:rsidRPr="00A42D14">
        <w:rPr>
          <w:rStyle w:val="Emphasis"/>
          <w:highlight w:val="cyan"/>
        </w:rPr>
        <w:t>shift</w:t>
      </w:r>
      <w:r w:rsidRPr="00A42D14">
        <w:rPr>
          <w:rStyle w:val="Emphasis"/>
          <w:rFonts w:eastAsia="Garamond"/>
          <w:highlight w:val="cyan"/>
        </w:rPr>
        <w:t xml:space="preserve"> </w:t>
      </w:r>
      <w:r w:rsidRPr="00A42D14">
        <w:rPr>
          <w:rStyle w:val="Emphasis"/>
          <w:highlight w:val="cyan"/>
        </w:rPr>
        <w:t>on</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political</w:t>
      </w:r>
      <w:r w:rsidRPr="00A42D14">
        <w:rPr>
          <w:rStyle w:val="Emphasis"/>
          <w:rFonts w:eastAsia="Garamond"/>
          <w:highlight w:val="cyan"/>
        </w:rPr>
        <w:t xml:space="preserve"> </w:t>
      </w:r>
      <w:r w:rsidRPr="00A42D14">
        <w:rPr>
          <w:rStyle w:val="Emphasis"/>
          <w:highlight w:val="cyan"/>
        </w:rPr>
        <w:t>landscape</w:t>
      </w:r>
      <w:r w:rsidRPr="00A42D14">
        <w:rPr>
          <w:rStyle w:val="StyleUnderline"/>
        </w:rPr>
        <w: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also</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intellectual</w:t>
      </w:r>
      <w:r w:rsidRPr="00A42D14">
        <w:rPr>
          <w:rStyle w:val="StyleUnderline"/>
          <w:rFonts w:eastAsia="Garamond"/>
        </w:rPr>
        <w:t xml:space="preserve"> </w:t>
      </w:r>
      <w:r w:rsidRPr="00A42D14">
        <w:rPr>
          <w:rStyle w:val="StyleUnderline"/>
        </w:rPr>
        <w:t>protocols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inquiry,</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with</w:t>
      </w:r>
      <w:r w:rsidRPr="00A42D14">
        <w:rPr>
          <w:rStyle w:val="StyleUnderline"/>
          <w:rFonts w:eastAsia="Garamond"/>
        </w:rPr>
        <w:t xml:space="preserve"> </w:t>
      </w:r>
      <w:r w:rsidRPr="00A42D14">
        <w:rPr>
          <w:rStyle w:val="StyleUnderline"/>
        </w:rPr>
        <w:t>them</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spate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became</w:t>
      </w:r>
      <w:r w:rsidRPr="00A42D14">
        <w:rPr>
          <w:rFonts w:eastAsia="Garamond"/>
          <w:sz w:val="8"/>
        </w:rPr>
        <w:t xml:space="preserve"> </w:t>
      </w:r>
      <w:r w:rsidRPr="00A42D14">
        <w:rPr>
          <w:sz w:val="8"/>
        </w:rPr>
        <w:t>authorized,</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not</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unabashed</w:t>
      </w:r>
      <w:r w:rsidRPr="00A42D14">
        <w:rPr>
          <w:rFonts w:eastAsia="Garamond"/>
          <w:sz w:val="8"/>
        </w:rPr>
        <w:t xml:space="preserve"> </w:t>
      </w:r>
      <w:r w:rsidRPr="00A42D14">
        <w:rPr>
          <w:sz w:val="8"/>
        </w:rPr>
        <w:t>revolutionary</w:t>
      </w:r>
      <w:r w:rsidRPr="00A42D14">
        <w:rPr>
          <w:rFonts w:eastAsia="Garamond"/>
          <w:sz w:val="8"/>
        </w:rPr>
        <w:t xml:space="preserve"> </w:t>
      </w:r>
      <w:r w:rsidRPr="00A42D14">
        <w:rPr>
          <w:sz w:val="8"/>
        </w:rPr>
        <w:t>polemic,</w:t>
      </w:r>
      <w:r w:rsidRPr="00A42D14">
        <w:rPr>
          <w:rFonts w:eastAsia="Garamond"/>
          <w:sz w:val="8"/>
        </w:rPr>
        <w:t xml:space="preserve"> </w:t>
      </w:r>
      <w:r w:rsidRPr="00A42D14">
        <w:rPr>
          <w:sz w:val="8"/>
        </w:rPr>
        <w:t>then</w:t>
      </w:r>
      <w:r w:rsidRPr="00A42D14">
        <w:rPr>
          <w:rFonts w:eastAsia="Garamond"/>
          <w:sz w:val="8"/>
        </w:rPr>
        <w:t xml:space="preserve"> </w:t>
      </w:r>
      <w:r w:rsidRPr="00A42D14">
        <w:rPr>
          <w:sz w:val="8"/>
        </w:rPr>
        <w:t>certainly</w:t>
      </w:r>
      <w:r w:rsidRPr="00A42D14">
        <w:rPr>
          <w:rFonts w:eastAsia="Garamond"/>
          <w:sz w:val="8"/>
        </w:rPr>
        <w:t xml:space="preserve"> </w:t>
      </w:r>
      <w:r w:rsidRPr="00A42D14">
        <w:rPr>
          <w:sz w:val="8"/>
        </w:rPr>
        <w:t>by</w:t>
      </w:r>
      <w:r w:rsidRPr="00A42D14">
        <w:rPr>
          <w:rFonts w:eastAsia="Garamond"/>
          <w:sz w:val="8"/>
        </w:rPr>
        <w:t xml:space="preserve"> </w:t>
      </w:r>
      <w:r w:rsidRPr="00A42D14">
        <w:rPr>
          <w:rStyle w:val="StyleUnderline"/>
        </w:rPr>
        <w:t>a</w:t>
      </w:r>
      <w:r w:rsidRPr="00A42D14">
        <w:rPr>
          <w:rStyle w:val="StyleUnderline"/>
          <w:rFonts w:eastAsia="Garamond"/>
        </w:rPr>
        <w:t xml:space="preserve"> </w:t>
      </w:r>
      <w:r w:rsidRPr="00A42D14">
        <w:rPr>
          <w:rStyle w:val="Emphasis"/>
        </w:rPr>
        <w:t>revolutionary</w:t>
      </w:r>
      <w:r w:rsidRPr="00A42D14">
        <w:rPr>
          <w:rStyle w:val="Emphasis"/>
          <w:rFonts w:eastAsia="Garamond"/>
        </w:rPr>
        <w:t xml:space="preserve"> </w:t>
      </w:r>
      <w:r w:rsidRPr="00A42D14">
        <w:rPr>
          <w:rStyle w:val="Emphasis"/>
        </w:rPr>
        <w:t>zeitgeist</w:t>
      </w:r>
      <w:r w:rsidRPr="00A42D14">
        <w:rPr>
          <w:sz w:val="8"/>
        </w:rPr>
        <w:t xml:space="preserve">. </w:t>
      </w:r>
      <w:r w:rsidRPr="00A42D14">
        <w:rPr>
          <w:rStyle w:val="StyleUnderline"/>
        </w:rPr>
        <w:t>Is</w:t>
      </w:r>
      <w:r w:rsidRPr="00A42D14">
        <w:rPr>
          <w:rStyle w:val="StyleUnderline"/>
          <w:rFonts w:eastAsia="Garamond"/>
        </w:rPr>
        <w:t xml:space="preserve"> </w:t>
      </w:r>
      <w:r w:rsidRPr="00A42D14">
        <w:rPr>
          <w:rStyle w:val="StyleUnderline"/>
        </w:rPr>
        <w:t>it</w:t>
      </w:r>
      <w:r w:rsidRPr="00A42D14">
        <w:rPr>
          <w:rStyle w:val="StyleUnderline"/>
          <w:rFonts w:eastAsia="Garamond"/>
        </w:rPr>
        <w:t xml:space="preserve"> </w:t>
      </w:r>
      <w:r w:rsidRPr="00A42D14">
        <w:rPr>
          <w:rStyle w:val="StyleUnderline"/>
        </w:rPr>
        <w:t>still</w:t>
      </w:r>
      <w:r w:rsidRPr="00A42D14">
        <w:rPr>
          <w:rStyle w:val="StyleUnderline"/>
          <w:rFonts w:eastAsia="Garamond"/>
        </w:rPr>
        <w:t xml:space="preserve"> </w:t>
      </w:r>
      <w:r w:rsidRPr="00A42D14">
        <w:rPr>
          <w:rStyle w:val="StyleUnderline"/>
        </w:rPr>
        <w:t>possible</w:t>
      </w:r>
      <w:r w:rsidRPr="00A42D14">
        <w:rPr>
          <w:rStyle w:val="StyleUnderline"/>
          <w:rFonts w:eastAsia="Garamond"/>
        </w:rPr>
        <w:t xml:space="preserve"> </w:t>
      </w:r>
      <w:r w:rsidRPr="00A42D14">
        <w:rPr>
          <w:rStyle w:val="StyleUnderline"/>
        </w:rPr>
        <w:t>for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dream</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unfettered</w:t>
      </w:r>
      <w:r w:rsidRPr="00A42D14">
        <w:rPr>
          <w:rStyle w:val="StyleUnderline"/>
          <w:rFonts w:eastAsia="Garamond"/>
        </w:rPr>
        <w:t xml:space="preserve"> </w:t>
      </w:r>
      <w:r w:rsidRPr="00A42D14">
        <w:rPr>
          <w:rStyle w:val="StyleUnderline"/>
        </w:rPr>
        <w:t>ethics,</w:t>
      </w:r>
      <w:r w:rsidRPr="00A42D14">
        <w:rPr>
          <w:rStyle w:val="StyleUnderline"/>
          <w:rFonts w:eastAsia="Garamond"/>
        </w:rPr>
        <w:t xml:space="preserve"> </w:t>
      </w:r>
      <w:r w:rsidRPr="00A42D14">
        <w:rPr>
          <w:rStyle w:val="Emphasis"/>
        </w:rPr>
        <w:t>a</w:t>
      </w:r>
      <w:r w:rsidRPr="00A42D14">
        <w:rPr>
          <w:rStyle w:val="Emphasis"/>
          <w:rFonts w:eastAsia="Garamond"/>
        </w:rPr>
        <w:t xml:space="preserve"> </w:t>
      </w:r>
      <w:r w:rsidRPr="00A42D14">
        <w:rPr>
          <w:rStyle w:val="Emphasis"/>
        </w:rPr>
        <w:t>dream</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Settlement</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Slave</w:t>
      </w:r>
      <w:r w:rsidRPr="00A42D14">
        <w:rPr>
          <w:rStyle w:val="Emphasis"/>
          <w:rFonts w:eastAsia="Garamond"/>
        </w:rPr>
        <w:t xml:space="preserve"> </w:t>
      </w:r>
      <w:r w:rsidRPr="00A42D14">
        <w:rPr>
          <w:rStyle w:val="Emphasis"/>
        </w:rPr>
        <w:t>estate</w:t>
      </w:r>
      <w:r w:rsidRPr="00A42D14">
        <w:rPr>
          <w:rStyle w:val="Emphasis"/>
          <w:rFonts w:eastAsia="Garamond"/>
        </w:rPr>
        <w:t>’</w:t>
      </w:r>
      <w:r w:rsidRPr="00A42D14">
        <w:rPr>
          <w:rStyle w:val="Emphasis"/>
        </w:rPr>
        <w:t>s</w:t>
      </w:r>
      <w:r w:rsidRPr="00A42D14">
        <w:rPr>
          <w:rStyle w:val="Emphasis"/>
          <w:rFonts w:eastAsia="Garamond"/>
        </w:rPr>
        <w:t xml:space="preserve"> </w:t>
      </w:r>
      <w:r w:rsidRPr="00A42D14">
        <w:rPr>
          <w:rStyle w:val="Emphasis"/>
        </w:rPr>
        <w:t>destruction</w:t>
      </w:r>
      <w:r w:rsidRPr="00A42D14">
        <w:rPr>
          <w:rStyle w:val="StyleUnderline"/>
        </w:rPr>
        <w:t>,</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manifest</w:t>
      </w:r>
      <w:r w:rsidRPr="00A42D14">
        <w:rPr>
          <w:rStyle w:val="StyleUnderline"/>
          <w:rFonts w:eastAsia="Garamond"/>
        </w:rPr>
        <w:t xml:space="preserve"> </w:t>
      </w:r>
      <w:r w:rsidRPr="00A42D14">
        <w:rPr>
          <w:rStyle w:val="StyleUnderline"/>
        </w:rPr>
        <w:t>itself</w:t>
      </w:r>
      <w:r w:rsidRPr="00A42D14">
        <w:rPr>
          <w:rFonts w:eastAsia="Garamond"/>
          <w:sz w:val="8"/>
        </w:rPr>
        <w:t xml:space="preserve"> </w:t>
      </w:r>
      <w:r w:rsidRPr="00A42D14">
        <w:rPr>
          <w:sz w:val="8"/>
        </w:rPr>
        <w:t>at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ethical</w:t>
      </w:r>
      <w:r w:rsidRPr="00A42D14">
        <w:rPr>
          <w:rFonts w:eastAsia="Garamond"/>
          <w:sz w:val="8"/>
        </w:rPr>
        <w:t xml:space="preserve"> </w:t>
      </w:r>
      <w:r w:rsidRPr="00A42D14">
        <w:rPr>
          <w:sz w:val="8"/>
        </w:rPr>
        <w:t>core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discourse,</w:t>
      </w:r>
      <w:r w:rsidRPr="00A42D14">
        <w:rPr>
          <w:rFonts w:eastAsia="Garamond"/>
          <w:sz w:val="8"/>
        </w:rPr>
        <w:t xml:space="preserve"> </w:t>
      </w:r>
      <w:r w:rsidRPr="00A42D14">
        <w:rPr>
          <w:rStyle w:val="StyleUnderline"/>
        </w:rPr>
        <w:t>when</w:t>
      </w:r>
      <w:r w:rsidRPr="00A42D14">
        <w:rPr>
          <w:rStyle w:val="StyleUnderline"/>
          <w:rFonts w:eastAsia="Garamond"/>
        </w:rPr>
        <w:t xml:space="preserve"> </w:t>
      </w:r>
      <w:r w:rsidRPr="00A42D14">
        <w:rPr>
          <w:rStyle w:val="StyleUnderline"/>
        </w:rPr>
        <w:t>this</w:t>
      </w:r>
      <w:r w:rsidRPr="00A42D14">
        <w:rPr>
          <w:rStyle w:val="StyleUnderline"/>
          <w:rFonts w:eastAsia="Garamond"/>
        </w:rPr>
        <w:t xml:space="preserve"> </w:t>
      </w:r>
      <w:r w:rsidRPr="00A42D14">
        <w:rPr>
          <w:rStyle w:val="StyleUnderline"/>
        </w:rPr>
        <w:t>dream</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no</w:t>
      </w:r>
      <w:r w:rsidRPr="00A42D14">
        <w:rPr>
          <w:rStyle w:val="StyleUnderline"/>
          <w:rFonts w:eastAsia="Garamond"/>
        </w:rPr>
        <w:t xml:space="preserve"> </w:t>
      </w:r>
      <w:r w:rsidRPr="00A42D14">
        <w:rPr>
          <w:rStyle w:val="StyleUnderline"/>
        </w:rPr>
        <w:t>longer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constituent</w:t>
      </w:r>
      <w:r w:rsidRPr="00A42D14">
        <w:rPr>
          <w:rStyle w:val="StyleUnderline"/>
          <w:rFonts w:eastAsia="Garamond"/>
        </w:rPr>
        <w:t xml:space="preserve"> </w:t>
      </w:r>
      <w:r w:rsidRPr="00A42D14">
        <w:rPr>
          <w:rStyle w:val="StyleUnderline"/>
        </w:rPr>
        <w:t>element</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streets</w:t>
      </w:r>
      <w:r w:rsidRPr="00A42D14">
        <w:rPr>
          <w:rFonts w:eastAsia="Garamond"/>
          <w:sz w:val="8"/>
        </w:rPr>
        <w:t xml:space="preserve"> </w:t>
      </w:r>
      <w:r w:rsidRPr="00A42D14">
        <w:rPr>
          <w:sz w:val="8"/>
        </w:rPr>
        <w:t>nor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intellectual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academy?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answer</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sense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history</w:t>
      </w:r>
      <w:r w:rsidRPr="00A42D14">
        <w:rPr>
          <w:rFonts w:eastAsia="Garamond"/>
          <w:sz w:val="8"/>
        </w:rPr>
        <w:t xml:space="preserve"> </w:t>
      </w:r>
      <w:r w:rsidRPr="00A42D14">
        <w:rPr>
          <w:sz w:val="8"/>
        </w:rPr>
        <w:t>has</w:t>
      </w:r>
      <w:r w:rsidRPr="00A42D14">
        <w:rPr>
          <w:rFonts w:eastAsia="Garamond"/>
          <w:sz w:val="8"/>
        </w:rPr>
        <w:t xml:space="preserve"> </w:t>
      </w:r>
      <w:r w:rsidRPr="00A42D14">
        <w:rPr>
          <w:sz w:val="8"/>
        </w:rPr>
        <w:t>shown,</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cannot</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articulated</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streets</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doubly</w:t>
      </w:r>
      <w:r w:rsidRPr="00A42D14">
        <w:rPr>
          <w:rFonts w:eastAsia="Garamond"/>
          <w:sz w:val="8"/>
        </w:rPr>
        <w:t xml:space="preserve"> </w:t>
      </w:r>
      <w:r w:rsidRPr="00A42D14">
        <w:rPr>
          <w:sz w:val="8"/>
        </w:rPr>
        <w:t>foreclosed</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screenplays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scholarly</w:t>
      </w:r>
      <w:r w:rsidRPr="00A42D14">
        <w:rPr>
          <w:rFonts w:eastAsia="Garamond"/>
          <w:sz w:val="8"/>
        </w:rPr>
        <w:t xml:space="preserve"> </w:t>
      </w:r>
      <w:r w:rsidRPr="00A42D14">
        <w:rPr>
          <w:sz w:val="8"/>
        </w:rPr>
        <w:t>prose;</w:t>
      </w:r>
      <w:r w:rsidRPr="00A42D14">
        <w:rPr>
          <w:rFonts w:eastAsia="Garamond"/>
          <w:sz w:val="8"/>
        </w:rPr>
        <w:t xml:space="preserve"> </w:t>
      </w:r>
      <w:r w:rsidRPr="00A42D14">
        <w:rPr>
          <w:sz w:val="8"/>
        </w:rPr>
        <w:t>but</w:t>
      </w:r>
      <w:r w:rsidRPr="00A42D14">
        <w:rPr>
          <w:rFonts w:eastAsia="Garamond"/>
          <w:sz w:val="8"/>
        </w:rPr>
        <w:t xml:space="preserve"> “</w:t>
      </w:r>
      <w:r w:rsidRPr="00A42D14">
        <w:rPr>
          <w:sz w:val="8"/>
        </w:rPr>
        <w:t>yes</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sense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in</w:t>
      </w:r>
      <w:r w:rsidRPr="00A42D14">
        <w:rPr>
          <w:rFonts w:eastAsia="Garamond"/>
          <w:sz w:val="8"/>
        </w:rPr>
        <w:t xml:space="preserve"> </w:t>
      </w:r>
      <w:r w:rsidRPr="00A42D14">
        <w:rPr>
          <w:rStyle w:val="StyleUnderline"/>
        </w:rPr>
        <w:t>even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most</w:t>
      </w:r>
      <w:r w:rsidRPr="00A42D14">
        <w:rPr>
          <w:rStyle w:val="StyleUnderline"/>
          <w:rFonts w:eastAsia="Garamond"/>
        </w:rPr>
        <w:t xml:space="preserve"> </w:t>
      </w:r>
      <w:r w:rsidRPr="00A42D14">
        <w:rPr>
          <w:rStyle w:val="StyleUnderline"/>
        </w:rPr>
        <w:t>taciturn</w:t>
      </w:r>
      <w:r w:rsidRPr="00A42D14">
        <w:rPr>
          <w:rStyle w:val="StyleUnderline"/>
          <w:rFonts w:eastAsia="Garamond"/>
        </w:rPr>
        <w:t xml:space="preserve"> </w:t>
      </w:r>
      <w:r w:rsidRPr="00A42D14">
        <w:rPr>
          <w:rStyle w:val="StyleUnderline"/>
        </w:rPr>
        <w:t>historical</w:t>
      </w:r>
      <w:r w:rsidRPr="00A42D14">
        <w:rPr>
          <w:rStyle w:val="StyleUnderline"/>
          <w:rFonts w:eastAsia="Garamond"/>
        </w:rPr>
        <w:t xml:space="preserve"> </w:t>
      </w:r>
      <w:r w:rsidRPr="00A42D14">
        <w:rPr>
          <w:rStyle w:val="StyleUnderline"/>
        </w:rPr>
        <w:t>moments</w:t>
      </w:r>
      <w:r w:rsidRPr="00A42D14">
        <w:rPr>
          <w:rStyle w:val="StyleUnderline"/>
          <w:rFonts w:eastAsia="Garamond"/>
        </w:rPr>
        <w:t xml:space="preserve"> </w:t>
      </w:r>
      <w:r w:rsidRPr="00A42D14">
        <w:rPr>
          <w:rStyle w:val="StyleUnderline"/>
        </w:rPr>
        <w:t>such</w:t>
      </w:r>
      <w:r w:rsidRPr="00A42D14">
        <w:rPr>
          <w:rStyle w:val="StyleUnderline"/>
          <w:rFonts w:eastAsia="Garamond"/>
        </w:rPr>
        <w:t xml:space="preserve"> </w:t>
      </w:r>
      <w:r w:rsidRPr="00A42D14">
        <w:rPr>
          <w:rStyle w:val="StyleUnderline"/>
        </w:rPr>
        <w:t>as</w:t>
      </w:r>
      <w:r w:rsidRPr="00A42D14">
        <w:rPr>
          <w:rStyle w:val="StyleUnderline"/>
          <w:rFonts w:eastAsia="Garamond"/>
        </w:rPr>
        <w:t xml:space="preserve"> </w:t>
      </w:r>
      <w:r w:rsidRPr="00A42D14">
        <w:rPr>
          <w:rStyle w:val="StyleUnderline"/>
        </w:rPr>
        <w:t>ours,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Black</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w:t>
      </w:r>
      <w:r w:rsidRPr="00A42D14">
        <w:rPr>
          <w:rStyle w:val="StyleUnderline"/>
          <w:rFonts w:eastAsia="Garamond"/>
        </w:rPr>
        <w:t xml:space="preserve"> </w:t>
      </w:r>
      <w:r w:rsidRPr="00A42D14">
        <w:rPr>
          <w:rStyle w:val="StyleUnderline"/>
        </w:rPr>
        <w:t>suffering</w:t>
      </w:r>
      <w:r w:rsidRPr="00A42D14">
        <w:rPr>
          <w:rStyle w:val="StyleUnderline"/>
          <w:rFonts w:eastAsia="Garamond"/>
        </w:rPr>
        <w:t xml:space="preserve"> </w:t>
      </w:r>
      <w:r w:rsidRPr="00A42D14">
        <w:rPr>
          <w:rStyle w:val="StyleUnderline"/>
        </w:rPr>
        <w:t>breaks</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on</w:t>
      </w:r>
      <w:r w:rsidRPr="00A42D14">
        <w:rPr>
          <w:rStyle w:val="StyleUnderline"/>
          <w:rFonts w:eastAsia="Garamond"/>
        </w:rPr>
        <w:t xml:space="preserve"> </w:t>
      </w:r>
      <w:r w:rsidRPr="00A42D14">
        <w:rPr>
          <w:rStyle w:val="StyleUnderline"/>
        </w:rPr>
        <w:t>this</w:t>
      </w:r>
      <w:r w:rsidRPr="00A42D14">
        <w:rPr>
          <w:rStyle w:val="StyleUnderline"/>
          <w:rFonts w:eastAsia="Garamond"/>
        </w:rPr>
        <w:t xml:space="preserve"> </w:t>
      </w:r>
      <w:r w:rsidRPr="00A42D14">
        <w:rPr>
          <w:rStyle w:val="StyleUnderline"/>
        </w:rPr>
        <w:t>foreclosure</w:t>
      </w:r>
      <w:r w:rsidRPr="00A42D14">
        <w:rPr>
          <w:sz w:val="8"/>
        </w:rPr>
        <w:t>,</w:t>
      </w:r>
      <w:r w:rsidRPr="00A42D14">
        <w:rPr>
          <w:rFonts w:eastAsia="Garamond"/>
          <w:sz w:val="8"/>
        </w:rPr>
        <w:t xml:space="preserve"> </w:t>
      </w:r>
      <w:r w:rsidRPr="00A42D14">
        <w:rPr>
          <w:sz w:val="8"/>
        </w:rPr>
        <w:t>albeit</w:t>
      </w:r>
      <w:r w:rsidRPr="00A42D14">
        <w:rPr>
          <w:rFonts w:eastAsia="Garamond"/>
          <w:sz w:val="8"/>
        </w:rPr>
        <w:t xml:space="preserve"> </w:t>
      </w:r>
      <w:r w:rsidRPr="00A42D14">
        <w:rPr>
          <w:sz w:val="8"/>
        </w:rPr>
        <w:t>like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somatic</w:t>
      </w:r>
      <w:r w:rsidRPr="00A42D14">
        <w:rPr>
          <w:rFonts w:eastAsia="Garamond"/>
          <w:sz w:val="8"/>
        </w:rPr>
        <w:t xml:space="preserve"> </w:t>
      </w:r>
      <w:r w:rsidRPr="00A42D14">
        <w:rPr>
          <w:sz w:val="8"/>
        </w:rPr>
        <w:t>compliance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hysterical</w:t>
      </w:r>
      <w:r w:rsidRPr="00A42D14">
        <w:rPr>
          <w:rFonts w:eastAsia="Garamond"/>
          <w:sz w:val="8"/>
        </w:rPr>
        <w:t xml:space="preserve"> </w:t>
      </w:r>
      <w:r w:rsidRPr="00A42D14">
        <w:rPr>
          <w:sz w:val="8"/>
        </w:rPr>
        <w:t>symptoms</w:t>
      </w:r>
      <w:r w:rsidRPr="00A42D14">
        <w:rPr>
          <w:rFonts w:eastAsia="Garamond"/>
          <w:sz w:val="8"/>
        </w:rPr>
        <w:t>—</w:t>
      </w:r>
      <w:r w:rsidRPr="00A42D14">
        <w:rPr>
          <w:sz w:val="8"/>
        </w:rPr>
        <w:t>it</w:t>
      </w:r>
      <w:r w:rsidRPr="00A42D14">
        <w:rPr>
          <w:rFonts w:eastAsia="Garamond"/>
          <w:sz w:val="8"/>
        </w:rPr>
        <w:t xml:space="preserve"> </w:t>
      </w:r>
      <w:r w:rsidRPr="00A42D14">
        <w:rPr>
          <w:sz w:val="8"/>
        </w:rPr>
        <w:t>registers</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both</w:t>
      </w:r>
      <w:r w:rsidRPr="00A42D14">
        <w:rPr>
          <w:rFonts w:eastAsia="Garamond"/>
          <w:sz w:val="8"/>
        </w:rPr>
        <w:t xml:space="preserve"> </w:t>
      </w:r>
      <w:r w:rsidRPr="00A42D14">
        <w:rPr>
          <w:sz w:val="8"/>
        </w:rPr>
        <w:t>cinema</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scholarship</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symptoms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awareness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structural</w:t>
      </w:r>
      <w:r w:rsidRPr="00A42D14">
        <w:rPr>
          <w:rFonts w:eastAsia="Garamond"/>
          <w:sz w:val="8"/>
        </w:rPr>
        <w:t xml:space="preserve"> </w:t>
      </w:r>
      <w:r w:rsidRPr="00A42D14">
        <w:rPr>
          <w:sz w:val="8"/>
        </w:rPr>
        <w:t>antagonisms.</w:t>
      </w:r>
      <w:r w:rsidRPr="00A42D14">
        <w:rPr>
          <w:rFonts w:eastAsia="Garamond"/>
          <w:sz w:val="8"/>
        </w:rPr>
        <w:t xml:space="preserve"> </w:t>
      </w:r>
      <w:r w:rsidRPr="00A42D14">
        <w:rPr>
          <w:sz w:val="8"/>
        </w:rPr>
        <w:t>Between</w:t>
      </w:r>
      <w:r w:rsidRPr="00A42D14">
        <w:rPr>
          <w:rFonts w:eastAsia="Garamond"/>
          <w:sz w:val="8"/>
        </w:rPr>
        <w:t xml:space="preserve"> </w:t>
      </w:r>
      <w:r w:rsidRPr="00A42D14">
        <w:rPr>
          <w:sz w:val="8"/>
        </w:rPr>
        <w:t>1967</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1980,</w:t>
      </w:r>
      <w:r w:rsidRPr="00A42D14">
        <w:rPr>
          <w:rFonts w:eastAsia="Garamond"/>
          <w:sz w:val="8"/>
        </w:rPr>
        <w:t xml:space="preserve"> </w:t>
      </w:r>
      <w:r w:rsidRPr="00A42D14">
        <w:rPr>
          <w:sz w:val="8"/>
        </w:rPr>
        <w:t>we</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think</w:t>
      </w:r>
      <w:r w:rsidRPr="00A42D14">
        <w:rPr>
          <w:rFonts w:eastAsia="Garamond"/>
          <w:sz w:val="8"/>
        </w:rPr>
        <w:t xml:space="preserve"> </w:t>
      </w:r>
      <w:r w:rsidRPr="00A42D14">
        <w:rPr>
          <w:sz w:val="8"/>
        </w:rPr>
        <w:t>cinematically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intellectually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Blackness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Redness</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having</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coherence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full-blown</w:t>
      </w:r>
      <w:r w:rsidRPr="00A42D14">
        <w:rPr>
          <w:rFonts w:eastAsia="Garamond"/>
          <w:sz w:val="8"/>
        </w:rPr>
        <w:t xml:space="preserve"> </w:t>
      </w:r>
      <w:r w:rsidRPr="00A42D14">
        <w:rPr>
          <w:sz w:val="8"/>
        </w:rPr>
        <w:t>discourses.</w:t>
      </w:r>
      <w:r w:rsidRPr="00A42D14">
        <w:rPr>
          <w:rFonts w:eastAsia="Garamond"/>
          <w:sz w:val="8"/>
        </w:rPr>
        <w:t xml:space="preserve"> </w:t>
      </w:r>
      <w:r w:rsidRPr="00A42D14">
        <w:rPr>
          <w:sz w:val="8"/>
        </w:rPr>
        <w:t>But</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1980</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present,</w:t>
      </w:r>
      <w:r w:rsidRPr="00A42D14">
        <w:rPr>
          <w:rFonts w:eastAsia="Garamond"/>
          <w:sz w:val="8"/>
        </w:rPr>
        <w:t xml:space="preserve"> </w:t>
      </w:r>
      <w:r w:rsidRPr="00A42D14">
        <w:rPr>
          <w:rStyle w:val="StyleUnderline"/>
        </w:rPr>
        <w:t>Blackness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Redness</w:t>
      </w:r>
      <w:r w:rsidRPr="00A42D14">
        <w:rPr>
          <w:rStyle w:val="StyleUnderline"/>
          <w:rFonts w:eastAsia="Garamond"/>
        </w:rPr>
        <w:t xml:space="preserve"> </w:t>
      </w:r>
      <w:r w:rsidRPr="00A42D14">
        <w:rPr>
          <w:rStyle w:val="StyleUnderline"/>
        </w:rPr>
        <w:t>manifests</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rebar</w:t>
      </w:r>
      <w:r w:rsidRPr="00A42D14">
        <w:rPr>
          <w:rStyle w:val="StyleUnderline"/>
          <w:rFonts w:eastAsia="Garamond"/>
        </w:rPr>
        <w:t xml:space="preserve"> </w:t>
      </w:r>
      <w:r w:rsidRPr="00A42D14">
        <w:rPr>
          <w:rStyle w:val="StyleUnderline"/>
        </w:rPr>
        <w:t>of</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rPr>
        <w:t>intellectual</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sz w:val="8"/>
        </w:rPr>
        <w: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is,</w:t>
      </w:r>
      <w:r w:rsidRPr="00A42D14">
        <w:rPr>
          <w:rFonts w:eastAsia="Garamond"/>
          <w:sz w:val="8"/>
        </w:rPr>
        <w:t xml:space="preserve"> </w:t>
      </w:r>
      <w:r w:rsidRPr="00A42D14">
        <w:rPr>
          <w:rStyle w:val="StyleUnderline"/>
        </w:rPr>
        <w:t>as</w:t>
      </w:r>
      <w:r w:rsidRPr="00A42D14">
        <w:rPr>
          <w:rStyle w:val="StyleUnderline"/>
          <w:rFonts w:eastAsia="Garamond"/>
        </w:rPr>
        <w:t xml:space="preserve"> </w:t>
      </w:r>
      <w:r w:rsidRPr="00A42D14">
        <w:rPr>
          <w:rStyle w:val="StyleUnderline"/>
        </w:rPr>
        <w:t>unspoken</w:t>
      </w:r>
      <w:r w:rsidRPr="00A42D14">
        <w:rPr>
          <w:rStyle w:val="StyleUnderline"/>
          <w:rFonts w:eastAsia="Garamond"/>
        </w:rPr>
        <w:t xml:space="preserve"> </w:t>
      </w:r>
      <w:r w:rsidRPr="00A42D14">
        <w:rPr>
          <w:rStyle w:val="StyleUnderline"/>
        </w:rPr>
        <w:t>grammars</w:t>
      </w:r>
      <w:r w:rsidRPr="00A42D14">
        <w:rPr>
          <w:sz w:val="8"/>
        </w:rPr>
        <w:t xml:space="preserve">. </w:t>
      </w:r>
      <w:r w:rsidRPr="00A42D14">
        <w:rPr>
          <w:rStyle w:val="StyleUnderline"/>
        </w:rPr>
        <w:t>This</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can</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discerned</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cinematic</w:t>
      </w:r>
      <w:r w:rsidRPr="00A42D14">
        <w:rPr>
          <w:rFonts w:eastAsia="Garamond"/>
          <w:sz w:val="8"/>
        </w:rPr>
        <w:t xml:space="preserve"> </w:t>
      </w:r>
      <w:r w:rsidRPr="00A42D14">
        <w:rPr>
          <w:sz w:val="8"/>
        </w:rPr>
        <w:t>strategies</w:t>
      </w:r>
      <w:r w:rsidRPr="00A42D14">
        <w:rPr>
          <w:rFonts w:eastAsia="Garamond"/>
          <w:sz w:val="8"/>
        </w:rPr>
        <w:t xml:space="preserve"> </w:t>
      </w:r>
      <w:r w:rsidRPr="00A42D14">
        <w:rPr>
          <w:sz w:val="8"/>
        </w:rPr>
        <w:t>(lighting,</w:t>
      </w:r>
      <w:r w:rsidRPr="00A42D14">
        <w:rPr>
          <w:rFonts w:eastAsia="Garamond"/>
          <w:sz w:val="8"/>
        </w:rPr>
        <w:t xml:space="preserve"> </w:t>
      </w:r>
      <w:r w:rsidRPr="00A42D14">
        <w:rPr>
          <w:sz w:val="8"/>
        </w:rPr>
        <w:t>camera</w:t>
      </w:r>
      <w:r w:rsidRPr="00A42D14">
        <w:rPr>
          <w:rFonts w:eastAsia="Garamond"/>
          <w:sz w:val="8"/>
        </w:rPr>
        <w:t xml:space="preserve"> </w:t>
      </w:r>
      <w:r w:rsidRPr="00A42D14">
        <w:rPr>
          <w:sz w:val="8"/>
        </w:rPr>
        <w:t>angles,</w:t>
      </w:r>
      <w:r w:rsidRPr="00A42D14">
        <w:rPr>
          <w:rFonts w:eastAsia="Garamond"/>
          <w:sz w:val="8"/>
        </w:rPr>
        <w:t xml:space="preserve"> </w:t>
      </w:r>
      <w:r w:rsidRPr="00A42D14">
        <w:rPr>
          <w:sz w:val="8"/>
        </w:rPr>
        <w:t>image</w:t>
      </w:r>
      <w:r w:rsidRPr="00A42D14">
        <w:rPr>
          <w:rFonts w:eastAsia="Garamond"/>
          <w:sz w:val="8"/>
        </w:rPr>
        <w:t xml:space="preserve"> </w:t>
      </w:r>
      <w:r w:rsidRPr="00A42D14">
        <w:rPr>
          <w:sz w:val="8"/>
        </w:rPr>
        <w:t>composition,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acoustic</w:t>
      </w:r>
      <w:r w:rsidRPr="00A42D14">
        <w:rPr>
          <w:rFonts w:eastAsia="Garamond"/>
          <w:sz w:val="8"/>
        </w:rPr>
        <w:t xml:space="preserve"> </w:t>
      </w:r>
      <w:r w:rsidRPr="00A42D14">
        <w:rPr>
          <w:sz w:val="8"/>
        </w:rPr>
        <w:t>strategies/design),</w:t>
      </w:r>
      <w:r w:rsidRPr="00A42D14">
        <w:rPr>
          <w:rFonts w:eastAsia="Garamond"/>
          <w:sz w:val="8"/>
        </w:rPr>
        <w:t xml:space="preserve"> </w:t>
      </w:r>
      <w:r w:rsidRPr="00A42D14">
        <w:rPr>
          <w:sz w:val="8"/>
        </w:rPr>
        <w:t>even</w:t>
      </w:r>
      <w:r w:rsidRPr="00A42D14">
        <w:rPr>
          <w:rFonts w:eastAsia="Garamond"/>
          <w:sz w:val="8"/>
        </w:rPr>
        <w:t xml:space="preserve"> </w:t>
      </w:r>
      <w:r w:rsidRPr="00A42D14">
        <w:rPr>
          <w:rStyle w:val="StyleUnderline"/>
          <w:highlight w:val="cyan"/>
        </w:rPr>
        <w:t>when</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script</w:t>
      </w:r>
      <w:r w:rsidRPr="00A42D14">
        <w:rPr>
          <w:rStyle w:val="StyleUnderline"/>
          <w:rFonts w:eastAsia="Garamond"/>
          <w:highlight w:val="cyan"/>
        </w:rPr>
        <w:t xml:space="preserve"> </w:t>
      </w:r>
      <w:r w:rsidRPr="00A42D14">
        <w:rPr>
          <w:rStyle w:val="StyleUnderline"/>
          <w:highlight w:val="cyan"/>
        </w:rPr>
        <w:t>labors</w:t>
      </w:r>
      <w:r w:rsidRPr="00A42D14">
        <w:rPr>
          <w:rStyle w:val="StyleUnderline"/>
          <w:rFonts w:eastAsia="Garamond"/>
          <w:highlight w:val="cyan"/>
        </w:rPr>
        <w:t xml:space="preserve"> </w:t>
      </w:r>
      <w:r w:rsidRPr="00A42D14">
        <w:rPr>
          <w:rStyle w:val="StyleUnderline"/>
          <w:highlight w:val="cyan"/>
        </w:rPr>
        <w:t>for</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spectator</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imagine</w:t>
      </w:r>
      <w:r w:rsidRPr="00A42D14">
        <w:rPr>
          <w:rStyle w:val="StyleUnderline"/>
          <w:rFonts w:eastAsia="Garamond"/>
          <w:highlight w:val="cyan"/>
        </w:rPr>
        <w:t xml:space="preserve"> </w:t>
      </w:r>
      <w:r w:rsidRPr="00A42D14">
        <w:rPr>
          <w:rStyle w:val="Emphasis"/>
          <w:highlight w:val="cyan"/>
        </w:rPr>
        <w:t>social</w:t>
      </w:r>
      <w:r w:rsidRPr="00A42D14">
        <w:rPr>
          <w:rStyle w:val="Emphasis"/>
          <w:rFonts w:eastAsia="Garamond"/>
          <w:highlight w:val="cyan"/>
        </w:rPr>
        <w:t xml:space="preserve"> </w:t>
      </w:r>
      <w:r w:rsidRPr="00A42D14">
        <w:rPr>
          <w:rStyle w:val="Emphasis"/>
          <w:highlight w:val="cyan"/>
        </w:rPr>
        <w:t>turmoil</w:t>
      </w:r>
      <w:r w:rsidRPr="00A42D14">
        <w:rPr>
          <w:rStyle w:val="Emphasis"/>
          <w:rFonts w:eastAsia="Garamond"/>
          <w:highlight w:val="cyan"/>
        </w:rPr>
        <w:t xml:space="preserve"> </w:t>
      </w:r>
      <w:r w:rsidRPr="00A42D14">
        <w:rPr>
          <w:rStyle w:val="Emphasis"/>
          <w:highlight w:val="cyan"/>
        </w:rPr>
        <w:t>through</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rubric</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conflict</w:t>
      </w:r>
      <w:r w:rsidRPr="00A42D14">
        <w:rPr>
          <w:rStyle w:val="Emphasis"/>
          <w:rFonts w:eastAsia="Garamond"/>
        </w:rPr>
        <w:t xml:space="preserve"> </w:t>
      </w:r>
      <w:r w:rsidRPr="00A42D14">
        <w:rPr>
          <w:sz w:val="8"/>
        </w:rPr>
        <w:t>(</w:t>
      </w:r>
      <w:r w:rsidRPr="00A42D14">
        <w:rPr>
          <w:rStyle w:val="StyleUnderline"/>
        </w:rPr>
        <w:t>that</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676C82">
        <w:rPr>
          <w:rStyle w:val="StyleUnderline"/>
        </w:rPr>
        <w:t>a</w:t>
      </w:r>
      <w:r w:rsidRPr="00676C82">
        <w:rPr>
          <w:rStyle w:val="StyleUnderline"/>
          <w:rFonts w:eastAsia="Garamond"/>
        </w:rPr>
        <w:t xml:space="preserve"> </w:t>
      </w:r>
      <w:r w:rsidRPr="00676C82">
        <w:rPr>
          <w:rStyle w:val="StyleUnderline"/>
        </w:rPr>
        <w:t>rubric</w:t>
      </w:r>
      <w:r w:rsidRPr="00676C82">
        <w:rPr>
          <w:rStyle w:val="StyleUnderline"/>
          <w:rFonts w:eastAsia="Garamond"/>
        </w:rPr>
        <w:t xml:space="preserve"> </w:t>
      </w:r>
      <w:r w:rsidRPr="00676C82">
        <w:rPr>
          <w:rStyle w:val="StyleUnderline"/>
        </w:rPr>
        <w:t>of</w:t>
      </w:r>
      <w:r w:rsidRPr="00676C82">
        <w:rPr>
          <w:rStyle w:val="StyleUnderline"/>
          <w:rFonts w:eastAsia="Garamond"/>
        </w:rPr>
        <w:t xml:space="preserve"> </w:t>
      </w:r>
      <w:r w:rsidRPr="00676C82">
        <w:rPr>
          <w:rStyle w:val="StyleUnderline"/>
        </w:rPr>
        <w:t>problems</w:t>
      </w:r>
      <w:r w:rsidRPr="00676C82">
        <w:rPr>
          <w:rStyle w:val="StyleUnderline"/>
          <w:rFonts w:eastAsia="Garamond"/>
        </w:rPr>
        <w:t xml:space="preserve"> </w:t>
      </w:r>
      <w:r w:rsidRPr="00676C82">
        <w:rPr>
          <w:rStyle w:val="StyleUnderline"/>
        </w:rPr>
        <w:t>that</w:t>
      </w:r>
      <w:r w:rsidRPr="00676C82">
        <w:rPr>
          <w:rStyle w:val="StyleUnderline"/>
          <w:rFonts w:eastAsia="Garamond"/>
        </w:rPr>
        <w:t xml:space="preserve"> </w:t>
      </w:r>
      <w:r w:rsidRPr="00676C82">
        <w:rPr>
          <w:rStyle w:val="StyleUnderline"/>
        </w:rPr>
        <w:t>can</w:t>
      </w:r>
      <w:r w:rsidRPr="00676C82">
        <w:rPr>
          <w:rStyle w:val="StyleUnderline"/>
          <w:rFonts w:eastAsia="Garamond"/>
        </w:rPr>
        <w:t xml:space="preserve"> </w:t>
      </w:r>
      <w:r w:rsidRPr="00676C82">
        <w:rPr>
          <w:rStyle w:val="StyleUnderline"/>
        </w:rPr>
        <w:t>be</w:t>
      </w:r>
      <w:r w:rsidRPr="00676C82">
        <w:rPr>
          <w:rStyle w:val="StyleUnderline"/>
          <w:rFonts w:eastAsia="Garamond"/>
        </w:rPr>
        <w:t xml:space="preserve"> </w:t>
      </w:r>
      <w:r w:rsidRPr="00676C82">
        <w:rPr>
          <w:rStyle w:val="StyleUnderline"/>
        </w:rPr>
        <w:t>posed</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conceptually</w:t>
      </w:r>
      <w:r w:rsidRPr="00676C82">
        <w:rPr>
          <w:rStyle w:val="StyleUnderline"/>
          <w:rFonts w:eastAsia="Garamond"/>
        </w:rPr>
        <w:t xml:space="preserve"> </w:t>
      </w:r>
      <w:r w:rsidRPr="00676C82">
        <w:rPr>
          <w:rStyle w:val="StyleUnderline"/>
        </w:rPr>
        <w:t>solved)</w:t>
      </w:r>
      <w:r w:rsidRPr="00676C82">
        <w:rPr>
          <w:rFonts w:eastAsia="Garamond"/>
          <w:sz w:val="8"/>
        </w:rPr>
        <w:t xml:space="preserve"> </w:t>
      </w:r>
      <w:r w:rsidRPr="00A42D14">
        <w:rPr>
          <w:rStyle w:val="StyleUnderline"/>
          <w:highlight w:val="cyan"/>
        </w:rPr>
        <w:t>as</w:t>
      </w:r>
      <w:r w:rsidRPr="00A42D14">
        <w:rPr>
          <w:rStyle w:val="StyleUnderline"/>
          <w:rFonts w:eastAsia="Garamond"/>
          <w:highlight w:val="cyan"/>
        </w:rPr>
        <w:t xml:space="preserve"> </w:t>
      </w:r>
      <w:r w:rsidRPr="00A42D14">
        <w:rPr>
          <w:rStyle w:val="StyleUnderline"/>
          <w:highlight w:val="cyan"/>
        </w:rPr>
        <w:t>opposed</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highlight w:val="cyan"/>
        </w:rPr>
        <w:t xml:space="preserve"> </w:t>
      </w:r>
      <w:r w:rsidRPr="00676C82">
        <w:rPr>
          <w:rStyle w:val="StyleUnderline"/>
        </w:rPr>
        <w:t>the</w:t>
      </w:r>
      <w:r w:rsidRPr="00676C82">
        <w:rPr>
          <w:rStyle w:val="StyleUnderline"/>
          <w:rFonts w:eastAsia="Garamond"/>
        </w:rPr>
        <w:t xml:space="preserve"> </w:t>
      </w:r>
      <w:r w:rsidRPr="00676C82">
        <w:rPr>
          <w:rStyle w:val="StyleUnderline"/>
        </w:rPr>
        <w:t>rubric</w:t>
      </w:r>
      <w:r w:rsidRPr="00676C82">
        <w:rPr>
          <w:rStyle w:val="StyleUnderline"/>
          <w:rFonts w:eastAsia="Garamond"/>
        </w:rPr>
        <w:t xml:space="preserve"> </w:t>
      </w:r>
      <w:r w:rsidRPr="00676C82">
        <w:rPr>
          <w:rStyle w:val="StyleUnderline"/>
        </w:rPr>
        <w:t>of</w:t>
      </w:r>
      <w:r w:rsidRPr="00676C82">
        <w:rPr>
          <w:rStyle w:val="StyleUnderline"/>
          <w:rFonts w:eastAsia="Garamond"/>
        </w:rPr>
        <w:t xml:space="preserve"> </w:t>
      </w:r>
      <w:r w:rsidRPr="00676C82">
        <w:rPr>
          <w:rStyle w:val="StyleUnderline"/>
          <w:highlight w:val="cyan"/>
        </w:rPr>
        <w:t>antagonism</w:t>
      </w:r>
      <w:r w:rsidRPr="00676C82">
        <w:rPr>
          <w:rStyle w:val="StyleUnderline"/>
          <w:rFonts w:eastAsia="Garamond"/>
        </w:rPr>
        <w:t xml:space="preserve"> </w:t>
      </w:r>
      <w:r w:rsidRPr="00676C82">
        <w:rPr>
          <w:rStyle w:val="StyleUnderline"/>
        </w:rPr>
        <w:t>(</w:t>
      </w:r>
      <w:r w:rsidRPr="00676C82">
        <w:rPr>
          <w:rStyle w:val="Emphasis"/>
        </w:rPr>
        <w:t>an</w:t>
      </w:r>
      <w:r w:rsidRPr="00676C82">
        <w:rPr>
          <w:rStyle w:val="Emphasis"/>
          <w:rFonts w:eastAsia="Garamond"/>
        </w:rPr>
        <w:t xml:space="preserve"> </w:t>
      </w:r>
      <w:r w:rsidRPr="00676C82">
        <w:rPr>
          <w:rStyle w:val="Emphasis"/>
        </w:rPr>
        <w:t>irreconcilable</w:t>
      </w:r>
      <w:r w:rsidRPr="00676C82">
        <w:rPr>
          <w:rStyle w:val="Emphasis"/>
          <w:rFonts w:eastAsia="Garamond"/>
        </w:rPr>
        <w:t xml:space="preserve"> </w:t>
      </w:r>
      <w:r w:rsidRPr="00676C82">
        <w:rPr>
          <w:rStyle w:val="Emphasis"/>
        </w:rPr>
        <w:t>struggle</w:t>
      </w:r>
      <w:r w:rsidRPr="00676C82">
        <w:rPr>
          <w:rStyle w:val="Emphasis"/>
          <w:rFonts w:eastAsia="Garamond"/>
        </w:rPr>
        <w:t xml:space="preserve"> </w:t>
      </w:r>
      <w:r w:rsidRPr="00676C82">
        <w:rPr>
          <w:rStyle w:val="Emphasis"/>
        </w:rPr>
        <w:t>between</w:t>
      </w:r>
      <w:r w:rsidRPr="00676C82">
        <w:rPr>
          <w:rStyle w:val="Emphasis"/>
          <w:rFonts w:eastAsia="Garamond"/>
        </w:rPr>
        <w:t xml:space="preserve"> </w:t>
      </w:r>
      <w:r w:rsidRPr="00676C82">
        <w:rPr>
          <w:rStyle w:val="Emphasis"/>
        </w:rPr>
        <w:t>entities</w:t>
      </w:r>
      <w:r w:rsidRPr="00A42D14">
        <w:rPr>
          <w:rStyle w:val="StyleUnderline"/>
        </w:rPr>
        <w: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positionalities,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resolution</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which</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dialectical</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entails</w:t>
      </w:r>
      <w:r w:rsidRPr="00A42D14">
        <w:rPr>
          <w:rStyle w:val="StyleUnderline"/>
          <w:rFonts w:eastAsia="Garamond"/>
        </w:rPr>
        <w:t xml:space="preserve"> </w:t>
      </w:r>
      <w:r w:rsidRPr="00A42D14">
        <w:rPr>
          <w:rStyle w:val="Emphasis"/>
        </w:rPr>
        <w:t>the</w:t>
      </w:r>
      <w:r w:rsidRPr="00A42D14">
        <w:rPr>
          <w:rStyle w:val="Emphasis"/>
          <w:rFonts w:eastAsia="Garamond"/>
        </w:rPr>
        <w:t xml:space="preserve"> </w:t>
      </w:r>
      <w:r w:rsidRPr="00A42D14">
        <w:rPr>
          <w:rStyle w:val="Emphasis"/>
        </w:rPr>
        <w:t>obliteration</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one</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positions</w:t>
      </w:r>
      <w:r w:rsidRPr="00A42D14">
        <w:rPr>
          <w:sz w:val="8"/>
        </w:rPr>
        <w: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words,</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when</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narrate</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story</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Blacks</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Indians</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beleaguered</w:t>
      </w:r>
      <w:r w:rsidRPr="00A42D14">
        <w:rPr>
          <w:rFonts w:eastAsia="Garamond"/>
          <w:sz w:val="8"/>
        </w:rPr>
        <w:t xml:space="preserve"> </w:t>
      </w:r>
      <w:r w:rsidRPr="00A42D14">
        <w:rPr>
          <w:sz w:val="8"/>
        </w:rPr>
        <w:t>with</w:t>
      </w:r>
      <w:r w:rsidRPr="00A42D14">
        <w:rPr>
          <w:rFonts w:eastAsia="Garamond"/>
          <w:sz w:val="8"/>
        </w:rPr>
        <w:t xml:space="preserve"> </w:t>
      </w:r>
      <w:r w:rsidRPr="00A42D14">
        <w:rPr>
          <w:sz w:val="8"/>
        </w:rPr>
        <w:t>problems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script</w:t>
      </w:r>
      <w:r w:rsidRPr="00A42D14">
        <w:rPr>
          <w:rFonts w:eastAsia="Garamond"/>
          <w:sz w:val="8"/>
        </w:rPr>
        <w:t xml:space="preserve"> </w:t>
      </w:r>
      <w:r w:rsidRPr="00A42D14">
        <w:rPr>
          <w:sz w:val="8"/>
        </w:rPr>
        <w:t>insists</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conceptually</w:t>
      </w:r>
      <w:r w:rsidRPr="00A42D14">
        <w:rPr>
          <w:rFonts w:eastAsia="Garamond"/>
          <w:sz w:val="8"/>
        </w:rPr>
        <w:t xml:space="preserve"> </w:t>
      </w:r>
      <w:r w:rsidRPr="00A42D14">
        <w:rPr>
          <w:sz w:val="8"/>
        </w:rPr>
        <w:t>coherent</w:t>
      </w:r>
      <w:r w:rsidRPr="00A42D14">
        <w:rPr>
          <w:rFonts w:eastAsia="Garamond"/>
          <w:sz w:val="8"/>
        </w:rPr>
        <w:t xml:space="preserve"> </w:t>
      </w:r>
      <w:r w:rsidRPr="00A42D14">
        <w:rPr>
          <w:sz w:val="8"/>
        </w:rPr>
        <w:t>(usually</w:t>
      </w:r>
      <w:r w:rsidRPr="00A42D14">
        <w:rPr>
          <w:rFonts w:eastAsia="Garamond"/>
          <w:sz w:val="8"/>
        </w:rPr>
        <w:t xml:space="preserve"> </w:t>
      </w:r>
      <w:r w:rsidRPr="00A42D14">
        <w:rPr>
          <w:sz w:val="8"/>
        </w:rPr>
        <w:t>having</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do</w:t>
      </w:r>
      <w:r w:rsidRPr="00A42D14">
        <w:rPr>
          <w:rFonts w:eastAsia="Garamond"/>
          <w:sz w:val="8"/>
        </w:rPr>
        <w:t xml:space="preserve"> </w:t>
      </w:r>
      <w:r w:rsidRPr="00A42D14">
        <w:rPr>
          <w:sz w:val="8"/>
        </w:rPr>
        <w:t>with</w:t>
      </w:r>
      <w:r w:rsidRPr="00A42D14">
        <w:rPr>
          <w:rFonts w:eastAsia="Garamond"/>
          <w:sz w:val="8"/>
        </w:rPr>
        <w:t xml:space="preserve"> </w:t>
      </w:r>
      <w:r w:rsidRPr="00A42D14">
        <w:rPr>
          <w:sz w:val="8"/>
        </w:rPr>
        <w:t>poverty</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absence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family</w:t>
      </w:r>
      <w:r w:rsidRPr="00A42D14">
        <w:rPr>
          <w:rFonts w:eastAsia="Garamond"/>
          <w:sz w:val="8"/>
        </w:rPr>
        <w:t xml:space="preserve"> </w:t>
      </w:r>
      <w:r w:rsidRPr="00A42D14">
        <w:rPr>
          <w:sz w:val="8"/>
        </w:rPr>
        <w:t>values</w:t>
      </w:r>
      <w:r w:rsidRPr="00A42D14">
        <w:rPr>
          <w:rFonts w:eastAsia="Garamond"/>
          <w:sz w:val="8"/>
        </w:rPr>
        <w:t>”</w:t>
      </w:r>
      <w:r w:rsidRPr="00A42D14">
        <w:rPr>
          <w:sz w:val="8"/>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non-narrative,</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strategies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often</w:t>
      </w:r>
      <w:r w:rsidRPr="00A42D14">
        <w:rPr>
          <w:rFonts w:eastAsia="Garamond"/>
          <w:sz w:val="8"/>
        </w:rPr>
        <w:t xml:space="preserve"> </w:t>
      </w:r>
      <w:r w:rsidRPr="00A42D14">
        <w:rPr>
          <w:sz w:val="8"/>
        </w:rPr>
        <w:t>disrupt</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coherence</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posing</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irreconcilable</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Red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Black</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ontology</w:t>
      </w:r>
      <w:r w:rsidRPr="00A42D14">
        <w:rPr>
          <w:rFonts w:eastAsia="Garamond"/>
          <w:sz w:val="8"/>
        </w:rPr>
        <w:t>—</w:t>
      </w:r>
      <w:r w:rsidRPr="00A42D14">
        <w:rPr>
          <w:sz w:val="8"/>
        </w:rPr>
        <w:t>or</w:t>
      </w:r>
      <w:r w:rsidRPr="00A42D14">
        <w:rPr>
          <w:rFonts w:eastAsia="Garamond"/>
          <w:sz w:val="8"/>
        </w:rPr>
        <w:t xml:space="preserve"> </w:t>
      </w:r>
      <w:r w:rsidRPr="00A42D14">
        <w:rPr>
          <w:sz w:val="8"/>
        </w:rPr>
        <w:t>non-ontology.</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grammar</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antagonism</w:t>
      </w:r>
      <w:r w:rsidRPr="00A42D14">
        <w:rPr>
          <w:rStyle w:val="StyleUnderline"/>
          <w:rFonts w:eastAsia="Garamond"/>
          <w:highlight w:val="cyan"/>
        </w:rPr>
        <w:t xml:space="preserve"> </w:t>
      </w:r>
      <w:r w:rsidRPr="00A42D14">
        <w:rPr>
          <w:rStyle w:val="Emphasis"/>
          <w:highlight w:val="cyan"/>
        </w:rPr>
        <w:t>breaks</w:t>
      </w:r>
      <w:r w:rsidRPr="00A42D14">
        <w:rPr>
          <w:rStyle w:val="Emphasis"/>
          <w:rFonts w:eastAsia="Garamond"/>
          <w:highlight w:val="cyan"/>
        </w:rPr>
        <w:t xml:space="preserve"> </w:t>
      </w:r>
      <w:r w:rsidRPr="00A42D14">
        <w:rPr>
          <w:rStyle w:val="Emphasis"/>
          <w:highlight w:val="cyan"/>
        </w:rPr>
        <w:t>in</w:t>
      </w:r>
      <w:r w:rsidRPr="00A42D14">
        <w:rPr>
          <w:rStyle w:val="Emphasis"/>
          <w:rFonts w:eastAsia="Garamond"/>
          <w:highlight w:val="cyan"/>
        </w:rPr>
        <w:t xml:space="preserve"> </w:t>
      </w:r>
      <w:r w:rsidRPr="00A42D14">
        <w:rPr>
          <w:rStyle w:val="Emphasis"/>
          <w:highlight w:val="cyan"/>
        </w:rPr>
        <w:t>on</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mendacity</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conflict</w:t>
      </w:r>
      <w:r w:rsidRPr="00A42D14">
        <w:rPr>
          <w:rStyle w:val="StyleUnderline"/>
          <w:sz w:val="8"/>
          <w:u w:val="none"/>
        </w:rPr>
        <w:t xml:space="preserve">. </w:t>
      </w:r>
      <w:r w:rsidRPr="00A42D14">
        <w:rPr>
          <w:sz w:val="8"/>
        </w:rPr>
        <w:t>Semiotics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linguistics</w:t>
      </w:r>
      <w:r w:rsidRPr="00A42D14">
        <w:rPr>
          <w:rFonts w:eastAsia="Garamond"/>
          <w:sz w:val="8"/>
        </w:rPr>
        <w:t xml:space="preserve"> </w:t>
      </w:r>
      <w:r w:rsidRPr="00A42D14">
        <w:rPr>
          <w:sz w:val="8"/>
        </w:rPr>
        <w:t>teach</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when</w:t>
      </w:r>
      <w:r w:rsidRPr="00A42D14">
        <w:rPr>
          <w:rFonts w:eastAsia="Garamond"/>
          <w:sz w:val="8"/>
        </w:rPr>
        <w:t xml:space="preserve"> </w:t>
      </w:r>
      <w:r w:rsidRPr="00A42D14">
        <w:rPr>
          <w:sz w:val="8"/>
        </w:rPr>
        <w:t>we</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our</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goes</w:t>
      </w:r>
      <w:r w:rsidRPr="00A42D14">
        <w:rPr>
          <w:rFonts w:eastAsia="Garamond"/>
          <w:sz w:val="8"/>
        </w:rPr>
        <w:t xml:space="preserve"> </w:t>
      </w:r>
      <w:r w:rsidRPr="00A42D14">
        <w:rPr>
          <w:sz w:val="8"/>
        </w:rPr>
        <w:t>unspoken.</w:t>
      </w:r>
      <w:r w:rsidRPr="00A42D14">
        <w:rPr>
          <w:rFonts w:eastAsia="Garamond"/>
          <w:sz w:val="8"/>
        </w:rPr>
        <w:t xml:space="preserve"> </w:t>
      </w:r>
      <w:r w:rsidRPr="00A42D14">
        <w:rPr>
          <w:sz w:val="8"/>
        </w:rPr>
        <w:t>Our</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assumed.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structure</w:t>
      </w:r>
      <w:r w:rsidRPr="00A42D14">
        <w:rPr>
          <w:rFonts w:eastAsia="Garamond"/>
          <w:sz w:val="8"/>
        </w:rPr>
        <w:t xml:space="preserve"> </w:t>
      </w:r>
      <w:r w:rsidRPr="00A42D14">
        <w:rPr>
          <w:sz w:val="8"/>
        </w:rPr>
        <w:t>through</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labor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speech</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possible.</w:t>
      </w:r>
      <w:r w:rsidRPr="00A42D14">
        <w:rPr>
          <w:rFonts w:eastAsia="Garamond"/>
          <w:sz w:val="8"/>
        </w:rPr>
        <w:endnoteReference w:id="6"/>
      </w:r>
      <w:r w:rsidRPr="00A42D14">
        <w:rPr>
          <w:rFonts w:eastAsia="Garamond"/>
          <w:sz w:val="8"/>
        </w:rPr>
        <w:t xml:space="preserve"> </w:t>
      </w:r>
      <w:r w:rsidRPr="00A42D14">
        <w:rPr>
          <w:sz w:val="8"/>
        </w:rPr>
        <w:t>Likewise,</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ethics</w:t>
      </w:r>
      <w:r w:rsidRPr="00A42D14">
        <w:rPr>
          <w:rFonts w:eastAsia="Garamond"/>
          <w:sz w:val="8"/>
        </w:rPr>
        <w:t>—</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assumptions</w:t>
      </w:r>
      <w:r w:rsidRPr="00A42D14">
        <w:rPr>
          <w:rFonts w:eastAsia="Garamond"/>
          <w:sz w:val="8"/>
        </w:rPr>
        <w:t xml:space="preserve"> </w:t>
      </w:r>
      <w:r w:rsidRPr="00A42D14">
        <w:rPr>
          <w:rStyle w:val="StyleUnderline"/>
        </w:rPr>
        <w:t>regarding</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ontology</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suffering</w:t>
      </w:r>
      <w:r w:rsidRPr="00A42D14">
        <w:rPr>
          <w:rStyle w:val="StyleUnderline"/>
          <w:rFonts w:eastAsia="Garamond"/>
        </w:rPr>
        <w:t>—</w:t>
      </w:r>
      <w:r w:rsidRPr="00A42D14">
        <w:rPr>
          <w:rStyle w:val="StyleUnderline"/>
        </w:rPr>
        <w:t>which</w:t>
      </w:r>
      <w:r w:rsidRPr="00A42D14">
        <w:rPr>
          <w:rStyle w:val="StyleUnderline"/>
          <w:rFonts w:eastAsia="Garamond"/>
        </w:rPr>
        <w:t xml:space="preserve"> </w:t>
      </w:r>
      <w:r w:rsidRPr="00A42D14">
        <w:rPr>
          <w:rStyle w:val="StyleUnderline"/>
        </w:rPr>
        <w:t>underwrite</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elaborated</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direct</w:t>
      </w:r>
      <w:r w:rsidRPr="00A42D14">
        <w:rPr>
          <w:rFonts w:eastAsia="Garamond"/>
          <w:sz w:val="8"/>
        </w:rPr>
        <w:t xml:space="preserve"> </w:t>
      </w:r>
      <w:r w:rsidRPr="00A42D14">
        <w:rPr>
          <w:sz w:val="8"/>
        </w:rPr>
        <w:t>relation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radical</w:t>
      </w:r>
      <w:r w:rsidRPr="00A42D14">
        <w:rPr>
          <w:rFonts w:eastAsia="Garamond"/>
          <w:sz w:val="8"/>
        </w:rPr>
        <w:t xml:space="preserve"> </w:t>
      </w:r>
      <w:r w:rsidRPr="00A42D14">
        <w:rPr>
          <w:sz w:val="8"/>
        </w:rPr>
        <w:t>action),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underwrite</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speech</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Red,</w:t>
      </w:r>
      <w:r w:rsidRPr="00A42D14">
        <w:rPr>
          <w:rFonts w:eastAsia="Garamond"/>
          <w:sz w:val="8"/>
        </w:rPr>
        <w:t xml:space="preserve"> </w:t>
      </w:r>
      <w:r w:rsidRPr="00A42D14">
        <w:rPr>
          <w:sz w:val="8"/>
        </w:rPr>
        <w:t>White,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Black</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mid-1960s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present)</w:t>
      </w:r>
      <w:r w:rsidRPr="00A42D14">
        <w:rPr>
          <w:rFonts w:eastAsia="Garamond"/>
          <w:sz w:val="8"/>
        </w:rPr>
        <w:t xml:space="preserve"> </w:t>
      </w:r>
      <w:r w:rsidRPr="00A42D14">
        <w:rPr>
          <w:rStyle w:val="StyleUnderline"/>
        </w:rPr>
        <w:t>is</w:t>
      </w:r>
      <w:r w:rsidRPr="00A42D14">
        <w:rPr>
          <w:rStyle w:val="StyleUnderline"/>
          <w:rFonts w:eastAsia="Garamond"/>
        </w:rPr>
        <w:t xml:space="preserve"> </w:t>
      </w:r>
      <w:r w:rsidRPr="00A42D14">
        <w:rPr>
          <w:rStyle w:val="StyleUnderline"/>
        </w:rPr>
        <w:t>also</w:t>
      </w:r>
      <w:r w:rsidRPr="00A42D14">
        <w:rPr>
          <w:rStyle w:val="StyleUnderline"/>
          <w:rFonts w:eastAsia="Garamond"/>
        </w:rPr>
        <w:t xml:space="preserve"> </w:t>
      </w:r>
      <w:r w:rsidRPr="00A42D14">
        <w:rPr>
          <w:rStyle w:val="StyleUnderline"/>
        </w:rPr>
        <w:t>unspoken</w:t>
      </w:r>
      <w:r w:rsidRPr="00A42D14">
        <w:rPr>
          <w:sz w:val="8"/>
        </w:rPr>
        <w:t>.</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notwithstanding,</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w:t>
      </w:r>
      <w:r w:rsidRPr="00A42D14">
        <w:rPr>
          <w:rFonts w:eastAsia="Garamond"/>
          <w:sz w:val="8"/>
        </w:rPr>
        <w:t xml:space="preserve"> </w:t>
      </w:r>
      <w:r w:rsidRPr="00A42D14">
        <w:rPr>
          <w:rStyle w:val="StyleUnderline"/>
        </w:rPr>
        <w:t>assume</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ontological</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structure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suffering</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structure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suffering</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w:t>
      </w:r>
      <w:r w:rsidRPr="00A42D14">
        <w:rPr>
          <w:rFonts w:eastAsia="Garamond"/>
          <w:sz w:val="8"/>
        </w:rPr>
        <w:t xml:space="preserve"> </w:t>
      </w:r>
      <w:r w:rsidRPr="00A42D14">
        <w:rPr>
          <w:sz w:val="8"/>
        </w:rPr>
        <w:t>assume</w:t>
      </w:r>
      <w:r w:rsidRPr="00A42D14">
        <w:rPr>
          <w:rFonts w:eastAsia="Garamond"/>
          <w:sz w:val="8"/>
        </w:rPr>
        <w:t xml:space="preserve"> </w:t>
      </w:r>
      <w:r w:rsidRPr="00A42D14">
        <w:rPr>
          <w:rStyle w:val="StyleUnderline"/>
          <w:highlight w:val="cyan"/>
        </w:rPr>
        <w:t>crowds</w:t>
      </w:r>
      <w:r w:rsidRPr="00A42D14">
        <w:rPr>
          <w:rStyle w:val="StyleUnderline"/>
          <w:rFonts w:eastAsia="Garamond"/>
          <w:highlight w:val="cyan"/>
        </w:rPr>
        <w:t xml:space="preserve"> </w:t>
      </w:r>
      <w:r w:rsidRPr="00A42D14">
        <w:rPr>
          <w:rStyle w:val="StyleUnderline"/>
          <w:highlight w:val="cyan"/>
        </w:rPr>
        <w:t>out</w:t>
      </w:r>
      <w:r w:rsidRPr="00A42D14">
        <w:rPr>
          <w:rStyle w:val="StyleUnderline"/>
          <w:rFonts w:eastAsia="Garamond"/>
          <w:highlight w:val="cyan"/>
        </w:rPr>
        <w:t xml:space="preserve"> </w:t>
      </w:r>
      <w:r w:rsidRPr="00A42D14">
        <w:rPr>
          <w:rStyle w:val="StyleUnderline"/>
          <w:highlight w:val="cyan"/>
        </w:rPr>
        <w:t>other</w:t>
      </w:r>
      <w:r w:rsidRPr="00A42D14">
        <w:rPr>
          <w:rStyle w:val="StyleUnderline"/>
          <w:rFonts w:eastAsia="Garamond"/>
          <w:highlight w:val="cyan"/>
        </w:rPr>
        <w:t xml:space="preserve"> </w:t>
      </w:r>
      <w:r w:rsidRPr="00A42D14">
        <w:rPr>
          <w:rStyle w:val="StyleUnderline"/>
          <w:highlight w:val="cyan"/>
        </w:rPr>
        <w:t>structures</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suffering,</w:t>
      </w:r>
      <w:r w:rsidRPr="00A42D14">
        <w:rPr>
          <w:rStyle w:val="StyleUnderline"/>
          <w:rFonts w:eastAsia="Garamond"/>
          <w:highlight w:val="cyan"/>
        </w:rPr>
        <w:t xml:space="preserve"> </w:t>
      </w:r>
      <w:r w:rsidRPr="00A42D14">
        <w:rPr>
          <w:rStyle w:val="Emphasis"/>
          <w:highlight w:val="cyan"/>
        </w:rPr>
        <w:t>regardless</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sentiment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film</w:t>
      </w:r>
      <w:r w:rsidRPr="00A42D14">
        <w:rPr>
          <w:rStyle w:val="Emphasis"/>
          <w:rFonts w:eastAsia="Garamond"/>
          <w:highlight w:val="cyan"/>
        </w:rPr>
        <w:t xml:space="preserve"> </w:t>
      </w:r>
      <w:r w:rsidRPr="00A42D14">
        <w:rPr>
          <w:rStyle w:val="Emphasis"/>
          <w:highlight w:val="cyan"/>
        </w:rPr>
        <w:t>or</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spirit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unity</w:t>
      </w:r>
      <w:r w:rsidRPr="00A42D14">
        <w:rPr>
          <w:rStyle w:val="Emphasis"/>
          <w:rFonts w:eastAsia="Garamond"/>
          <w:highlight w:val="cyan"/>
        </w:rPr>
        <w:t xml:space="preserve"> </w:t>
      </w:r>
      <w:r w:rsidRPr="00A42D14">
        <w:rPr>
          <w:rStyle w:val="Emphasis"/>
          <w:highlight w:val="cyan"/>
        </w:rPr>
        <w:t>mobilized</w:t>
      </w:r>
      <w:r w:rsidRPr="00A42D14">
        <w:rPr>
          <w:rStyle w:val="Emphasis"/>
          <w:rFonts w:eastAsia="Garamond"/>
          <w:highlight w:val="cyan"/>
        </w:rPr>
        <w:t xml:space="preserve"> </w:t>
      </w:r>
      <w:r w:rsidRPr="00A42D14">
        <w:rPr>
          <w:rStyle w:val="Emphasis"/>
          <w:highlight w:val="cyan"/>
        </w:rPr>
        <w:t>by</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political</w:t>
      </w:r>
      <w:r w:rsidRPr="00A42D14">
        <w:rPr>
          <w:rStyle w:val="Emphasis"/>
          <w:rFonts w:eastAsia="Garamond"/>
          <w:highlight w:val="cyan"/>
        </w:rPr>
        <w:t xml:space="preserve"> </w:t>
      </w:r>
      <w:r w:rsidRPr="00A42D14">
        <w:rPr>
          <w:rStyle w:val="Emphasis"/>
          <w:highlight w:val="cyan"/>
        </w:rPr>
        <w:t>discourse</w:t>
      </w:r>
      <w:r w:rsidRPr="00A42D14">
        <w:rPr>
          <w:rStyle w:val="Emphasis"/>
          <w:rFonts w:eastAsia="Garamond"/>
          <w:highlight w:val="cyan"/>
        </w:rPr>
        <w:t xml:space="preserve"> </w:t>
      </w:r>
      <w:r w:rsidRPr="00A42D14">
        <w:rPr>
          <w:rStyle w:val="Emphasis"/>
          <w:highlight w:val="cyan"/>
        </w:rPr>
        <w:t>in</w:t>
      </w:r>
      <w:r w:rsidRPr="00A42D14">
        <w:rPr>
          <w:rStyle w:val="Emphasis"/>
          <w:rFonts w:eastAsia="Garamond"/>
          <w:highlight w:val="cyan"/>
        </w:rPr>
        <w:t xml:space="preserve"> </w:t>
      </w:r>
      <w:r w:rsidRPr="00A42D14">
        <w:rPr>
          <w:rStyle w:val="Emphasis"/>
          <w:highlight w:val="cyan"/>
        </w:rPr>
        <w:t>question</w:t>
      </w:r>
      <w:r w:rsidRPr="00A42D14">
        <w:rPr>
          <w:sz w:val="8"/>
        </w:rPr>
        <w:t>.</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put</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finer</w:t>
      </w:r>
      <w:r w:rsidRPr="00A42D14">
        <w:rPr>
          <w:rFonts w:eastAsia="Garamond"/>
          <w:sz w:val="8"/>
        </w:rPr>
        <w:t xml:space="preserve"> </w:t>
      </w:r>
      <w:r w:rsidRPr="00A42D14">
        <w:rPr>
          <w:sz w:val="8"/>
        </w:rPr>
        <w:t>point</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it,</w:t>
      </w:r>
      <w:r w:rsidRPr="00A42D14">
        <w:rPr>
          <w:rFonts w:eastAsia="Garamond"/>
          <w:sz w:val="8"/>
        </w:rPr>
        <w:t xml:space="preserve"> </w:t>
      </w:r>
      <w:r w:rsidRPr="00A42D14">
        <w:rPr>
          <w:rStyle w:val="StyleUnderline"/>
        </w:rPr>
        <w:t>structures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ontological</w:t>
      </w:r>
      <w:r w:rsidRPr="00A42D14">
        <w:rPr>
          <w:rStyle w:val="StyleUnderline"/>
          <w:rFonts w:eastAsia="Garamond"/>
        </w:rPr>
        <w:t xml:space="preserve"> </w:t>
      </w:r>
      <w:r w:rsidRPr="00A42D14">
        <w:rPr>
          <w:rStyle w:val="StyleUnderline"/>
        </w:rPr>
        <w:t>suffering</w:t>
      </w:r>
      <w:r w:rsidRPr="00A42D14">
        <w:rPr>
          <w:rStyle w:val="StyleUnderline"/>
          <w:rFonts w:eastAsia="Garamond"/>
        </w:rPr>
        <w:t xml:space="preserve"> </w:t>
      </w:r>
      <w:r w:rsidRPr="00A42D14">
        <w:rPr>
          <w:rStyle w:val="StyleUnderline"/>
        </w:rPr>
        <w:t>stand</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antagonistic,</w:t>
      </w:r>
      <w:r w:rsidRPr="00A42D14">
        <w:rPr>
          <w:rStyle w:val="StyleUnderline"/>
          <w:rFonts w:eastAsia="Garamond"/>
        </w:rPr>
        <w:t xml:space="preserve"> </w:t>
      </w:r>
      <w:r w:rsidRPr="00A42D14">
        <w:rPr>
          <w:rStyle w:val="StyleUnderline"/>
        </w:rPr>
        <w:t>rather</w:t>
      </w:r>
      <w:r w:rsidRPr="00A42D14">
        <w:rPr>
          <w:rStyle w:val="StyleUnderline"/>
          <w:rFonts w:eastAsia="Garamond"/>
        </w:rPr>
        <w:t xml:space="preserve"> </w:t>
      </w:r>
      <w:r w:rsidRPr="00A42D14">
        <w:rPr>
          <w:rStyle w:val="StyleUnderline"/>
        </w:rPr>
        <w:t>then</w:t>
      </w:r>
      <w:r w:rsidRPr="00A42D14">
        <w:rPr>
          <w:rStyle w:val="StyleUnderline"/>
          <w:rFonts w:eastAsia="Garamond"/>
        </w:rPr>
        <w:t xml:space="preserve"> </w:t>
      </w:r>
      <w:r w:rsidRPr="00A42D14">
        <w:rPr>
          <w:rStyle w:val="StyleUnderline"/>
        </w:rPr>
        <w:t>conflictual,</w:t>
      </w:r>
      <w:r w:rsidRPr="00A42D14">
        <w:rPr>
          <w:rStyle w:val="StyleUnderline"/>
          <w:rFonts w:eastAsia="Garamond"/>
        </w:rPr>
        <w:t xml:space="preserve"> </w:t>
      </w:r>
      <w:r w:rsidRPr="00A42D14">
        <w:rPr>
          <w:rStyle w:val="StyleUnderline"/>
        </w:rPr>
        <w:t>relation</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one</w:t>
      </w:r>
      <w:r w:rsidRPr="00A42D14">
        <w:rPr>
          <w:rStyle w:val="StyleUnderline"/>
          <w:rFonts w:eastAsia="Garamond"/>
        </w:rPr>
        <w:t xml:space="preserve"> </w:t>
      </w:r>
      <w:r w:rsidRPr="00A42D14">
        <w:rPr>
          <w:rStyle w:val="StyleUnderline"/>
        </w:rPr>
        <w:t>another</w:t>
      </w:r>
      <w:r w:rsidRPr="00A42D14">
        <w:rPr>
          <w:rFonts w:eastAsia="Garamond"/>
          <w:sz w:val="8"/>
        </w:rPr>
        <w:t xml:space="preserve"> </w:t>
      </w:r>
      <w:r w:rsidRPr="00A42D14">
        <w:rPr>
          <w:sz w:val="8"/>
        </w:rPr>
        <w:t>(despite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fact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antagonists</w:t>
      </w:r>
      <w:r w:rsidRPr="00A42D14">
        <w:rPr>
          <w:rFonts w:eastAsia="Garamond"/>
          <w:sz w:val="8"/>
        </w:rPr>
        <w:t xml:space="preserve"> </w:t>
      </w:r>
      <w:r w:rsidRPr="00A42D14">
        <w:rPr>
          <w:sz w:val="8"/>
        </w:rPr>
        <w:t>themselves</w:t>
      </w:r>
      <w:r w:rsidRPr="00A42D14">
        <w:rPr>
          <w:rFonts w:eastAsia="Garamond"/>
          <w:sz w:val="8"/>
        </w:rPr>
        <w:t xml:space="preserve"> </w:t>
      </w:r>
      <w:r w:rsidRPr="00A42D14">
        <w:rPr>
          <w:sz w:val="8"/>
        </w:rPr>
        <w:t>may</w:t>
      </w:r>
      <w:r w:rsidRPr="00A42D14">
        <w:rPr>
          <w:rFonts w:eastAsia="Garamond"/>
          <w:sz w:val="8"/>
        </w:rPr>
        <w:t xml:space="preserve"> </w:t>
      </w:r>
      <w:r w:rsidRPr="00A42D14">
        <w:rPr>
          <w:sz w:val="8"/>
        </w:rPr>
        <w:t>not</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aware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ontological</w:t>
      </w:r>
      <w:r w:rsidRPr="00A42D14">
        <w:rPr>
          <w:rFonts w:eastAsia="Garamond"/>
          <w:sz w:val="8"/>
        </w:rPr>
        <w:t xml:space="preserve"> </w:t>
      </w:r>
      <w:r w:rsidRPr="00A42D14">
        <w:rPr>
          <w:sz w:val="8"/>
        </w:rPr>
        <w:t>positionality</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Though</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perhaps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most</w:t>
      </w:r>
      <w:r w:rsidRPr="00A42D14">
        <w:rPr>
          <w:rFonts w:eastAsia="Garamond"/>
          <w:sz w:val="8"/>
        </w:rPr>
        <w:t xml:space="preserve"> </w:t>
      </w:r>
      <w:r w:rsidRPr="00A42D14">
        <w:rPr>
          <w:sz w:val="8"/>
        </w:rPr>
        <w:t>controversial</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out-of-step</w:t>
      </w:r>
      <w:r w:rsidRPr="00A42D14">
        <w:rPr>
          <w:rFonts w:eastAsia="Garamond"/>
          <w:sz w:val="8"/>
        </w:rPr>
        <w:t xml:space="preserve"> </w:t>
      </w:r>
      <w:r w:rsidRPr="00A42D14">
        <w:rPr>
          <w:sz w:val="8"/>
        </w:rPr>
        <w:t>claim</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nonetheless,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foundation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close</w:t>
      </w:r>
      <w:r w:rsidRPr="00A42D14">
        <w:rPr>
          <w:rFonts w:eastAsia="Garamond"/>
          <w:sz w:val="8"/>
        </w:rPr>
        <w:t xml:space="preserve"> </w:t>
      </w:r>
      <w:r w:rsidRPr="00A42D14">
        <w:rPr>
          <w:sz w:val="8"/>
        </w:rPr>
        <w:t>reading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follows.</w:t>
      </w:r>
    </w:p>
    <w:p w14:paraId="3965E233" w14:textId="77777777" w:rsidR="00C969C5" w:rsidRPr="00065DF8" w:rsidRDefault="00C969C5" w:rsidP="00C969C5"/>
    <w:p w14:paraId="14A396A5" w14:textId="77777777" w:rsidR="00C969C5" w:rsidRDefault="00C969C5" w:rsidP="00C969C5">
      <w:pPr>
        <w:pStyle w:val="Heading1"/>
        <w:spacing w:line="240" w:lineRule="auto"/>
        <w:rPr>
          <w:color w:val="000000" w:themeColor="text1"/>
        </w:rPr>
      </w:pPr>
      <w:r>
        <w:rPr>
          <w:color w:val="000000" w:themeColor="text1"/>
        </w:rPr>
        <w:t>Overviews</w:t>
      </w:r>
    </w:p>
    <w:p w14:paraId="62D702CB" w14:textId="77777777" w:rsidR="00C969C5" w:rsidRDefault="00C969C5" w:rsidP="00C969C5">
      <w:pPr>
        <w:pStyle w:val="Heading2"/>
      </w:pPr>
      <w:r>
        <w:t>General Overview</w:t>
      </w:r>
    </w:p>
    <w:p w14:paraId="6D931131" w14:textId="77777777" w:rsidR="00C969C5" w:rsidRDefault="00C969C5" w:rsidP="00C969C5">
      <w:pPr>
        <w:pStyle w:val="Heading4"/>
      </w:pPr>
      <w:r>
        <w:t xml:space="preserve">Civil society exists on the plane of antiblackness – The ontological violence against black bodies cannot be articulated in a normative plane of existence so trying to create reforms such as police brutality or wage inequality doesn’t touch the existence of the black body. Antiblackness is a structural form of gratuitous violence – the black, the antihuman, is in antagonism to the white – the human. The libidinal economy of civil society exists as white consumption of black flesh structured as a result of the Middle Passage when the African body was severed from its kinship and subjectivity and became black – this is social death of the black body. That’s </w:t>
      </w:r>
      <w:r w:rsidRPr="00624013">
        <w:rPr>
          <w:u w:val="single"/>
        </w:rPr>
        <w:t>Wilderson</w:t>
      </w:r>
      <w:r>
        <w:t>. Social death means there is no hope for the black body in civil society because it is structured against it – the destruction is the only hope which means the alt is try or die. Slavery is about the relation of bodies, about who has the power and who does not, not a single event. Slavery exists in different forms from chattel slavery to Jim Crow to the prison industrial complex. Anything created by Blacks within civil society gets whitewashed and coopted, e.g. jazz movements are commoditized and forced to be performed for whites.</w:t>
      </w:r>
    </w:p>
    <w:p w14:paraId="3E0770C6" w14:textId="77777777" w:rsidR="00C969C5" w:rsidRDefault="00C969C5" w:rsidP="00C969C5"/>
    <w:p w14:paraId="01130A6A" w14:textId="0FC41E89" w:rsidR="00522021" w:rsidRPr="00161BE6" w:rsidRDefault="00522021" w:rsidP="00522021">
      <w:pPr>
        <w:pStyle w:val="Heading4"/>
        <w:spacing w:line="240" w:lineRule="auto"/>
      </w:pPr>
      <w:r>
        <w:t xml:space="preserve">Extend the Alternative of an orientation towards the end of the world – Wilderson 10 says that posing the question of “should the US exist” fractures the paradigm of civil society becauase radical liberals cannot justify why it should exist. </w:t>
      </w:r>
      <w:r w:rsidRPr="00161BE6">
        <w:t xml:space="preserve">The only ethical demand is one that calls for the end of the world itself—the affirmative represents a conflict within the paradigm of America but refuses to challenge the foundational antagonism that produces the violence that undergirds the that same paradigm </w:t>
      </w:r>
    </w:p>
    <w:p w14:paraId="44580DB7" w14:textId="77777777" w:rsidR="00522021" w:rsidRPr="00030080" w:rsidRDefault="00522021" w:rsidP="00C969C5"/>
    <w:p w14:paraId="3E7E2C07" w14:textId="77777777" w:rsidR="00C969C5" w:rsidRDefault="00C969C5" w:rsidP="00C969C5">
      <w:pPr>
        <w:pStyle w:val="Heading4"/>
      </w:pPr>
      <w:r>
        <w:t xml:space="preserve">The 1AC operates under a politics of hope - a desire to make the world a better place through their reformist action. This continual strive to make the world better is what naturalizes antiblackness and allows for the impacts of gratuitous violence to continue. Any attempt for legal reform is the perfection of slavery – when the slave bows down before the master for rights. That’s </w:t>
      </w:r>
      <w:r w:rsidRPr="00624013">
        <w:rPr>
          <w:u w:val="single"/>
        </w:rPr>
        <w:t>Farley</w:t>
      </w:r>
      <w:r>
        <w:t xml:space="preserve">. </w:t>
      </w:r>
    </w:p>
    <w:p w14:paraId="096BE90E" w14:textId="77777777" w:rsidR="00C969C5" w:rsidRDefault="00C969C5" w:rsidP="00C969C5"/>
    <w:p w14:paraId="0BD86FC4" w14:textId="77777777" w:rsidR="00C969C5" w:rsidRDefault="00C969C5" w:rsidP="00C969C5">
      <w:pPr>
        <w:pStyle w:val="Heading2"/>
      </w:pPr>
      <w:r>
        <w:t>Junior Partners</w:t>
      </w:r>
    </w:p>
    <w:p w14:paraId="09447618" w14:textId="77777777" w:rsidR="00C969C5" w:rsidRDefault="00C969C5" w:rsidP="00C969C5">
      <w:pPr>
        <w:pStyle w:val="Heading4"/>
      </w:pPr>
      <w:r>
        <w:t>Civil society exists on the terrain of antiblackness – The ontological violence against black bodies cannot be articulated in a normative plane of existence so trying to create reforms such as [</w:t>
      </w:r>
      <w:r>
        <w:rPr>
          <w:i/>
        </w:rPr>
        <w:t>1AC policy</w:t>
      </w:r>
      <w:r w:rsidRPr="00B535D9">
        <w:t>]</w:t>
      </w:r>
      <w:r>
        <w:t xml:space="preserve"> doesn’t touch the existence of the black body. Antiblackness is a structural form of gratuitous violence – the black, the antihuman, is in antagonism to the white, the human. The libidinal economy of civil society exists as white consumption of black flesh structured as a result of the Middle Passage when the African body was severed from its kinship and subjectivity and became black – this is social death of the black body. That’s </w:t>
      </w:r>
      <w:r w:rsidRPr="00624013">
        <w:rPr>
          <w:u w:val="single"/>
        </w:rPr>
        <w:t>Wilderson</w:t>
      </w:r>
      <w:r>
        <w:t>. Social death means there is no hope for the black body in civil society because it is structured against it –the alt is try or die. Slavery is about the relation of bodies, about who has the power and who does not, not a single event. Slavery exists in different forms, morphing from chattel slavery to Jim Crow to the prison industrial complex. Anything created by Blacks within civil society gets whitewashed and coopted, e.g. jazz movements are commoditized and forced to be performed for whites.</w:t>
      </w:r>
    </w:p>
    <w:p w14:paraId="22731990" w14:textId="77777777" w:rsidR="00C969C5" w:rsidRDefault="00C969C5" w:rsidP="00C969C5"/>
    <w:p w14:paraId="34A86E8C" w14:textId="77777777" w:rsidR="00C969C5" w:rsidRPr="00030080" w:rsidRDefault="00C969C5" w:rsidP="00C969C5">
      <w:pPr>
        <w:pStyle w:val="Heading4"/>
      </w:pPr>
      <w:r>
        <w:t xml:space="preserve">The 1AC is a struggle of junior partners – humans who are marginalized and struggle for recognition and inclusion within civil society. </w:t>
      </w:r>
    </w:p>
    <w:p w14:paraId="3CA5C468" w14:textId="77777777" w:rsidR="00C969C5" w:rsidRPr="00030080" w:rsidRDefault="00C969C5" w:rsidP="00C969C5"/>
    <w:p w14:paraId="3E6C9190" w14:textId="77777777" w:rsidR="00C969C5" w:rsidRPr="00717306" w:rsidRDefault="00C969C5" w:rsidP="00C969C5">
      <w:pPr>
        <w:spacing w:line="240" w:lineRule="auto"/>
      </w:pPr>
      <w:r w:rsidRPr="00717306">
        <w:t>You have conceded the distinction between gratuitous and contingent violence – Contingent violence, like the aff, is violence between persons - conflict based on [</w:t>
      </w:r>
      <w:r w:rsidRPr="00030080">
        <w:rPr>
          <w:i/>
        </w:rPr>
        <w:t>LGBTQ/class/ability</w:t>
      </w:r>
      <w:r w:rsidRPr="00717306">
        <w:t>]</w:t>
      </w:r>
      <w:r>
        <w:t>.</w:t>
      </w:r>
    </w:p>
    <w:p w14:paraId="66191B99" w14:textId="77777777" w:rsidR="00C969C5" w:rsidRPr="00717306" w:rsidRDefault="00C969C5" w:rsidP="00C969C5">
      <w:pPr>
        <w:spacing w:line="240" w:lineRule="auto"/>
      </w:pPr>
      <w:r w:rsidRPr="00717306">
        <w:t xml:space="preserve">Gratuitous violence is violence enacted on those who have already been deemed less than human – the critical test for contingent violence is a connection connection to culture, norms, the connection to the symbolic – this was which was severed in the middle passage. [Their oppressed group] came out and they still maintained identity – while Africans were taken onto slave ships as Africans and came out as ‘black’ and thus are socially dead. </w:t>
      </w:r>
    </w:p>
    <w:p w14:paraId="6C44B810" w14:textId="77777777" w:rsidR="00C969C5" w:rsidRDefault="00C969C5" w:rsidP="00C969C5">
      <w:pPr>
        <w:spacing w:line="240" w:lineRule="auto"/>
      </w:pPr>
      <w:r w:rsidRPr="00717306">
        <w:t xml:space="preserve">This means 1) my impacts outweigh your impacts because they are a question of gratuitous violence and 2) blackness is a precondition on which these other violence happen. [Gender, queer, class, etc] oppression is a junior partner of civil society that functions on top of the violence of antiblackness. </w:t>
      </w:r>
    </w:p>
    <w:p w14:paraId="235624D7" w14:textId="77777777" w:rsidR="00C969C5" w:rsidRPr="00556B68" w:rsidRDefault="00C969C5" w:rsidP="00C969C5"/>
    <w:p w14:paraId="3AD01CA7" w14:textId="77777777" w:rsidR="00C969C5" w:rsidRPr="00B50C3A" w:rsidRDefault="00C969C5" w:rsidP="00C969C5">
      <w:pPr>
        <w:pStyle w:val="Heading1"/>
        <w:spacing w:line="240" w:lineRule="auto"/>
        <w:rPr>
          <w:color w:val="000000" w:themeColor="text1"/>
        </w:rPr>
      </w:pPr>
      <w:r w:rsidRPr="00B50C3A">
        <w:rPr>
          <w:color w:val="000000" w:themeColor="text1"/>
        </w:rPr>
        <w:t>Links</w:t>
      </w:r>
    </w:p>
    <w:p w14:paraId="5CE8169F" w14:textId="77777777" w:rsidR="00C969C5" w:rsidRPr="00B50C3A" w:rsidRDefault="00C969C5" w:rsidP="00C969C5">
      <w:pPr>
        <w:spacing w:line="240" w:lineRule="auto"/>
        <w:rPr>
          <w:color w:val="000000" w:themeColor="text1"/>
        </w:rPr>
      </w:pPr>
    </w:p>
    <w:p w14:paraId="4EB8B770" w14:textId="77777777" w:rsidR="00C969C5" w:rsidRPr="00B50C3A" w:rsidRDefault="00C969C5" w:rsidP="00C969C5">
      <w:pPr>
        <w:spacing w:line="240" w:lineRule="auto"/>
        <w:rPr>
          <w:color w:val="000000" w:themeColor="text1"/>
        </w:rPr>
      </w:pPr>
    </w:p>
    <w:p w14:paraId="1F623030" w14:textId="77777777" w:rsidR="00C969C5" w:rsidRPr="00B50C3A" w:rsidRDefault="00C969C5" w:rsidP="00C969C5">
      <w:pPr>
        <w:pStyle w:val="Heading2"/>
        <w:spacing w:line="240" w:lineRule="auto"/>
        <w:rPr>
          <w:color w:val="000000" w:themeColor="text1"/>
        </w:rPr>
      </w:pPr>
      <w:r w:rsidRPr="00B50C3A">
        <w:rPr>
          <w:color w:val="000000" w:themeColor="text1"/>
        </w:rPr>
        <w:t xml:space="preserve">Gender </w:t>
      </w:r>
    </w:p>
    <w:p w14:paraId="6E5A86C3" w14:textId="77777777" w:rsidR="00896C74" w:rsidRPr="00B50C3A" w:rsidRDefault="00896C74" w:rsidP="00896C74">
      <w:pPr>
        <w:pStyle w:val="Heading4"/>
        <w:spacing w:line="240" w:lineRule="auto"/>
        <w:rPr>
          <w:rFonts w:cs="Times New Roman"/>
          <w:color w:val="000000" w:themeColor="text1"/>
        </w:rPr>
      </w:pPr>
      <w:r w:rsidRPr="00B50C3A">
        <w:rPr>
          <w:rFonts w:cs="Times New Roman"/>
          <w:color w:val="000000" w:themeColor="text1"/>
        </w:rPr>
        <w:t>They describe women as someone that becomes dehumanized and objectified—this fluidity of switching in an</w:t>
      </w:r>
      <w:r>
        <w:rPr>
          <w:rFonts w:cs="Times New Roman"/>
          <w:color w:val="000000" w:themeColor="text1"/>
        </w:rPr>
        <w:t>d</w:t>
      </w:r>
      <w:r w:rsidRPr="00B50C3A">
        <w:rPr>
          <w:rFonts w:cs="Times New Roman"/>
          <w:color w:val="000000" w:themeColor="text1"/>
        </w:rPr>
        <w:t xml:space="preserve"> out of the category of the human is something the black lacks and the analogization of women as being outside the category of human actively obscures the original violence of slavery</w:t>
      </w:r>
    </w:p>
    <w:p w14:paraId="21F0CFE4" w14:textId="77777777" w:rsidR="00896C74" w:rsidRPr="00D87360" w:rsidRDefault="00896C74" w:rsidP="00896C74">
      <w:pPr>
        <w:pStyle w:val="FootnoteText"/>
      </w:pPr>
      <w:r w:rsidRPr="00B50C3A">
        <w:rPr>
          <w:rStyle w:val="Style13ptBold"/>
          <w:color w:val="000000" w:themeColor="text1"/>
          <w:sz w:val="24"/>
          <w:u w:val="single"/>
        </w:rPr>
        <w:t>Broeck 08</w:t>
      </w:r>
      <w:r w:rsidRPr="00D87360">
        <w:rPr>
          <w:rStyle w:val="FootnoteReference"/>
          <w:color w:val="000000" w:themeColor="text1"/>
        </w:rPr>
        <w:t xml:space="preserve"> </w:t>
      </w:r>
      <w:r w:rsidRPr="00BD4E82">
        <w:rPr>
          <w:sz w:val="12"/>
          <w:szCs w:val="12"/>
        </w:rPr>
        <w:t>Sabine, Acting President of the Collegium for African American Research at the University of Bremen, Germany, “Enslavement as Regime of Western Modernity: Re-reading Gender Studies Epistemology Through Black Feminist Critique,”]</w:t>
      </w:r>
    </w:p>
    <w:p w14:paraId="2E642AC8" w14:textId="77777777" w:rsidR="00896C74" w:rsidRPr="00D87360" w:rsidRDefault="00896C74" w:rsidP="00896C74">
      <w:pPr>
        <w:spacing w:line="240" w:lineRule="auto"/>
        <w:rPr>
          <w:rStyle w:val="Style13ptBold"/>
          <w:b w:val="0"/>
          <w:color w:val="000000" w:themeColor="text1"/>
          <w:sz w:val="8"/>
        </w:rPr>
      </w:pPr>
      <w:r w:rsidRPr="00D87360">
        <w:rPr>
          <w:rStyle w:val="Style13ptBold"/>
          <w:b w:val="0"/>
          <w:color w:val="000000" w:themeColor="text1"/>
          <w:sz w:val="8"/>
        </w:rPr>
        <w:t xml:space="preserve">The point I want to make is not that African societies did not organize themselves around different cultural social and economic interpellations for men and women, neither that in new world slavery, and colonial societies female beings were not subjected to particular politics and practices most importantly - rape, and the theft of motherhood. However, as Spillers has argued, and as Hartman's texts illuminate, </w:t>
      </w:r>
      <w:r w:rsidRPr="00D87360">
        <w:rPr>
          <w:rStyle w:val="Style13ptBold"/>
          <w:color w:val="000000" w:themeColor="text1"/>
          <w:sz w:val="22"/>
          <w:highlight w:val="cyan"/>
          <w:u w:val="single"/>
        </w:rPr>
        <w:t>enslaved African</w:t>
      </w:r>
      <w:r w:rsidRPr="00D87360">
        <w:rPr>
          <w:rStyle w:val="Style13ptBold"/>
          <w:b w:val="0"/>
          <w:color w:val="000000" w:themeColor="text1"/>
          <w:sz w:val="8"/>
        </w:rPr>
        <w:t xml:space="preserve">-origin </w:t>
      </w:r>
      <w:r w:rsidRPr="00D87360">
        <w:rPr>
          <w:rStyle w:val="Style13ptBold"/>
          <w:color w:val="000000" w:themeColor="text1"/>
          <w:sz w:val="22"/>
          <w:highlight w:val="cyan"/>
          <w:u w:val="single"/>
        </w:rPr>
        <w:t>female beings never qualified as women</w:t>
      </w:r>
      <w:r w:rsidRPr="00D87360">
        <w:rPr>
          <w:rStyle w:val="Style13ptBold"/>
          <w:b w:val="0"/>
          <w:color w:val="000000" w:themeColor="text1"/>
          <w:sz w:val="8"/>
        </w:rPr>
        <w:t xml:space="preserve"> (because of their non-humanness, it followed logically) in the Euro-American modern world </w:t>
      </w:r>
      <w:r w:rsidRPr="00D87360">
        <w:rPr>
          <w:rStyle w:val="Style13ptBold"/>
          <w:color w:val="000000" w:themeColor="text1"/>
          <w:sz w:val="22"/>
          <w:highlight w:val="cyan"/>
          <w:u w:val="single"/>
        </w:rPr>
        <w:t>and</w:t>
      </w:r>
      <w:r w:rsidRPr="00D87360">
        <w:rPr>
          <w:rStyle w:val="Style13ptBold"/>
          <w:b w:val="0"/>
          <w:color w:val="000000" w:themeColor="text1"/>
          <w:sz w:val="8"/>
        </w:rPr>
        <w:t xml:space="preserve"> therefore </w:t>
      </w:r>
      <w:r w:rsidRPr="00D87360">
        <w:rPr>
          <w:rStyle w:val="Style13ptBold"/>
          <w:color w:val="000000" w:themeColor="text1"/>
          <w:sz w:val="22"/>
          <w:highlight w:val="cyan"/>
          <w:u w:val="single"/>
        </w:rPr>
        <w:t>were not interpellated to partake in the</w:t>
      </w:r>
      <w:r w:rsidRPr="00D87360">
        <w:rPr>
          <w:rStyle w:val="Style13ptBold"/>
          <w:b w:val="0"/>
          <w:color w:val="000000" w:themeColor="text1"/>
          <w:sz w:val="8"/>
        </w:rPr>
        <w:t xml:space="preserve"> ongoing social construction and </w:t>
      </w:r>
      <w:r w:rsidRPr="00D87360">
        <w:rPr>
          <w:rStyle w:val="Style13ptBold"/>
          <w:color w:val="000000" w:themeColor="text1"/>
          <w:sz w:val="22"/>
          <w:highlight w:val="cyan"/>
          <w:u w:val="single"/>
        </w:rPr>
        <w:t>contestation of gender</w:t>
      </w:r>
      <w:r w:rsidRPr="00D87360">
        <w:rPr>
          <w:rStyle w:val="Style13ptBold"/>
          <w:b w:val="0"/>
          <w:color w:val="000000" w:themeColor="text1"/>
          <w:sz w:val="8"/>
        </w:rPr>
        <w:t xml:space="preserve">. The point I do want to make is that </w:t>
      </w:r>
      <w:r w:rsidRPr="00D87360">
        <w:rPr>
          <w:rStyle w:val="Style13ptBold"/>
          <w:color w:val="000000" w:themeColor="text1"/>
          <w:sz w:val="22"/>
          <w:u w:val="single"/>
        </w:rPr>
        <w:t xml:space="preserve">gender - </w:t>
      </w:r>
      <w:r w:rsidRPr="00D87360">
        <w:rPr>
          <w:rStyle w:val="Style13ptBold"/>
          <w:color w:val="000000" w:themeColor="text1"/>
          <w:sz w:val="22"/>
          <w:highlight w:val="cyan"/>
          <w:u w:val="single"/>
        </w:rPr>
        <w:t>a category that would have enabled a black female claim on social negotiations did not apply to 'things'</w:t>
      </w:r>
      <w:r w:rsidRPr="00D87360">
        <w:rPr>
          <w:rStyle w:val="Style13ptBold"/>
          <w:b w:val="0"/>
          <w:color w:val="000000" w:themeColor="text1"/>
          <w:sz w:val="8"/>
        </w:rPr>
        <w:t xml:space="preserve">, to what was constructed as and treated as human flesh. Moreover, that very category gender </w:t>
      </w:r>
      <w:r w:rsidRPr="00D87360">
        <w:rPr>
          <w:rStyle w:val="Style13ptBold"/>
          <w:color w:val="000000" w:themeColor="text1"/>
          <w:sz w:val="22"/>
          <w:highlight w:val="cyan"/>
          <w:u w:val="single"/>
        </w:rPr>
        <w:t>emerged</w:t>
      </w:r>
      <w:r w:rsidRPr="00D87360">
        <w:rPr>
          <w:rStyle w:val="Style13ptBold"/>
          <w:b w:val="0"/>
          <w:color w:val="000000" w:themeColor="text1"/>
          <w:sz w:val="8"/>
        </w:rPr>
        <w:t xml:space="preserve"> in western transatlantic rhetoric precisely in the context of </w:t>
      </w:r>
      <w:r w:rsidRPr="00D87360">
        <w:rPr>
          <w:rStyle w:val="Style13ptBold"/>
          <w:color w:val="000000" w:themeColor="text1"/>
          <w:sz w:val="22"/>
          <w:highlight w:val="cyan"/>
          <w:u w:val="single"/>
        </w:rPr>
        <w:t>creating a space for white women</w:t>
      </w:r>
      <w:r w:rsidRPr="00D87360">
        <w:rPr>
          <w:rStyle w:val="Style13ptBold"/>
          <w:b w:val="0"/>
          <w:color w:val="000000" w:themeColor="text1"/>
          <w:sz w:val="8"/>
        </w:rPr>
        <w:t xml:space="preserve">, who refused to be treated like slaves, like things. Modern gender, with early modern feminism, constituted itself discursively precisely in the shift from 18th century female abolitionist Christian empathy with the enslaved to the paradigmatic separation of women from slaves, a process that repeated itself in the late 19th century American negotiations of, and between, abolitionism and suffrage. The fact that black women have - in their long history in the western transatlantic world - consistently fought for an access to the category gender to be able to occupy a space of articulation at all, most famously, of course, in 19th century Sojourner Truth's angrily subversive exclamation </w:t>
      </w:r>
      <w:r w:rsidRPr="00D87360">
        <w:rPr>
          <w:rStyle w:val="Style13ptBold"/>
          <w:color w:val="000000" w:themeColor="text1"/>
          <w:sz w:val="22"/>
          <w:u w:val="single"/>
        </w:rPr>
        <w:t>"Am I not a woman and a sister?", does not alter the structural complicity of gender as a category with the formation of the sovereign modern white self</w:t>
      </w:r>
      <w:r w:rsidRPr="00D87360">
        <w:rPr>
          <w:rStyle w:val="Style13ptBold"/>
          <w:b w:val="0"/>
          <w:color w:val="000000" w:themeColor="text1"/>
          <w:sz w:val="8"/>
        </w:rPr>
        <w:t xml:space="preserve">. That is to say to have, or </w:t>
      </w:r>
      <w:r w:rsidRPr="00D87360">
        <w:rPr>
          <w:rStyle w:val="Style13ptBold"/>
          <w:color w:val="000000" w:themeColor="text1"/>
          <w:sz w:val="22"/>
          <w:u w:val="single"/>
        </w:rPr>
        <w:t>to be of female gender which could claim</w:t>
      </w:r>
      <w:r w:rsidRPr="00D87360">
        <w:rPr>
          <w:rStyle w:val="Style13ptBold"/>
          <w:b w:val="0"/>
          <w:color w:val="000000" w:themeColor="text1"/>
          <w:sz w:val="8"/>
        </w:rPr>
        <w:t xml:space="preserve"> and deserved certain kinds of </w:t>
      </w:r>
      <w:r w:rsidRPr="00D87360">
        <w:rPr>
          <w:rStyle w:val="Style13ptBold"/>
          <w:color w:val="000000" w:themeColor="text1"/>
          <w:sz w:val="22"/>
          <w:u w:val="single"/>
        </w:rPr>
        <w:t>rights</w:t>
      </w:r>
      <w:r w:rsidRPr="00D87360">
        <w:rPr>
          <w:rStyle w:val="Style13ptBold"/>
          <w:b w:val="0"/>
          <w:color w:val="000000" w:themeColor="text1"/>
          <w:sz w:val="8"/>
        </w:rPr>
        <w:t xml:space="preserve">, and treatment, </w:t>
      </w:r>
      <w:r w:rsidRPr="00D87360">
        <w:rPr>
          <w:rStyle w:val="Style13ptBold"/>
          <w:color w:val="000000" w:themeColor="text1"/>
          <w:sz w:val="22"/>
          <w:u w:val="single"/>
        </w:rPr>
        <w:t>staked the claim of white 18th century women to full human subjectivity, as opposed to thingness</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The</w:t>
      </w:r>
      <w:r w:rsidRPr="00D87360">
        <w:rPr>
          <w:rStyle w:val="Style13ptBold"/>
          <w:b w:val="0"/>
          <w:color w:val="000000" w:themeColor="text1"/>
          <w:sz w:val="8"/>
        </w:rPr>
        <w:t xml:space="preserve"> infamous and very persistent use of the </w:t>
      </w:r>
      <w:r w:rsidRPr="00D87360">
        <w:rPr>
          <w:rStyle w:val="Style13ptBold"/>
          <w:color w:val="000000" w:themeColor="text1"/>
          <w:sz w:val="22"/>
          <w:highlight w:val="cyan"/>
          <w:u w:val="single"/>
        </w:rPr>
        <w:t>analogy of women and</w:t>
      </w:r>
      <w:r w:rsidRPr="00D87360">
        <w:rPr>
          <w:rStyle w:val="Style13ptBold"/>
          <w:color w:val="000000" w:themeColor="text1"/>
          <w:sz w:val="22"/>
          <w:u w:val="single"/>
        </w:rPr>
        <w:t xml:space="preserve"> </w:t>
      </w:r>
      <w:r w:rsidRPr="00D87360">
        <w:rPr>
          <w:rStyle w:val="Style13ptBold"/>
          <w:color w:val="000000" w:themeColor="text1"/>
          <w:sz w:val="22"/>
          <w:highlight w:val="cyan"/>
          <w:u w:val="single"/>
        </w:rPr>
        <w:t>slaves</w:t>
      </w:r>
      <w:r w:rsidRPr="00D87360">
        <w:rPr>
          <w:rStyle w:val="Style13ptBold"/>
          <w:b w:val="0"/>
          <w:color w:val="000000" w:themeColor="text1"/>
          <w:sz w:val="8"/>
        </w:rPr>
        <w:t xml:space="preserve"> (Broeck) provided a springboard for </w:t>
      </w:r>
      <w:r w:rsidRPr="00D87360">
        <w:rPr>
          <w:rStyle w:val="Style13ptBold"/>
          <w:color w:val="000000" w:themeColor="text1"/>
          <w:sz w:val="22"/>
          <w:highlight w:val="cyan"/>
          <w:u w:val="single"/>
        </w:rPr>
        <w:t>white women</w:t>
      </w:r>
      <w:r w:rsidRPr="00D87360">
        <w:rPr>
          <w:rStyle w:val="Style13ptBold"/>
          <w:b w:val="0"/>
          <w:color w:val="000000" w:themeColor="text1"/>
          <w:sz w:val="8"/>
        </w:rPr>
        <w:t xml:space="preserve"> to </w:t>
      </w:r>
      <w:r w:rsidRPr="00D87360">
        <w:rPr>
          <w:rStyle w:val="Style13ptBold"/>
          <w:color w:val="000000" w:themeColor="text1"/>
          <w:sz w:val="22"/>
          <w:highlight w:val="cyan"/>
          <w:u w:val="single"/>
        </w:rPr>
        <w:t>begin</w:t>
      </w:r>
      <w:r w:rsidRPr="00D87360">
        <w:rPr>
          <w:rStyle w:val="Style13ptBold"/>
          <w:color w:val="000000" w:themeColor="text1"/>
          <w:sz w:val="22"/>
          <w:u w:val="single"/>
        </w:rPr>
        <w:t xml:space="preserve"> </w:t>
      </w:r>
      <w:r w:rsidRPr="00D87360">
        <w:rPr>
          <w:rStyle w:val="Style13ptBold"/>
          <w:color w:val="000000" w:themeColor="text1"/>
          <w:sz w:val="22"/>
          <w:highlight w:val="cyan"/>
          <w:u w:val="single"/>
        </w:rPr>
        <w:t>theorizing</w:t>
      </w:r>
      <w:r w:rsidRPr="00D87360">
        <w:rPr>
          <w:rStyle w:val="Style13ptBold"/>
          <w:b w:val="0"/>
          <w:color w:val="000000" w:themeColor="text1"/>
          <w:sz w:val="8"/>
        </w:rPr>
        <w:t xml:space="preserve"> a catalogue of </w:t>
      </w:r>
      <w:r w:rsidRPr="00D87360">
        <w:rPr>
          <w:rStyle w:val="Style13ptBold"/>
          <w:color w:val="000000" w:themeColor="text1"/>
          <w:sz w:val="22"/>
          <w:highlight w:val="cyan"/>
          <w:u w:val="single"/>
        </w:rPr>
        <w:t>their own demands for an acknowledgement of modern, free</w:t>
      </w:r>
      <w:r w:rsidRPr="00D87360">
        <w:rPr>
          <w:rStyle w:val="Style13ptBold"/>
          <w:color w:val="000000" w:themeColor="text1"/>
          <w:sz w:val="22"/>
          <w:u w:val="single"/>
        </w:rPr>
        <w:t xml:space="preserve"> </w:t>
      </w:r>
      <w:r w:rsidRPr="00D87360">
        <w:rPr>
          <w:rStyle w:val="Style13ptBold"/>
          <w:color w:val="000000" w:themeColor="text1"/>
          <w:sz w:val="22"/>
          <w:highlight w:val="cyan"/>
          <w:u w:val="single"/>
        </w:rPr>
        <w:t>subjectivity as antagonistic to enslavement; as a discursive construct, then, modern gender served the differentiation of human from property</w:t>
      </w:r>
      <w:r w:rsidRPr="00D87360">
        <w:rPr>
          <w:rStyle w:val="Style13ptBold"/>
          <w:color w:val="000000" w:themeColor="text1"/>
          <w:sz w:val="22"/>
          <w:u w:val="single"/>
        </w:rPr>
        <w:t>.</w:t>
      </w:r>
      <w:r w:rsidRPr="00D87360">
        <w:rPr>
          <w:rStyle w:val="Style13ptBold"/>
          <w:b w:val="0"/>
          <w:color w:val="000000" w:themeColor="text1"/>
          <w:sz w:val="8"/>
        </w:rPr>
        <w:t xml:space="preserve"> White Feminism and gender theory have thus played active roles in the constitution of modern societies as we know them that need far more reflection in shaping and negotiating the expectations of how to do gender properly, even in its critical modes - roles that were claimed rather rarely in conjunction with, or based on an acknowledgment of black people's agency. To me, the corruption inherent in this history demands a bracketing of the category gender, a coupling of it to that history to lose its innocence. Making this kind of connection will also support Gender Studies to go beyond the epistemologically restrictive gender-race analogy which fired white female abolitionism - an ideological position that is untenable for gender studies in a de-colonial moment. (White) Gender Studies may decide to reflect self-critically on its own embeddedness in the Enlightenment proposal of human freedom which strategically split a certain group of humans, namely enslaved African-origin people, from the constitutive freedom to possess themselves and as such, from any access to subjectivity, which entailed, as Hortense Spillers above all has argued, a splitting of African-origin women from gender. If, thus, the knowledge of the slave trade and slavery will become the site of a re-reading of Enlightenment, modernity and postmodernity, a revised theoretical, and material approach to an epistemology of emancipation like Gender Studies will be possible. Gender Studies, too, lives "in the time of slavery," in the "future created by it" (Hartman 2007, 133). </w:t>
      </w:r>
      <w:r w:rsidRPr="00D87360">
        <w:rPr>
          <w:rStyle w:val="Style13ptBold"/>
          <w:color w:val="000000" w:themeColor="text1"/>
          <w:sz w:val="22"/>
          <w:highlight w:val="cyan"/>
          <w:u w:val="single"/>
        </w:rPr>
        <w:t>It is the</w:t>
      </w:r>
      <w:r w:rsidRPr="00D87360">
        <w:rPr>
          <w:rStyle w:val="Style13ptBold"/>
          <w:b w:val="0"/>
          <w:color w:val="000000" w:themeColor="text1"/>
          <w:sz w:val="8"/>
        </w:rPr>
        <w:t xml:space="preserve"> </w:t>
      </w:r>
      <w:r w:rsidRPr="00D87360">
        <w:rPr>
          <w:rStyle w:val="Style13ptBold"/>
          <w:color w:val="000000" w:themeColor="text1"/>
          <w:sz w:val="22"/>
          <w:u w:val="single"/>
        </w:rPr>
        <w:t>economic, cultural and epistemic regime of</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human commodification</w:t>
      </w:r>
      <w:r w:rsidRPr="00D87360">
        <w:rPr>
          <w:rStyle w:val="Style13ptBold"/>
          <w:b w:val="0"/>
          <w:color w:val="000000" w:themeColor="text1"/>
          <w:sz w:val="8"/>
        </w:rPr>
        <w:t xml:space="preserve">, that transgressive nexus of violence, desire and property which first formed the horizon of the Euro-American modernity that US and European intellectuals, including </w:t>
      </w:r>
      <w:r w:rsidRPr="00D87360">
        <w:rPr>
          <w:rStyle w:val="Style13ptBold"/>
          <w:color w:val="000000" w:themeColor="text1"/>
          <w:sz w:val="22"/>
          <w:highlight w:val="cyan"/>
          <w:u w:val="single"/>
        </w:rPr>
        <w:t>Gender Studies</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have</w:t>
      </w:r>
      <w:r w:rsidRPr="00D87360">
        <w:rPr>
          <w:rStyle w:val="Style13ptBold"/>
          <w:b w:val="0"/>
          <w:color w:val="000000" w:themeColor="text1"/>
          <w:sz w:val="8"/>
        </w:rPr>
        <w:t xml:space="preserve"> known and </w:t>
      </w:r>
      <w:r w:rsidRPr="00D87360">
        <w:rPr>
          <w:rStyle w:val="Style13ptBold"/>
          <w:color w:val="000000" w:themeColor="text1"/>
          <w:sz w:val="22"/>
          <w:highlight w:val="cyan"/>
          <w:u w:val="single"/>
        </w:rPr>
        <w:t>claimed</w:t>
      </w:r>
      <w:r w:rsidRPr="00D87360">
        <w:rPr>
          <w:rStyle w:val="Style13ptBold"/>
          <w:b w:val="0"/>
          <w:color w:val="000000" w:themeColor="text1"/>
          <w:sz w:val="8"/>
        </w:rPr>
        <w:t xml:space="preserve">. </w:t>
      </w:r>
      <w:r w:rsidRPr="00D87360">
        <w:rPr>
          <w:rStyle w:val="Style13ptBold"/>
          <w:color w:val="000000" w:themeColor="text1"/>
          <w:sz w:val="22"/>
          <w:u w:val="single"/>
        </w:rPr>
        <w:t>The Enlightenment's proposal of</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human subjectivity and rights</w:t>
      </w:r>
      <w:r w:rsidRPr="00D87360">
        <w:rPr>
          <w:rStyle w:val="Style13ptBold"/>
          <w:b w:val="0"/>
          <w:color w:val="000000" w:themeColor="text1"/>
          <w:sz w:val="8"/>
        </w:rPr>
        <w:t xml:space="preserve"> which </w:t>
      </w:r>
      <w:r w:rsidRPr="00D87360">
        <w:rPr>
          <w:rStyle w:val="Style13ptBold"/>
          <w:color w:val="000000" w:themeColor="text1"/>
          <w:sz w:val="22"/>
          <w:highlight w:val="cyan"/>
          <w:u w:val="single"/>
        </w:rPr>
        <w:t>was</w:t>
      </w:r>
      <w:r w:rsidRPr="00D87360">
        <w:rPr>
          <w:rStyle w:val="Style13ptBold"/>
          <w:b w:val="0"/>
          <w:color w:val="000000" w:themeColor="text1"/>
          <w:sz w:val="8"/>
        </w:rPr>
        <w:t xml:space="preserve"> in fact </w:t>
      </w:r>
      <w:r w:rsidRPr="00D87360">
        <w:rPr>
          <w:rStyle w:val="Style13ptBold"/>
          <w:color w:val="000000" w:themeColor="text1"/>
          <w:sz w:val="22"/>
          <w:highlight w:val="cyan"/>
          <w:u w:val="single"/>
        </w:rPr>
        <w:t>inscribed into the world</w:t>
      </w:r>
      <w:r w:rsidRPr="00D87360">
        <w:rPr>
          <w:rStyle w:val="Style13ptBold"/>
          <w:b w:val="0"/>
          <w:color w:val="000000" w:themeColor="text1"/>
          <w:sz w:val="8"/>
        </w:rPr>
        <w:t xml:space="preserve"> the slave trade and </w:t>
      </w:r>
      <w:r w:rsidRPr="00D87360">
        <w:rPr>
          <w:rStyle w:val="Style13ptBold"/>
          <w:color w:val="000000" w:themeColor="text1"/>
          <w:sz w:val="22"/>
          <w:highlight w:val="cyan"/>
          <w:u w:val="single"/>
        </w:rPr>
        <w:t>slavery</w:t>
      </w:r>
      <w:r w:rsidRPr="00D87360">
        <w:rPr>
          <w:rStyle w:val="Style13ptBold"/>
          <w:b w:val="0"/>
          <w:color w:val="000000" w:themeColor="text1"/>
          <w:sz w:val="8"/>
        </w:rPr>
        <w:t xml:space="preserve"> had made (Blackburn), </w:t>
      </w:r>
      <w:r w:rsidRPr="00D87360">
        <w:rPr>
          <w:rStyle w:val="Style13ptBold"/>
          <w:color w:val="000000" w:themeColor="text1"/>
          <w:sz w:val="22"/>
          <w:highlight w:val="cyan"/>
          <w:u w:val="single"/>
        </w:rPr>
        <w:t>created a</w:t>
      </w:r>
      <w:r w:rsidRPr="00D87360">
        <w:rPr>
          <w:rStyle w:val="Style13ptBold"/>
          <w:b w:val="0"/>
          <w:color w:val="000000" w:themeColor="text1"/>
          <w:sz w:val="8"/>
        </w:rPr>
        <w:t xml:space="preserve"> vertical </w:t>
      </w:r>
      <w:r w:rsidRPr="00D87360">
        <w:rPr>
          <w:rStyle w:val="Style13ptBold"/>
          <w:color w:val="000000" w:themeColor="text1"/>
          <w:sz w:val="22"/>
          <w:highlight w:val="cyan"/>
          <w:u w:val="single"/>
        </w:rPr>
        <w:t>structure of</w:t>
      </w:r>
      <w:r w:rsidRPr="00D87360">
        <w:rPr>
          <w:rStyle w:val="Style13ptBold"/>
          <w:b w:val="0"/>
          <w:color w:val="000000" w:themeColor="text1"/>
          <w:sz w:val="8"/>
        </w:rPr>
        <w:t xml:space="preserve"> access </w:t>
      </w:r>
      <w:r w:rsidRPr="00D87360">
        <w:rPr>
          <w:rStyle w:val="Style13ptBold"/>
          <w:color w:val="000000" w:themeColor="text1"/>
          <w:sz w:val="22"/>
          <w:highlight w:val="cyan"/>
          <w:u w:val="single"/>
        </w:rPr>
        <w:t>claims to self-representation and</w:t>
      </w:r>
      <w:r w:rsidRPr="00D87360">
        <w:rPr>
          <w:rStyle w:val="Style13ptBold"/>
          <w:b w:val="0"/>
          <w:color w:val="000000" w:themeColor="text1"/>
          <w:sz w:val="8"/>
        </w:rPr>
        <w:t xml:space="preserve"> social </w:t>
      </w:r>
      <w:r w:rsidRPr="00D87360">
        <w:rPr>
          <w:rStyle w:val="Style13ptBold"/>
          <w:color w:val="000000" w:themeColor="text1"/>
          <w:sz w:val="22"/>
          <w:highlight w:val="cyan"/>
          <w:u w:val="single"/>
        </w:rPr>
        <w:t>participation</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from which African</w:t>
      </w:r>
      <w:r w:rsidRPr="00D87360">
        <w:rPr>
          <w:rStyle w:val="Style13ptBold"/>
          <w:b w:val="0"/>
          <w:color w:val="000000" w:themeColor="text1"/>
          <w:sz w:val="8"/>
        </w:rPr>
        <w:t xml:space="preserve">-origin </w:t>
      </w:r>
      <w:r w:rsidRPr="00D87360">
        <w:rPr>
          <w:rStyle w:val="Style13ptBold"/>
          <w:color w:val="000000" w:themeColor="text1"/>
          <w:sz w:val="22"/>
          <w:highlight w:val="cyan"/>
          <w:u w:val="single"/>
        </w:rPr>
        <w:t>people</w:t>
      </w:r>
      <w:r w:rsidRPr="00D87360">
        <w:rPr>
          <w:rStyle w:val="Style13ptBold"/>
          <w:b w:val="0"/>
          <w:color w:val="000000" w:themeColor="text1"/>
          <w:sz w:val="8"/>
        </w:rPr>
        <w:t xml:space="preserve">, as hereditary commodities, </w:t>
      </w:r>
      <w:r w:rsidRPr="00D87360">
        <w:rPr>
          <w:rStyle w:val="Style13ptBold"/>
          <w:color w:val="000000" w:themeColor="text1"/>
          <w:sz w:val="22"/>
          <w:highlight w:val="cyan"/>
          <w:u w:val="single"/>
        </w:rPr>
        <w:t>were</w:t>
      </w:r>
      <w:r w:rsidRPr="00D87360">
        <w:rPr>
          <w:rStyle w:val="Style13ptBold"/>
          <w:b w:val="0"/>
          <w:color w:val="000000" w:themeColor="text1"/>
          <w:sz w:val="8"/>
        </w:rPr>
        <w:t xml:space="preserve"> </w:t>
      </w:r>
      <w:r w:rsidRPr="00D87360">
        <w:rPr>
          <w:rStyle w:val="Style13ptBold"/>
          <w:color w:val="000000" w:themeColor="text1"/>
          <w:sz w:val="22"/>
          <w:u w:val="single"/>
        </w:rPr>
        <w:t xml:space="preserve">a priori </w:t>
      </w:r>
      <w:r w:rsidRPr="00D87360">
        <w:rPr>
          <w:rStyle w:val="Style13ptBold"/>
          <w:color w:val="000000" w:themeColor="text1"/>
          <w:sz w:val="22"/>
          <w:highlight w:val="cyan"/>
          <w:u w:val="single"/>
        </w:rPr>
        <w:t>abjected</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It is on the basis of that abjection</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that</w:t>
      </w:r>
      <w:r w:rsidRPr="00D87360">
        <w:rPr>
          <w:rStyle w:val="Style13ptBold"/>
          <w:b w:val="0"/>
          <w:color w:val="000000" w:themeColor="text1"/>
          <w:sz w:val="8"/>
        </w:rPr>
        <w:t xml:space="preserve"> </w:t>
      </w:r>
      <w:r w:rsidRPr="00D87360">
        <w:rPr>
          <w:rStyle w:val="Style13ptBold"/>
          <w:color w:val="000000" w:themeColor="text1"/>
          <w:sz w:val="22"/>
          <w:u w:val="single"/>
        </w:rPr>
        <w:t>the category of woman, of</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gender as a framework to negotiate the</w:t>
      </w:r>
      <w:r w:rsidRPr="00D87360">
        <w:rPr>
          <w:rStyle w:val="Style13ptBold"/>
          <w:b w:val="0"/>
          <w:color w:val="000000" w:themeColor="text1"/>
          <w:sz w:val="8"/>
        </w:rPr>
        <w:t xml:space="preserve"> social, cultural and economic </w:t>
      </w:r>
      <w:r w:rsidRPr="00D87360">
        <w:rPr>
          <w:rStyle w:val="Style13ptBold"/>
          <w:color w:val="000000" w:themeColor="text1"/>
          <w:sz w:val="22"/>
          <w:highlight w:val="cyan"/>
          <w:u w:val="single"/>
        </w:rPr>
        <w:t>position of white European women was created</w:t>
      </w:r>
      <w:r w:rsidRPr="00D87360">
        <w:rPr>
          <w:rStyle w:val="Style13ptBold"/>
          <w:b w:val="0"/>
          <w:color w:val="000000" w:themeColor="text1"/>
          <w:sz w:val="8"/>
        </w:rPr>
        <w:t xml:space="preserve">. To accept that the very constitution of gender as a term in European early modernity was tied to a social, cultural and political system which constitutively pre-figured "wasted lives," and an extreme precariousness of what constitutes human existence, throws contemporary notions of gendered subjectivity into stark relief. Hartman's work, therefore, may be read as just as axiomatic as Bauman's, Butler's or Agamben's in measuring postmodern global challenges to critical theory. Elaine Scary's, Susan Sontag's interventions on pain and voyeurism, and Spillers' or Wood's considerations, more specifically, on the sexualized campaigns of Anglo-American abolition, have compounded the challenge for an epistemology of slavery as a modern episteme not to recycle abolitionist titillation - the risk to become part of a second order abolitionist discourse must, however, be run. To play an active role in the project of decolonizing (post)modern critical theory, gender studies need to acknowledge and reckon with black de-colonial feminist interventions beyond add-on approaches. Those interventions will enable an epistemic turn away from the solipsistic quasi universal presentism of much of contemporary theory, and make it answerable to its own indebtedness to the history of early modern Europe, and the New World. Hartman's and Spiller's texts, as well as Morrison's writing become something like deconstructive guides: we are being asked to look, and listen with black women's perspectives - but at the same time the texts fold back on themselves, and thus on our reading; they disrupt a smooth appropriation of suffering, they derail us from a swift hate for the Thistlewoods (Mother, 61). Those texts under scrutiny here do enact a kind of self-conscious parasitism, forcing readers into complicity - but they refuse to do it innocently, disrupting a renewed take on slavery by way of abolitionist benevolence. They teach readers that the boundaries of the archive cannot be trespassed at will, and without consequence; and they also teach us to respect what Hartman calls, with Fred Moten, "black noise" (2008, 12). "I, too, live in the time of slavery" - is a statement not yet widely enough echoed; gender theory needs to expose itself to the demands of modern history. At a time of rampant takeover by globalized forces of neo-liberalism, for (white) gender studies theory the challenge is to achieve agony instead of complicity with the corporate projects and, particularly in Europe, with the recent onset of a rampant eulogizing of Europe as the mythical ground of universal freedom. This urgency of the modern past as postmodern present may be shored up against all too flippant deployments of Agamben's, Bauman's or Butler's respective terms of "precarious lives" - terms which need to be reloaded with their entire modern history. (White) critical </w:t>
      </w:r>
      <w:r w:rsidRPr="00D87360">
        <w:rPr>
          <w:rStyle w:val="Style13ptBold"/>
          <w:color w:val="000000" w:themeColor="text1"/>
          <w:sz w:val="22"/>
          <w:highlight w:val="cyan"/>
          <w:u w:val="single"/>
        </w:rPr>
        <w:t>gender theory</w:t>
      </w:r>
      <w:r w:rsidRPr="00D87360">
        <w:rPr>
          <w:rStyle w:val="Style13ptBold"/>
          <w:b w:val="0"/>
          <w:color w:val="000000" w:themeColor="text1"/>
          <w:sz w:val="8"/>
        </w:rPr>
        <w:t xml:space="preserve">, as much as it has been a modern critical agent in the negotiation of patriarchal power, </w:t>
      </w:r>
      <w:r w:rsidRPr="00D87360">
        <w:rPr>
          <w:rStyle w:val="Style13ptBold"/>
          <w:color w:val="000000" w:themeColor="text1"/>
          <w:sz w:val="22"/>
          <w:highlight w:val="cyan"/>
          <w:u w:val="single"/>
        </w:rPr>
        <w:t>has</w:t>
      </w:r>
      <w:r w:rsidRPr="00D87360">
        <w:rPr>
          <w:rStyle w:val="Style13ptBold"/>
          <w:b w:val="0"/>
          <w:color w:val="000000" w:themeColor="text1"/>
          <w:sz w:val="8"/>
        </w:rPr>
        <w:t xml:space="preserve"> also </w:t>
      </w:r>
      <w:r w:rsidRPr="00D87360">
        <w:rPr>
          <w:rStyle w:val="Style13ptBold"/>
          <w:color w:val="000000" w:themeColor="text1"/>
          <w:sz w:val="22"/>
          <w:highlight w:val="cyan"/>
          <w:u w:val="single"/>
        </w:rPr>
        <w:t>partaken in the violence of discursive formations that produced the disposable lives of "black flesh".</w:t>
      </w:r>
      <w:r w:rsidRPr="00D87360">
        <w:rPr>
          <w:b/>
          <w:color w:val="000000" w:themeColor="text1"/>
          <w:sz w:val="8"/>
        </w:rPr>
        <w:t xml:space="preserve"> </w:t>
      </w:r>
      <w:r w:rsidRPr="00D87360">
        <w:rPr>
          <w:rStyle w:val="Style13ptBold"/>
          <w:color w:val="000000" w:themeColor="text1"/>
          <w:sz w:val="22"/>
          <w:u w:val="single"/>
        </w:rPr>
        <w:t xml:space="preserve">Black women writers </w:t>
      </w:r>
      <w:r w:rsidRPr="00D87360">
        <w:rPr>
          <w:rStyle w:val="Style13ptBold"/>
          <w:b w:val="0"/>
          <w:color w:val="000000" w:themeColor="text1"/>
          <w:sz w:val="8"/>
        </w:rPr>
        <w:t xml:space="preserve">like Hartman, Spillers or Morrison </w:t>
      </w:r>
      <w:r w:rsidRPr="00D87360">
        <w:rPr>
          <w:rStyle w:val="Style13ptBold"/>
          <w:color w:val="000000" w:themeColor="text1"/>
          <w:sz w:val="22"/>
          <w:u w:val="single"/>
        </w:rPr>
        <w:t>argue for creating</w:t>
      </w:r>
      <w:r w:rsidRPr="00D87360">
        <w:rPr>
          <w:rStyle w:val="Style13ptBold"/>
          <w:b w:val="0"/>
          <w:color w:val="000000" w:themeColor="text1"/>
          <w:sz w:val="8"/>
        </w:rPr>
        <w:t xml:space="preserve"> or maintaining - in the face of much postmodern indifference or abandon - </w:t>
      </w:r>
      <w:r w:rsidRPr="00D87360">
        <w:rPr>
          <w:rStyle w:val="Style13ptBold"/>
          <w:color w:val="000000" w:themeColor="text1"/>
          <w:sz w:val="22"/>
          <w:u w:val="single"/>
        </w:rPr>
        <w:t>a particular "relationship to loss"</w:t>
      </w:r>
      <w:r w:rsidRPr="00D87360">
        <w:rPr>
          <w:rStyle w:val="Style13ptBold"/>
          <w:b w:val="0"/>
          <w:color w:val="000000" w:themeColor="text1"/>
          <w:sz w:val="8"/>
        </w:rPr>
        <w:t xml:space="preserve">. </w:t>
      </w:r>
      <w:r w:rsidRPr="00D87360">
        <w:rPr>
          <w:rStyle w:val="Style13ptBold"/>
          <w:color w:val="000000" w:themeColor="text1"/>
          <w:sz w:val="22"/>
          <w:u w:val="single"/>
        </w:rPr>
        <w:t>Their work</w:t>
      </w:r>
      <w:r w:rsidRPr="00D87360">
        <w:rPr>
          <w:rStyle w:val="Style13ptBold"/>
          <w:b w:val="0"/>
          <w:color w:val="000000" w:themeColor="text1"/>
          <w:sz w:val="8"/>
        </w:rPr>
        <w:t xml:space="preserve">, as formulated most clearly by Hartman, </w:t>
      </w:r>
      <w:r w:rsidRPr="00D87360">
        <w:rPr>
          <w:rStyle w:val="Style13ptBold"/>
          <w:color w:val="000000" w:themeColor="text1"/>
          <w:sz w:val="22"/>
          <w:highlight w:val="cyan"/>
          <w:u w:val="single"/>
        </w:rPr>
        <w:t>calls</w:t>
      </w:r>
      <w:r w:rsidRPr="00D87360">
        <w:rPr>
          <w:rStyle w:val="Style13ptBold"/>
          <w:b w:val="0"/>
          <w:color w:val="000000" w:themeColor="text1"/>
          <w:sz w:val="8"/>
        </w:rPr>
        <w:t xml:space="preserve"> </w:t>
      </w:r>
      <w:r w:rsidRPr="00D87360">
        <w:rPr>
          <w:rStyle w:val="Style13ptBold"/>
          <w:color w:val="000000" w:themeColor="text1"/>
          <w:sz w:val="22"/>
          <w:u w:val="single"/>
        </w:rPr>
        <w:t>for a "redress project" which challenges white reading communities - in the present case, a reading public trained in gender studies, that is -</w:t>
      </w:r>
      <w:r w:rsidRPr="00D87360">
        <w:rPr>
          <w:rStyle w:val="Style13ptBold"/>
          <w:b w:val="0"/>
          <w:color w:val="000000" w:themeColor="text1"/>
          <w:sz w:val="8"/>
        </w:rPr>
        <w:t xml:space="preserve"> </w:t>
      </w:r>
      <w:r w:rsidRPr="00D87360">
        <w:rPr>
          <w:rStyle w:val="Style13ptBold"/>
          <w:color w:val="000000" w:themeColor="text1"/>
          <w:sz w:val="22"/>
          <w:highlight w:val="cyan"/>
          <w:u w:val="single"/>
        </w:rPr>
        <w:t>to go beyond the confines of gender</w:t>
      </w:r>
      <w:r w:rsidRPr="00D87360">
        <w:rPr>
          <w:rStyle w:val="Style13ptBold"/>
          <w:b w:val="0"/>
          <w:color w:val="000000" w:themeColor="text1"/>
          <w:sz w:val="8"/>
        </w:rPr>
        <w:t xml:space="preserve">. To re-arrive in the time of slavery calls for a political orientation in support of "fugitive justice," in Best and Hartman's words, to interrogate rigorously the kinds of political claims that can be mobilized on behalf of the slave (the stateless, the socially dead, and the disposable) in the political present. [...] [W]e are concerned neither with 'what happened then' nor with 'what is owed because of what happened then,' but rather with the contemporary predicament of freedom, with the melancholy recognition of foreseeable futures still tethered to the past. [...] [W]hat is the story about the slave we ought to tell out of the present we ourselves inhabit -- a present in which torture isn't really torture, a present in which persons have been stripped of rights heretofore deemed inalienable? (Best and Hartman, 3, 4) Hartman (and her co-author, Stephen Best) have outlined a series of questions for the Redress Project, the most important in my context being the following: · What is the violence particular to slavery? [...] What is the essential feature of slavery: (1) property in human beings, (2) physical compulsion and corporal correction of the laborer, (3) involuntary servitude, (4) restrictions on mobility or opportunity or personal liberty, (5) restrictions of liberty of contract, (6) the expropriation of material fruits of the slave's labor, (7) absence of collective self-governance or non-citizenship, (8) dishonor and social death, (9) racism? We understand the particular character of slavery's violence to be ongoing and constitutive of the unfinished project of freedom. · What is the slave -- property, commodity, or disposable life? · What is the time of slavery? Is it the time of the present, as Hortense Spillers suggests, a death sentence reenacted and transmitted across generations? (Best and Hartman, 5) 18 For the still largely white gender studies academic community in Europe to adopt itself to the redress project means a re-location into the time of slavery, into a genealogical continuum which reaches from the early modern period into postmodernity. This kind of "bracketing" gender might result in an expansion of urgently needed sites of cross-racial alliance, for gender studies to find a position from which to share not only postcolonial melancholia but also transcultural conviviality, as Paul Gilroy has recently phrased it. This conviviality requires white critical communities to read black women writers/critics work not as ethnography, but as lessons in decolonization itself. Working through Fred Moten's In The Break, Hartman postulates: By throwing into crisis "what happened when" and by exploiting the "transparency of sources" as fictions of history, I wanted to make visible the production of disposable lives (in the Atlantic slave trade and, as well, in the discipline of history), to describe "the resistance of the object," if only by first imagining it, and to listen for the mutters and oaths and cries of the commodity, trying to narrate "the time of slavery as our present," to "imagine a future in which the afterlife of slavery has ended," and finally, to move beyond "the ongoing state of emergency on which black life remains in peril. (2008, 11, 12) Euro-American modern societies created the paradox of dehumanized but at the same time racialized and hyper-sexualized group of about 12 million people at the locomotive disposal of white ownership. As black writers have insisted for generations, and Hartman's work confirms yet again, this transatlantic moment of early modernity amply qualifies as the first instance of "the lager." </w:t>
      </w:r>
      <w:r w:rsidRPr="00D87360">
        <w:rPr>
          <w:rStyle w:val="Style13ptBold"/>
          <w:color w:val="000000" w:themeColor="text1"/>
          <w:sz w:val="22"/>
          <w:highlight w:val="cyan"/>
          <w:u w:val="single"/>
        </w:rPr>
        <w:t>Beyond</w:t>
      </w:r>
      <w:r w:rsidRPr="00D87360">
        <w:rPr>
          <w:rStyle w:val="Style13ptBold"/>
          <w:color w:val="000000" w:themeColor="text1"/>
          <w:sz w:val="22"/>
          <w:u w:val="single"/>
        </w:rPr>
        <w:t xml:space="preserve"> an innocence of </w:t>
      </w:r>
      <w:r w:rsidRPr="00D87360">
        <w:rPr>
          <w:rStyle w:val="Style13ptBold"/>
          <w:color w:val="000000" w:themeColor="text1"/>
          <w:sz w:val="22"/>
          <w:highlight w:val="cyan"/>
          <w:u w:val="single"/>
        </w:rPr>
        <w:t>'gender' as a category rooted in</w:t>
      </w:r>
      <w:r w:rsidRPr="00D87360">
        <w:rPr>
          <w:rStyle w:val="Style13ptBold"/>
          <w:color w:val="000000" w:themeColor="text1"/>
          <w:sz w:val="22"/>
          <w:u w:val="single"/>
        </w:rPr>
        <w:t xml:space="preserve"> a narrative of </w:t>
      </w:r>
      <w:r w:rsidRPr="00D87360">
        <w:rPr>
          <w:rStyle w:val="Style13ptBold"/>
          <w:color w:val="000000" w:themeColor="text1"/>
          <w:sz w:val="22"/>
          <w:highlight w:val="cyan"/>
          <w:u w:val="single"/>
        </w:rPr>
        <w:t>universal freedom, the political point that Gender Studies needs to adjust itself to is to trace its own story</w:t>
      </w:r>
      <w:r w:rsidRPr="00D87360">
        <w:rPr>
          <w:rStyle w:val="Style13ptBold"/>
          <w:color w:val="000000" w:themeColor="text1"/>
          <w:sz w:val="22"/>
          <w:u w:val="single"/>
        </w:rPr>
        <w:t xml:space="preserve"> as much </w:t>
      </w:r>
      <w:r w:rsidRPr="00D87360">
        <w:rPr>
          <w:rStyle w:val="Style13ptBold"/>
          <w:color w:val="000000" w:themeColor="text1"/>
          <w:sz w:val="22"/>
          <w:highlight w:val="cyan"/>
          <w:u w:val="single"/>
        </w:rPr>
        <w:t>to</w:t>
      </w:r>
      <w:r w:rsidRPr="00D87360">
        <w:rPr>
          <w:rStyle w:val="Style13ptBold"/>
          <w:color w:val="000000" w:themeColor="text1"/>
          <w:sz w:val="22"/>
          <w:u w:val="single"/>
        </w:rPr>
        <w:t xml:space="preserve"> a story of </w:t>
      </w:r>
      <w:r w:rsidRPr="00D87360">
        <w:rPr>
          <w:rStyle w:val="Style13ptBold"/>
          <w:color w:val="000000" w:themeColor="text1"/>
          <w:sz w:val="22"/>
          <w:highlight w:val="cyan"/>
          <w:u w:val="single"/>
        </w:rPr>
        <w:t>the realization of subjectivity as to a story of abjection, and foundational commodification of black</w:t>
      </w:r>
      <w:r w:rsidRPr="00D87360">
        <w:rPr>
          <w:rStyle w:val="Style13ptBold"/>
          <w:b w:val="0"/>
          <w:color w:val="000000" w:themeColor="text1"/>
          <w:sz w:val="8"/>
        </w:rPr>
        <w:t xml:space="preserve"> human </w:t>
      </w:r>
      <w:r w:rsidRPr="00D87360">
        <w:rPr>
          <w:rStyle w:val="Style13ptBold"/>
          <w:color w:val="000000" w:themeColor="text1"/>
          <w:sz w:val="22"/>
          <w:highlight w:val="cyan"/>
          <w:u w:val="single"/>
        </w:rPr>
        <w:t>beings</w:t>
      </w:r>
      <w:r w:rsidRPr="00D87360">
        <w:rPr>
          <w:rStyle w:val="Style13ptBold"/>
          <w:b w:val="0"/>
          <w:color w:val="000000" w:themeColor="text1"/>
          <w:sz w:val="8"/>
        </w:rPr>
        <w:t>.</w:t>
      </w:r>
    </w:p>
    <w:p w14:paraId="53CA0309" w14:textId="77777777" w:rsidR="00896C74" w:rsidRPr="00B50C3A" w:rsidRDefault="00896C74" w:rsidP="00896C74">
      <w:pPr>
        <w:pStyle w:val="Heading4"/>
        <w:spacing w:line="240" w:lineRule="auto"/>
        <w:rPr>
          <w:color w:val="000000" w:themeColor="text1"/>
        </w:rPr>
      </w:pPr>
      <w:r w:rsidRPr="00B50C3A">
        <w:rPr>
          <w:color w:val="000000" w:themeColor="text1"/>
        </w:rPr>
        <w:t>Africans went into the middle passage as bodies and emerged from the holds of the ships as flesh, as black. The distinction of body &amp; flesh represent the same distinction between the captive &amp; liberated subject positions. Their grammar of suffering does not account for the corpse of a murder victim, it accounts for bodies but not flesh. Gendering participates in a drama of value the resignifies humanity and always sidelines blackness, one that is always void, this is done through the typical white feminist who assumes that all “humans” have bodies and that analysis of the relation between white and black have an analog in gender relations.</w:t>
      </w:r>
    </w:p>
    <w:p w14:paraId="07E35BF2" w14:textId="77777777" w:rsidR="00896C74" w:rsidRPr="00B50C3A" w:rsidRDefault="00896C74" w:rsidP="00896C74">
      <w:pPr>
        <w:spacing w:line="240" w:lineRule="auto"/>
        <w:rPr>
          <w:b/>
          <w:color w:val="000000" w:themeColor="text1"/>
          <w:u w:val="single"/>
        </w:rPr>
      </w:pPr>
      <w:r w:rsidRPr="00B50C3A">
        <w:rPr>
          <w:rStyle w:val="Style13ptBold"/>
          <w:color w:val="000000" w:themeColor="text1"/>
          <w:u w:val="single"/>
        </w:rPr>
        <w:t>Wilderson 10</w:t>
      </w:r>
      <w:r w:rsidRPr="00D87360">
        <w:rPr>
          <w:rStyle w:val="FootnoteReference"/>
          <w:b/>
          <w:color w:val="000000" w:themeColor="text1"/>
        </w:rPr>
        <w:t xml:space="preserve"> </w:t>
      </w:r>
      <w:r w:rsidRPr="00FB6627">
        <w:rPr>
          <w:sz w:val="12"/>
          <w:szCs w:val="12"/>
        </w:rPr>
        <w:t>Frank B</w:t>
      </w:r>
      <w:r>
        <w:rPr>
          <w:sz w:val="12"/>
          <w:szCs w:val="12"/>
        </w:rPr>
        <w:t xml:space="preserve"> </w:t>
      </w:r>
      <w:r w:rsidRPr="00FB6627">
        <w:rPr>
          <w:i/>
          <w:sz w:val="12"/>
          <w:szCs w:val="12"/>
        </w:rPr>
        <w:t>Red, White &amp; Black: Cinema and the Structure of U.S. Antagonisms</w:t>
      </w:r>
    </w:p>
    <w:p w14:paraId="384B0711" w14:textId="77777777" w:rsidR="00896C74" w:rsidRDefault="00896C74" w:rsidP="00896C74">
      <w:pPr>
        <w:spacing w:line="240" w:lineRule="auto"/>
        <w:rPr>
          <w:color w:val="000000" w:themeColor="text1"/>
          <w:sz w:val="8"/>
        </w:rPr>
      </w:pPr>
      <w:r w:rsidRPr="00B50C3A">
        <w:rPr>
          <w:color w:val="000000" w:themeColor="text1"/>
          <w:sz w:val="8"/>
        </w:rPr>
        <w:t xml:space="preserve">Above I suggested that Seshadri-Crooks, by way of Butler, contradicts my assessments. This is imprecise: in point of fact, she is simply mute in the face of my assessments. Again, </w:t>
      </w:r>
      <w:r w:rsidRPr="00B50C3A">
        <w:rPr>
          <w:rStyle w:val="StyleUnderline"/>
          <w:color w:val="000000" w:themeColor="text1"/>
          <w:sz w:val="8"/>
          <w:u w:val="none"/>
        </w:rPr>
        <w:t xml:space="preserve">the drama of value that Butler imagines is one in which </w:t>
      </w:r>
      <w:r w:rsidRPr="00B50C3A">
        <w:rPr>
          <w:rStyle w:val="StyleUnderline"/>
          <w:color w:val="000000" w:themeColor="text1"/>
          <w:highlight w:val="cyan"/>
        </w:rPr>
        <w:t>gender</w:t>
      </w:r>
      <w:r w:rsidRPr="00B50C3A">
        <w:rPr>
          <w:rStyle w:val="StyleUnderline"/>
          <w:color w:val="000000" w:themeColor="text1"/>
        </w:rPr>
        <w:t xml:space="preserve"> stands</w:t>
      </w:r>
      <w:r w:rsidRPr="00B50C3A">
        <w:rPr>
          <w:rStyle w:val="StyleUnderline"/>
          <w:color w:val="000000" w:themeColor="text1"/>
          <w:sz w:val="8"/>
          <w:u w:val="none"/>
        </w:rPr>
        <w:t xml:space="preserve"> in </w:t>
      </w:r>
      <w:r w:rsidRPr="00B50C3A">
        <w:rPr>
          <w:rStyle w:val="StyleUnderline"/>
          <w:color w:val="000000" w:themeColor="text1"/>
        </w:rPr>
        <w:t xml:space="preserve">as a reified form that masks the </w:t>
      </w:r>
      <w:r w:rsidRPr="00B50C3A">
        <w:rPr>
          <w:rStyle w:val="StyleUnderline"/>
          <w:color w:val="000000" w:themeColor="text1"/>
          <w:highlight w:val="cyan"/>
        </w:rPr>
        <w:t>hybridity of bodies</w:t>
      </w:r>
      <w:r w:rsidRPr="00B50C3A">
        <w:rPr>
          <w:color w:val="000000" w:themeColor="text1"/>
          <w:sz w:val="8"/>
        </w:rPr>
        <w:t xml:space="preserve">. </w:t>
      </w:r>
      <w:r w:rsidRPr="00B50C3A">
        <w:rPr>
          <w:rStyle w:val="StyleUnderline"/>
          <w:color w:val="000000" w:themeColor="text1"/>
          <w:sz w:val="8"/>
          <w:u w:val="none"/>
        </w:rPr>
        <w:t>The body then</w:t>
      </w:r>
      <w:r w:rsidRPr="00B50C3A">
        <w:rPr>
          <w:b/>
          <w:color w:val="000000" w:themeColor="text1"/>
          <w:sz w:val="8"/>
        </w:rPr>
        <w:t xml:space="preserve">, </w:t>
      </w:r>
      <w:r w:rsidRPr="00B50C3A">
        <w:rPr>
          <w:color w:val="000000" w:themeColor="text1"/>
          <w:sz w:val="8"/>
        </w:rPr>
        <w:t>or rather disparate bodies,</w:t>
      </w:r>
      <w:r w:rsidRPr="00B50C3A">
        <w:rPr>
          <w:b/>
          <w:color w:val="000000" w:themeColor="text1"/>
          <w:sz w:val="8"/>
        </w:rPr>
        <w:t xml:space="preserve"> </w:t>
      </w:r>
      <w:r w:rsidRPr="00B50C3A">
        <w:rPr>
          <w:rStyle w:val="StyleUnderline"/>
          <w:color w:val="000000" w:themeColor="text1"/>
          <w:sz w:val="8"/>
          <w:u w:val="none"/>
        </w:rPr>
        <w:t>is a basic "always already" for</w:t>
      </w:r>
      <w:r w:rsidRPr="00B50C3A">
        <w:rPr>
          <w:b/>
          <w:color w:val="000000" w:themeColor="text1"/>
          <w:sz w:val="8"/>
        </w:rPr>
        <w:t xml:space="preserve"> </w:t>
      </w:r>
      <w:r w:rsidRPr="00B50C3A">
        <w:rPr>
          <w:color w:val="000000" w:themeColor="text1"/>
          <w:sz w:val="8"/>
        </w:rPr>
        <w:t>Butler, Seshadri-Crooks, and</w:t>
      </w:r>
      <w:r w:rsidRPr="00B50C3A">
        <w:rPr>
          <w:b/>
          <w:color w:val="000000" w:themeColor="text1"/>
          <w:sz w:val="8"/>
        </w:rPr>
        <w:t xml:space="preserve"> </w:t>
      </w:r>
      <w:r w:rsidRPr="00B50C3A">
        <w:rPr>
          <w:rStyle w:val="StyleUnderline"/>
          <w:color w:val="000000" w:themeColor="text1"/>
          <w:sz w:val="8"/>
          <w:u w:val="none"/>
        </w:rPr>
        <w:t>most feminism</w:t>
      </w:r>
      <w:r w:rsidRPr="00B50C3A">
        <w:rPr>
          <w:color w:val="000000" w:themeColor="text1"/>
          <w:sz w:val="8"/>
        </w:rPr>
        <w:t xml:space="preserve"> (this includes the feminism of film theory). Granted, though it appears in her assessment as the smallest scale of cartographic coherence, it nonetheless appears as—and herein lies the rub!—a capacity for spatiality and temporality possessed universally by all. But surely Judith Butler, a White American, if not Kalpana Seshadri-Crooks, an East Indian, must recall that </w:t>
      </w:r>
      <w:r w:rsidRPr="00B50C3A">
        <w:rPr>
          <w:rStyle w:val="StyleUnderline"/>
          <w:color w:val="000000" w:themeColor="text1"/>
          <w:highlight w:val="cyan"/>
        </w:rPr>
        <w:t>Africans went into</w:t>
      </w:r>
      <w:r w:rsidRPr="00B50C3A">
        <w:rPr>
          <w:rStyle w:val="StyleUnderline"/>
          <w:color w:val="000000" w:themeColor="text1"/>
          <w:sz w:val="8"/>
          <w:u w:val="none"/>
        </w:rPr>
        <w:t xml:space="preserve"> the hold of </w:t>
      </w:r>
      <w:r w:rsidRPr="00B50C3A">
        <w:rPr>
          <w:rStyle w:val="StyleUnderline"/>
          <w:color w:val="000000" w:themeColor="text1"/>
          <w:highlight w:val="cyan"/>
        </w:rPr>
        <w:t>ships as bodies</w:t>
      </w:r>
      <w:r w:rsidRPr="00B50C3A">
        <w:rPr>
          <w:rStyle w:val="StyleUnderline"/>
          <w:color w:val="000000" w:themeColor="text1"/>
        </w:rPr>
        <w:t xml:space="preserve"> </w:t>
      </w:r>
      <w:r w:rsidRPr="00B50C3A">
        <w:rPr>
          <w:rStyle w:val="StyleUnderline"/>
          <w:color w:val="000000" w:themeColor="text1"/>
          <w:highlight w:val="cyan"/>
        </w:rPr>
        <w:t>and emerged</w:t>
      </w:r>
      <w:r w:rsidRPr="00B50C3A">
        <w:rPr>
          <w:rStyle w:val="StyleUnderline"/>
          <w:color w:val="000000" w:themeColor="text1"/>
          <w:sz w:val="8"/>
          <w:u w:val="none"/>
        </w:rPr>
        <w:t xml:space="preserve"> from the holds of those ships </w:t>
      </w:r>
      <w:r w:rsidRPr="00B50C3A">
        <w:rPr>
          <w:rStyle w:val="StyleUnderline"/>
          <w:color w:val="000000" w:themeColor="text1"/>
          <w:highlight w:val="cyan"/>
        </w:rPr>
        <w:t>as</w:t>
      </w:r>
      <w:r w:rsidRPr="00B50C3A">
        <w:rPr>
          <w:rStyle w:val="StyleUnderline"/>
          <w:color w:val="000000" w:themeColor="text1"/>
          <w:sz w:val="8"/>
          <w:highlight w:val="cyan"/>
          <w:u w:val="none"/>
        </w:rPr>
        <w:t xml:space="preserve"> "</w:t>
      </w:r>
      <w:r w:rsidRPr="00B50C3A">
        <w:rPr>
          <w:rStyle w:val="StyleUnderline"/>
          <w:color w:val="000000" w:themeColor="text1"/>
          <w:highlight w:val="cyan"/>
        </w:rPr>
        <w:t>flesh</w:t>
      </w:r>
      <w:r w:rsidRPr="00B50C3A">
        <w:rPr>
          <w:rStyle w:val="StyleUnderline"/>
          <w:color w:val="000000" w:themeColor="text1"/>
          <w:sz w:val="8"/>
          <w:u w:val="none"/>
        </w:rPr>
        <w:t>."</w:t>
      </w:r>
      <w:r w:rsidRPr="00B50C3A">
        <w:rPr>
          <w:b/>
          <w:color w:val="000000" w:themeColor="text1"/>
          <w:sz w:val="8"/>
        </w:rPr>
        <w:t xml:space="preserve"> "</w:t>
      </w:r>
      <w:r w:rsidRPr="00B50C3A">
        <w:rPr>
          <w:rStyle w:val="StyleUnderline"/>
          <w:color w:val="000000" w:themeColor="text1"/>
          <w:sz w:val="8"/>
          <w:u w:val="none"/>
        </w:rPr>
        <w:t xml:space="preserve">I. . . make a </w:t>
      </w:r>
      <w:r w:rsidRPr="00B50C3A">
        <w:rPr>
          <w:rStyle w:val="StyleUnderline"/>
          <w:color w:val="000000" w:themeColor="text1"/>
          <w:highlight w:val="cyan"/>
        </w:rPr>
        <w:t>distinction</w:t>
      </w:r>
      <w:r w:rsidRPr="00B50C3A">
        <w:rPr>
          <w:rStyle w:val="StyleUnderline"/>
          <w:color w:val="000000" w:themeColor="text1"/>
          <w:sz w:val="8"/>
          <w:u w:val="none"/>
        </w:rPr>
        <w:t xml:space="preserve"> . . . </w:t>
      </w:r>
      <w:r w:rsidRPr="00B50C3A">
        <w:rPr>
          <w:rStyle w:val="StyleUnderline"/>
          <w:color w:val="000000" w:themeColor="text1"/>
          <w:highlight w:val="cyan"/>
        </w:rPr>
        <w:t>between 'body' and 'flesh'</w:t>
      </w:r>
      <w:r w:rsidRPr="00B50C3A">
        <w:rPr>
          <w:rStyle w:val="StyleUnderline"/>
          <w:color w:val="000000" w:themeColor="text1"/>
          <w:sz w:val="8"/>
          <w:u w:val="none"/>
        </w:rPr>
        <w:t xml:space="preserve"> and impose that distinction </w:t>
      </w:r>
      <w:r w:rsidRPr="00B50C3A">
        <w:rPr>
          <w:rStyle w:val="StyleUnderline"/>
          <w:color w:val="000000" w:themeColor="text1"/>
        </w:rPr>
        <w:t>as</w:t>
      </w:r>
      <w:r w:rsidRPr="00B50C3A">
        <w:rPr>
          <w:rStyle w:val="StyleUnderline"/>
          <w:color w:val="000000" w:themeColor="text1"/>
          <w:sz w:val="8"/>
          <w:u w:val="none"/>
        </w:rPr>
        <w:t xml:space="preserve"> </w:t>
      </w:r>
      <w:r w:rsidRPr="00B50C3A">
        <w:rPr>
          <w:rStyle w:val="Emphasis"/>
          <w:color w:val="000000" w:themeColor="text1"/>
          <w:sz w:val="8"/>
          <w:u w:val="none"/>
        </w:rPr>
        <w:t xml:space="preserve">the central one </w:t>
      </w:r>
      <w:r w:rsidRPr="00B50C3A">
        <w:rPr>
          <w:rStyle w:val="Emphasis"/>
          <w:color w:val="000000" w:themeColor="text1"/>
          <w:highlight w:val="cyan"/>
        </w:rPr>
        <w:t>between captive and liberated</w:t>
      </w:r>
      <w:r w:rsidRPr="00B50C3A">
        <w:rPr>
          <w:rStyle w:val="Emphasis"/>
          <w:color w:val="000000" w:themeColor="text1"/>
          <w:sz w:val="8"/>
          <w:u w:val="none"/>
        </w:rPr>
        <w:t xml:space="preserve"> subject-positions</w:t>
      </w:r>
      <w:r w:rsidRPr="00B50C3A">
        <w:rPr>
          <w:rStyle w:val="StyleUnderline"/>
          <w:color w:val="000000" w:themeColor="text1"/>
          <w:sz w:val="8"/>
          <w:u w:val="none"/>
        </w:rPr>
        <w:t>. In that sense, before the 'body' there is the 'flesh</w:t>
      </w:r>
      <w:r w:rsidRPr="00B50C3A">
        <w:rPr>
          <w:b/>
          <w:color w:val="000000" w:themeColor="text1"/>
          <w:sz w:val="8"/>
        </w:rPr>
        <w:t xml:space="preserve">,' </w:t>
      </w:r>
      <w:r w:rsidRPr="00B50C3A">
        <w:rPr>
          <w:rStyle w:val="StyleUnderline"/>
          <w:color w:val="000000" w:themeColor="text1"/>
          <w:sz w:val="8"/>
          <w:u w:val="none"/>
        </w:rPr>
        <w:t xml:space="preserve">that </w:t>
      </w:r>
      <w:r w:rsidRPr="00B50C3A">
        <w:rPr>
          <w:rStyle w:val="Emphasis"/>
          <w:color w:val="000000" w:themeColor="text1"/>
          <w:sz w:val="8"/>
          <w:u w:val="none"/>
        </w:rPr>
        <w:t>zero degree of social conceptualization</w:t>
      </w:r>
      <w:r w:rsidRPr="00B50C3A">
        <w:rPr>
          <w:rStyle w:val="StyleUnderline"/>
          <w:color w:val="000000" w:themeColor="text1"/>
          <w:sz w:val="8"/>
          <w:u w:val="none"/>
        </w:rPr>
        <w:t xml:space="preserve"> that does not escape concealment under the brush of discourse or the reflexes of iconography.</w:t>
      </w:r>
      <w:r w:rsidRPr="00B50C3A">
        <w:rPr>
          <w:b/>
          <w:color w:val="000000" w:themeColor="text1"/>
          <w:sz w:val="8"/>
        </w:rPr>
        <w:t>"</w:t>
      </w:r>
      <w:r w:rsidRPr="00B50C3A">
        <w:rPr>
          <w:color w:val="000000" w:themeColor="text1"/>
          <w:sz w:val="8"/>
        </w:rPr>
        <w:t xml:space="preserve">42 </w:t>
      </w:r>
      <w:r w:rsidRPr="00B50C3A">
        <w:rPr>
          <w:rStyle w:val="StyleUnderline"/>
          <w:color w:val="000000" w:themeColor="text1"/>
          <w:highlight w:val="cyan"/>
        </w:rPr>
        <w:t>For</w:t>
      </w:r>
      <w:r w:rsidRPr="00B50C3A">
        <w:rPr>
          <w:rStyle w:val="StyleUnderline"/>
          <w:color w:val="000000" w:themeColor="text1"/>
          <w:sz w:val="8"/>
          <w:u w:val="none"/>
        </w:rPr>
        <w:t xml:space="preserve"> the body's reification of </w:t>
      </w:r>
      <w:r w:rsidRPr="00B50C3A">
        <w:rPr>
          <w:rStyle w:val="StyleUnderline"/>
          <w:color w:val="000000" w:themeColor="text1"/>
          <w:highlight w:val="cyan"/>
        </w:rPr>
        <w:t>gender</w:t>
      </w:r>
      <w:r w:rsidRPr="00B50C3A">
        <w:rPr>
          <w:rStyle w:val="StyleUnderline"/>
          <w:i/>
          <w:color w:val="000000" w:themeColor="text1"/>
          <w:sz w:val="8"/>
          <w:u w:val="none"/>
        </w:rPr>
        <w:t xml:space="preserve"> </w:t>
      </w:r>
      <w:r w:rsidRPr="00B50C3A">
        <w:rPr>
          <w:rStyle w:val="StyleUnderline"/>
          <w:color w:val="000000" w:themeColor="text1"/>
          <w:sz w:val="8"/>
          <w:u w:val="none"/>
        </w:rPr>
        <w:t>to constitute an essential grammar of suffering</w:t>
      </w:r>
      <w:r w:rsidRPr="00B50C3A">
        <w:rPr>
          <w:color w:val="000000" w:themeColor="text1"/>
          <w:sz w:val="8"/>
        </w:rPr>
        <w:t xml:space="preserve"> </w:t>
      </w:r>
      <w:r w:rsidRPr="00B50C3A">
        <w:rPr>
          <w:rStyle w:val="Emphasis"/>
          <w:color w:val="000000" w:themeColor="text1"/>
          <w:highlight w:val="cyan"/>
        </w:rPr>
        <w:t>there must first be a body</w:t>
      </w:r>
      <w:r w:rsidRPr="00B50C3A">
        <w:rPr>
          <w:rStyle w:val="Emphasis"/>
          <w:color w:val="000000" w:themeColor="text1"/>
          <w:sz w:val="8"/>
          <w:u w:val="none"/>
        </w:rPr>
        <w:t xml:space="preserve"> there.</w:t>
      </w:r>
      <w:r w:rsidRPr="00B50C3A">
        <w:rPr>
          <w:b/>
          <w:color w:val="000000" w:themeColor="text1"/>
          <w:sz w:val="8"/>
        </w:rPr>
        <w:t xml:space="preserve"> </w:t>
      </w:r>
      <w:r w:rsidRPr="00B50C3A">
        <w:rPr>
          <w:color w:val="000000" w:themeColor="text1"/>
          <w:sz w:val="8"/>
        </w:rPr>
        <w:t xml:space="preserve">Feminism, Marxism, and film studies must provide and account for a corpus delicti, the corpse of a murder victim. One would think that </w:t>
      </w:r>
      <w:r w:rsidRPr="00B50C3A">
        <w:rPr>
          <w:rStyle w:val="StyleUnderline"/>
          <w:color w:val="000000" w:themeColor="text1"/>
          <w:sz w:val="8"/>
          <w:u w:val="none"/>
        </w:rPr>
        <w:t>true rigor demands some</w:t>
      </w:r>
      <w:r w:rsidRPr="00B50C3A">
        <w:rPr>
          <w:color w:val="000000" w:themeColor="text1"/>
          <w:sz w:val="8"/>
        </w:rPr>
        <w:t xml:space="preserve">, however short, </w:t>
      </w:r>
      <w:r w:rsidRPr="00B50C3A">
        <w:rPr>
          <w:rStyle w:val="StyleUnderline"/>
          <w:color w:val="000000" w:themeColor="text1"/>
          <w:sz w:val="8"/>
          <w:u w:val="none"/>
        </w:rPr>
        <w:t xml:space="preserve">nod to that historical process </w:t>
      </w:r>
      <w:r w:rsidRPr="00B50C3A">
        <w:rPr>
          <w:rStyle w:val="StyleUnderline"/>
          <w:color w:val="000000" w:themeColor="text1"/>
        </w:rPr>
        <w:t>through which Black flesh was recomposed as a body before</w:t>
      </w:r>
      <w:r w:rsidRPr="00B50C3A">
        <w:rPr>
          <w:rStyle w:val="StyleUnderline"/>
          <w:color w:val="000000" w:themeColor="text1"/>
          <w:u w:val="none"/>
        </w:rPr>
        <w:t xml:space="preserve"> </w:t>
      </w:r>
      <w:r w:rsidRPr="00B50C3A">
        <w:rPr>
          <w:rStyle w:val="StyleUnderline"/>
          <w:color w:val="000000" w:themeColor="text1"/>
          <w:sz w:val="8"/>
          <w:u w:val="none"/>
        </w:rPr>
        <w:t xml:space="preserve">one can write about </w:t>
      </w:r>
      <w:r w:rsidRPr="00B50C3A">
        <w:rPr>
          <w:rStyle w:val="StyleUnderline"/>
          <w:color w:val="000000" w:themeColor="text1"/>
        </w:rPr>
        <w:t>a universal</w:t>
      </w:r>
      <w:r w:rsidRPr="00B50C3A">
        <w:rPr>
          <w:rStyle w:val="StyleUnderline"/>
          <w:color w:val="000000" w:themeColor="text1"/>
          <w:sz w:val="8"/>
          <w:u w:val="none"/>
        </w:rPr>
        <w:t xml:space="preserve"> template called "the </w:t>
      </w:r>
      <w:r w:rsidRPr="00B50C3A">
        <w:rPr>
          <w:rStyle w:val="StyleUnderline"/>
          <w:color w:val="000000" w:themeColor="text1"/>
        </w:rPr>
        <w:t>body</w:t>
      </w:r>
      <w:r w:rsidRPr="00B50C3A">
        <w:rPr>
          <w:rStyle w:val="StyleUnderline"/>
          <w:color w:val="000000" w:themeColor="text1"/>
          <w:sz w:val="8"/>
          <w:u w:val="none"/>
        </w:rPr>
        <w:t xml:space="preserve">" </w:t>
      </w:r>
      <w:r w:rsidRPr="00B50C3A">
        <w:rPr>
          <w:rStyle w:val="StyleUnderline"/>
          <w:color w:val="000000" w:themeColor="text1"/>
        </w:rPr>
        <w:t>which can perform</w:t>
      </w:r>
      <w:r w:rsidRPr="00B50C3A">
        <w:rPr>
          <w:rStyle w:val="StyleUnderline"/>
          <w:color w:val="000000" w:themeColor="text1"/>
          <w:sz w:val="8"/>
          <w:u w:val="none"/>
        </w:rPr>
        <w:t xml:space="preserve"> and contest </w:t>
      </w:r>
      <w:r w:rsidRPr="00B50C3A">
        <w:rPr>
          <w:rStyle w:val="StyleUnderline"/>
          <w:color w:val="000000" w:themeColor="text1"/>
        </w:rPr>
        <w:t>gender</w:t>
      </w:r>
      <w:r w:rsidRPr="00B50C3A">
        <w:rPr>
          <w:rStyle w:val="StyleUnderline"/>
          <w:color w:val="000000" w:themeColor="text1"/>
          <w:sz w:val="8"/>
          <w:u w:val="none"/>
        </w:rPr>
        <w:t xml:space="preserve"> in dramas of value</w:t>
      </w:r>
      <w:r w:rsidRPr="00B50C3A">
        <w:rPr>
          <w:b/>
          <w:color w:val="000000" w:themeColor="text1"/>
          <w:sz w:val="8"/>
        </w:rPr>
        <w:t>.</w:t>
      </w:r>
      <w:r w:rsidRPr="00B50C3A">
        <w:rPr>
          <w:color w:val="000000" w:themeColor="text1"/>
          <w:sz w:val="8"/>
        </w:rPr>
        <w:t xml:space="preserve"> In other words, </w:t>
      </w:r>
      <w:r w:rsidRPr="00B50C3A">
        <w:rPr>
          <w:rStyle w:val="StyleUnderline"/>
          <w:color w:val="000000" w:themeColor="text1"/>
          <w:highlight w:val="cyan"/>
        </w:rPr>
        <w:t>what "event"</w:t>
      </w:r>
      <w:r w:rsidRPr="00B50C3A">
        <w:rPr>
          <w:color w:val="000000" w:themeColor="text1"/>
          <w:sz w:val="8"/>
        </w:rPr>
        <w:t xml:space="preserve"> (what coherence of time) </w:t>
      </w:r>
      <w:r w:rsidRPr="00B50C3A">
        <w:rPr>
          <w:rStyle w:val="StyleUnderline"/>
          <w:color w:val="000000" w:themeColor="text1"/>
          <w:highlight w:val="cyan"/>
        </w:rPr>
        <w:t>reinstated Black corporeal integrity</w:t>
      </w:r>
      <w:r w:rsidRPr="00B50C3A">
        <w:rPr>
          <w:color w:val="000000" w:themeColor="text1"/>
          <w:sz w:val="8"/>
        </w:rPr>
        <w:t xml:space="preserve"> (reinstated cartographic coherence) </w:t>
      </w:r>
      <w:r w:rsidRPr="00B50C3A">
        <w:rPr>
          <w:rStyle w:val="Emphasis"/>
          <w:color w:val="000000" w:themeColor="text1"/>
          <w:highlight w:val="cyan"/>
        </w:rPr>
        <w:t>so that</w:t>
      </w:r>
      <w:r w:rsidRPr="00B50C3A">
        <w:rPr>
          <w:rStyle w:val="Emphasis"/>
          <w:color w:val="000000" w:themeColor="text1"/>
          <w:sz w:val="8"/>
          <w:u w:val="none"/>
        </w:rPr>
        <w:t xml:space="preserve"> philosophers and film theorists (and Marxists, filmmakers, and White </w:t>
      </w:r>
      <w:r w:rsidRPr="00B50C3A">
        <w:rPr>
          <w:rStyle w:val="Emphasis"/>
          <w:color w:val="000000" w:themeColor="text1"/>
          <w:highlight w:val="cyan"/>
        </w:rPr>
        <w:t>feminists</w:t>
      </w:r>
      <w:r w:rsidRPr="00B50C3A">
        <w:rPr>
          <w:rStyle w:val="Emphasis"/>
          <w:color w:val="000000" w:themeColor="text1"/>
          <w:sz w:val="8"/>
          <w:highlight w:val="cyan"/>
          <w:u w:val="none"/>
        </w:rPr>
        <w:t xml:space="preserve">) </w:t>
      </w:r>
      <w:r w:rsidRPr="00B50C3A">
        <w:rPr>
          <w:rStyle w:val="Emphasis"/>
          <w:color w:val="000000" w:themeColor="text1"/>
          <w:highlight w:val="cyan"/>
        </w:rPr>
        <w:t>could imagine Blackness as possessing the capacity to be staged in dramas</w:t>
      </w:r>
      <w:r w:rsidRPr="00B50C3A">
        <w:rPr>
          <w:rStyle w:val="Emphasis"/>
          <w:color w:val="000000" w:themeColor="text1"/>
        </w:rPr>
        <w:t xml:space="preserve"> where bodily stylization is repeated</w:t>
      </w:r>
      <w:r w:rsidRPr="00B50C3A">
        <w:rPr>
          <w:color w:val="000000" w:themeColor="text1"/>
          <w:sz w:val="8"/>
        </w:rPr>
        <w:t>—</w:t>
      </w:r>
      <w:r w:rsidRPr="00B50C3A">
        <w:rPr>
          <w:rStyle w:val="StyleUnderline"/>
          <w:color w:val="000000" w:themeColor="text1"/>
          <w:sz w:val="8"/>
          <w:u w:val="none"/>
        </w:rPr>
        <w:t>where value reifies as gender?</w:t>
      </w:r>
      <w:r w:rsidRPr="00B50C3A">
        <w:rPr>
          <w:color w:val="000000" w:themeColor="text1"/>
          <w:sz w:val="8"/>
        </w:rPr>
        <w:t xml:space="preserve"> This burden of proof is on the Master, not the Slave. Lacan, Silverman, Negri, Hardt, Butler, Heath, Marc Forster and company must make that case to Fanon, Spillers, Patterson, Hartman, Marriott, Judy, and Mbembe. I . . . suggest that "</w:t>
      </w:r>
      <w:r w:rsidRPr="00B50C3A">
        <w:rPr>
          <w:rStyle w:val="StyleUnderline"/>
          <w:color w:val="000000" w:themeColor="text1"/>
          <w:highlight w:val="cyan"/>
        </w:rPr>
        <w:t>gendering</w:t>
      </w:r>
      <w:r w:rsidRPr="00B50C3A">
        <w:rPr>
          <w:rStyle w:val="StyleUnderline"/>
          <w:color w:val="000000" w:themeColor="text1"/>
          <w:sz w:val="8"/>
          <w:u w:val="none"/>
        </w:rPr>
        <w:t xml:space="preserve">" </w:t>
      </w:r>
      <w:r w:rsidRPr="00B50C3A">
        <w:rPr>
          <w:rStyle w:val="StyleUnderline"/>
          <w:color w:val="000000" w:themeColor="text1"/>
        </w:rPr>
        <w:t>takes place within the confines of the domestic</w:t>
      </w:r>
      <w:r w:rsidRPr="00B50C3A">
        <w:rPr>
          <w:color w:val="000000" w:themeColor="text1"/>
          <w:sz w:val="8"/>
        </w:rPr>
        <w:t xml:space="preserve">, </w:t>
      </w:r>
      <w:r w:rsidRPr="00B50C3A">
        <w:rPr>
          <w:rStyle w:val="StyleUnderline"/>
          <w:color w:val="000000" w:themeColor="text1"/>
        </w:rPr>
        <w:t>a</w:t>
      </w:r>
      <w:r w:rsidRPr="00B50C3A">
        <w:rPr>
          <w:rStyle w:val="StyleUnderline"/>
          <w:color w:val="000000" w:themeColor="text1"/>
          <w:sz w:val="8"/>
          <w:u w:val="none"/>
        </w:rPr>
        <w:t xml:space="preserve">n essential </w:t>
      </w:r>
      <w:r w:rsidRPr="00B50C3A">
        <w:rPr>
          <w:rStyle w:val="StyleUnderline"/>
          <w:color w:val="000000" w:themeColor="text1"/>
        </w:rPr>
        <w:t>metaphor that</w:t>
      </w:r>
      <w:r w:rsidRPr="00B50C3A">
        <w:rPr>
          <w:rStyle w:val="StyleUnderline"/>
          <w:color w:val="000000" w:themeColor="text1"/>
          <w:sz w:val="8"/>
          <w:u w:val="none"/>
        </w:rPr>
        <w:t xml:space="preserve"> then </w:t>
      </w:r>
      <w:r w:rsidRPr="00B50C3A">
        <w:rPr>
          <w:rStyle w:val="StyleUnderline"/>
          <w:color w:val="000000" w:themeColor="text1"/>
          <w:highlight w:val="cyan"/>
        </w:rPr>
        <w:t>spreads its tentacles</w:t>
      </w:r>
      <w:r w:rsidRPr="00B50C3A">
        <w:rPr>
          <w:rStyle w:val="StyleUnderline"/>
          <w:color w:val="000000" w:themeColor="text1"/>
          <w:sz w:val="8"/>
          <w:u w:val="none"/>
        </w:rPr>
        <w:t xml:space="preserve"> for male and female subjects </w:t>
      </w:r>
      <w:r w:rsidRPr="00B50C3A">
        <w:rPr>
          <w:rStyle w:val="StyleUnderline"/>
          <w:color w:val="000000" w:themeColor="text1"/>
          <w:highlight w:val="cyan"/>
        </w:rPr>
        <w:t>over</w:t>
      </w:r>
      <w:r w:rsidRPr="00B50C3A">
        <w:rPr>
          <w:rStyle w:val="StyleUnderline"/>
          <w:color w:val="000000" w:themeColor="text1"/>
        </w:rPr>
        <w:t xml:space="preserve"> a</w:t>
      </w:r>
      <w:r w:rsidRPr="00B50C3A">
        <w:rPr>
          <w:rStyle w:val="StyleUnderline"/>
          <w:color w:val="000000" w:themeColor="text1"/>
          <w:sz w:val="8"/>
          <w:u w:val="none"/>
        </w:rPr>
        <w:t xml:space="preserve"> wide</w:t>
      </w:r>
      <w:r w:rsidRPr="00B50C3A">
        <w:rPr>
          <w:rStyle w:val="StyleUnderline"/>
          <w:color w:val="000000" w:themeColor="text1"/>
        </w:rPr>
        <w:t xml:space="preserve"> ground of </w:t>
      </w:r>
      <w:r w:rsidRPr="00B50C3A">
        <w:rPr>
          <w:rStyle w:val="StyleUnderline"/>
          <w:color w:val="000000" w:themeColor="text1"/>
          <w:sz w:val="8"/>
          <w:u w:val="none"/>
        </w:rPr>
        <w:t>human and social purposes</w:t>
      </w:r>
      <w:r w:rsidRPr="00B50C3A">
        <w:rPr>
          <w:color w:val="000000" w:themeColor="text1"/>
          <w:sz w:val="8"/>
        </w:rPr>
        <w:t xml:space="preserve"> [</w:t>
      </w:r>
      <w:r w:rsidRPr="00B50C3A">
        <w:rPr>
          <w:rStyle w:val="Emphasis"/>
          <w:color w:val="000000" w:themeColor="text1"/>
          <w:sz w:val="8"/>
          <w:u w:val="none"/>
        </w:rPr>
        <w:t xml:space="preserve">that ground being </w:t>
      </w:r>
      <w:r w:rsidRPr="00B50C3A">
        <w:rPr>
          <w:rStyle w:val="Emphasis"/>
          <w:color w:val="000000" w:themeColor="text1"/>
          <w:highlight w:val="cyan"/>
        </w:rPr>
        <w:t>civil</w:t>
      </w:r>
      <w:r w:rsidRPr="00B50C3A">
        <w:rPr>
          <w:rStyle w:val="Emphasis"/>
          <w:color w:val="000000" w:themeColor="text1"/>
        </w:rPr>
        <w:t xml:space="preserve"> </w:t>
      </w:r>
      <w:r w:rsidRPr="00B50C3A">
        <w:rPr>
          <w:rStyle w:val="Emphasis"/>
          <w:color w:val="000000" w:themeColor="text1"/>
          <w:highlight w:val="cyan"/>
        </w:rPr>
        <w:t>society</w:t>
      </w:r>
      <w:r w:rsidRPr="00B50C3A">
        <w:rPr>
          <w:rStyle w:val="Emphasis"/>
          <w:color w:val="000000" w:themeColor="text1"/>
          <w:sz w:val="8"/>
          <w:u w:val="none"/>
        </w:rPr>
        <w:t>]</w:t>
      </w:r>
      <w:r w:rsidRPr="00B50C3A">
        <w:rPr>
          <w:color w:val="000000" w:themeColor="text1"/>
          <w:sz w:val="8"/>
        </w:rPr>
        <w:t xml:space="preserve">. </w:t>
      </w:r>
      <w:r w:rsidRPr="00B50C3A">
        <w:rPr>
          <w:rStyle w:val="StyleUnderline"/>
          <w:color w:val="000000" w:themeColor="text1"/>
          <w:sz w:val="8"/>
          <w:u w:val="none"/>
        </w:rPr>
        <w:t>Domesticity appears to gain</w:t>
      </w:r>
      <w:r w:rsidRPr="00B50C3A">
        <w:rPr>
          <w:b/>
          <w:color w:val="000000" w:themeColor="text1"/>
          <w:sz w:val="8"/>
        </w:rPr>
        <w:t xml:space="preserve"> its </w:t>
      </w:r>
      <w:r w:rsidRPr="00B50C3A">
        <w:rPr>
          <w:rStyle w:val="StyleUnderline"/>
          <w:color w:val="000000" w:themeColor="text1"/>
          <w:sz w:val="8"/>
          <w:u w:val="none"/>
        </w:rPr>
        <w:t>power by way of a common origin of cultural fictions</w:t>
      </w:r>
      <w:r w:rsidRPr="00B50C3A">
        <w:rPr>
          <w:color w:val="000000" w:themeColor="text1"/>
          <w:sz w:val="8"/>
        </w:rPr>
        <w:t xml:space="preserve"> that are </w:t>
      </w:r>
      <w:r w:rsidRPr="00B50C3A">
        <w:rPr>
          <w:rStyle w:val="StyleUnderline"/>
          <w:color w:val="000000" w:themeColor="text1"/>
          <w:sz w:val="8"/>
          <w:u w:val="none"/>
        </w:rPr>
        <w:t>grounded in the specificity of proper names</w:t>
      </w:r>
      <w:r w:rsidRPr="00B50C3A">
        <w:rPr>
          <w:color w:val="000000" w:themeColor="text1"/>
          <w:sz w:val="8"/>
        </w:rPr>
        <w:t xml:space="preserve">, more exactly, a patronymic, which, in turn, </w:t>
      </w:r>
      <w:r w:rsidRPr="00B50C3A">
        <w:rPr>
          <w:rStyle w:val="StyleUnderline"/>
          <w:color w:val="000000" w:themeColor="text1"/>
          <w:sz w:val="8"/>
          <w:u w:val="none"/>
        </w:rPr>
        <w:t>situates those subjects that it covers in a particular place</w:t>
      </w:r>
      <w:r w:rsidRPr="00B50C3A">
        <w:rPr>
          <w:b/>
          <w:color w:val="000000" w:themeColor="text1"/>
          <w:sz w:val="8"/>
        </w:rPr>
        <w:t xml:space="preserve">. </w:t>
      </w:r>
      <w:r w:rsidRPr="00B50C3A">
        <w:rPr>
          <w:color w:val="000000" w:themeColor="text1"/>
          <w:sz w:val="8"/>
        </w:rPr>
        <w:t>Contrarily</w:t>
      </w:r>
      <w:r w:rsidRPr="00B50C3A">
        <w:rPr>
          <w:b/>
          <w:color w:val="000000" w:themeColor="text1"/>
          <w:sz w:val="8"/>
        </w:rPr>
        <w:t xml:space="preserve">, </w:t>
      </w:r>
      <w:r w:rsidRPr="00B50C3A">
        <w:rPr>
          <w:rStyle w:val="StyleUnderline"/>
          <w:color w:val="000000" w:themeColor="text1"/>
          <w:sz w:val="8"/>
          <w:u w:val="none"/>
        </w:rPr>
        <w:t>the cargo of a ship might not be regarded as elements of the domestic</w:t>
      </w:r>
      <w:r w:rsidRPr="00B50C3A">
        <w:rPr>
          <w:b/>
          <w:color w:val="000000" w:themeColor="text1"/>
          <w:sz w:val="8"/>
        </w:rPr>
        <w:t xml:space="preserve">, </w:t>
      </w:r>
      <w:r w:rsidRPr="00B50C3A">
        <w:rPr>
          <w:rStyle w:val="StyleUnderline"/>
          <w:color w:val="000000" w:themeColor="text1"/>
          <w:sz w:val="8"/>
          <w:u w:val="none"/>
        </w:rPr>
        <w:t xml:space="preserve">even though the vessel that carries the cargo is sometimes romantically personified as "she." </w:t>
      </w:r>
      <w:r w:rsidRPr="00B50C3A">
        <w:rPr>
          <w:rStyle w:val="StyleUnderline"/>
          <w:color w:val="000000" w:themeColor="text1"/>
          <w:highlight w:val="cyan"/>
        </w:rPr>
        <w:t>The human cargo</w:t>
      </w:r>
      <w:r w:rsidRPr="00B50C3A">
        <w:rPr>
          <w:color w:val="000000" w:themeColor="text1"/>
          <w:sz w:val="8"/>
        </w:rPr>
        <w:t xml:space="preserve"> of a slave vessel—</w:t>
      </w:r>
      <w:r w:rsidRPr="00B50C3A">
        <w:rPr>
          <w:rStyle w:val="StyleUnderline"/>
          <w:color w:val="000000" w:themeColor="text1"/>
          <w:sz w:val="8"/>
          <w:u w:val="none"/>
        </w:rPr>
        <w:t>in the effacement and remission of African family and proper names—</w:t>
      </w:r>
      <w:r w:rsidRPr="00B50C3A">
        <w:rPr>
          <w:rStyle w:val="StyleUnderline"/>
          <w:color w:val="000000" w:themeColor="text1"/>
        </w:rPr>
        <w:t>contravenes</w:t>
      </w:r>
      <w:r w:rsidRPr="00B50C3A">
        <w:rPr>
          <w:rStyle w:val="StyleUnderline"/>
          <w:color w:val="000000" w:themeColor="text1"/>
          <w:sz w:val="8"/>
          <w:u w:val="none"/>
        </w:rPr>
        <w:t xml:space="preserve"> notions of </w:t>
      </w:r>
      <w:r w:rsidRPr="00B50C3A">
        <w:rPr>
          <w:rStyle w:val="StyleUnderline"/>
          <w:color w:val="000000" w:themeColor="text1"/>
        </w:rPr>
        <w:t>the domestic</w:t>
      </w:r>
      <w:r w:rsidRPr="00B50C3A">
        <w:rPr>
          <w:color w:val="000000" w:themeColor="text1"/>
          <w:sz w:val="8"/>
        </w:rPr>
        <w:t xml:space="preserve">. . . . Under these conditions, </w:t>
      </w:r>
      <w:r w:rsidRPr="00B50C3A">
        <w:rPr>
          <w:rStyle w:val="StyleUnderline"/>
          <w:color w:val="000000" w:themeColor="text1"/>
          <w:sz w:val="8"/>
          <w:u w:val="none"/>
        </w:rPr>
        <w:t>one is</w:t>
      </w:r>
      <w:r w:rsidRPr="00B50C3A">
        <w:rPr>
          <w:rStyle w:val="StyleUnderline"/>
          <w:color w:val="000000" w:themeColor="text1"/>
          <w:u w:val="none"/>
        </w:rPr>
        <w:t xml:space="preserve"> </w:t>
      </w:r>
      <w:r w:rsidRPr="00B50C3A">
        <w:rPr>
          <w:rStyle w:val="StyleUnderline"/>
          <w:color w:val="000000" w:themeColor="text1"/>
          <w:highlight w:val="cyan"/>
        </w:rPr>
        <w:t>neither female</w:t>
      </w:r>
      <w:r w:rsidRPr="00B50C3A">
        <w:rPr>
          <w:rStyle w:val="StyleUnderline"/>
          <w:color w:val="000000" w:themeColor="text1"/>
        </w:rPr>
        <w:t xml:space="preserve">, </w:t>
      </w:r>
      <w:r w:rsidRPr="00B50C3A">
        <w:rPr>
          <w:rStyle w:val="StyleUnderline"/>
          <w:color w:val="000000" w:themeColor="text1"/>
          <w:highlight w:val="cyan"/>
        </w:rPr>
        <w:t>nor male</w:t>
      </w:r>
      <w:r w:rsidRPr="00B50C3A">
        <w:rPr>
          <w:rStyle w:val="StyleUnderline"/>
          <w:color w:val="000000" w:themeColor="text1"/>
          <w:sz w:val="8"/>
          <w:u w:val="none"/>
        </w:rPr>
        <w:t xml:space="preserve">, as both </w:t>
      </w:r>
      <w:r w:rsidRPr="00B50C3A">
        <w:rPr>
          <w:rStyle w:val="StyleUnderline"/>
          <w:color w:val="000000" w:themeColor="text1"/>
        </w:rPr>
        <w:t>subjects are taken</w:t>
      </w:r>
      <w:r w:rsidRPr="00B50C3A">
        <w:rPr>
          <w:rStyle w:val="StyleUnderline"/>
          <w:color w:val="000000" w:themeColor="text1"/>
          <w:sz w:val="8"/>
          <w:u w:val="none"/>
        </w:rPr>
        <w:t xml:space="preserve"> into account as </w:t>
      </w:r>
      <w:r w:rsidRPr="00B50C3A">
        <w:rPr>
          <w:rStyle w:val="StyleUnderline"/>
          <w:color w:val="000000" w:themeColor="text1"/>
        </w:rPr>
        <w:t>quantities</w:t>
      </w:r>
      <w:r w:rsidRPr="00B50C3A">
        <w:rPr>
          <w:color w:val="000000" w:themeColor="text1"/>
          <w:sz w:val="8"/>
        </w:rPr>
        <w:t xml:space="preserve">.43 </w:t>
      </w:r>
      <w:r w:rsidRPr="00B50C3A">
        <w:rPr>
          <w:rStyle w:val="StyleUnderline"/>
          <w:color w:val="000000" w:themeColor="text1"/>
          <w:highlight w:val="cyan"/>
        </w:rPr>
        <w:t>Until one can demonstrate how the corporeal integrity of the Black has</w:t>
      </w:r>
      <w:r w:rsidRPr="00B50C3A">
        <w:rPr>
          <w:rStyle w:val="StyleUnderline"/>
          <w:color w:val="000000" w:themeColor="text1"/>
          <w:sz w:val="8"/>
          <w:highlight w:val="cyan"/>
          <w:u w:val="none"/>
        </w:rPr>
        <w:t xml:space="preserve"> i</w:t>
      </w:r>
      <w:r w:rsidRPr="00B50C3A">
        <w:rPr>
          <w:rStyle w:val="StyleUnderline"/>
          <w:color w:val="000000" w:themeColor="text1"/>
          <w:sz w:val="8"/>
          <w:u w:val="none"/>
        </w:rPr>
        <w:t xml:space="preserve">ndeed </w:t>
      </w:r>
      <w:r w:rsidRPr="00B50C3A">
        <w:rPr>
          <w:rStyle w:val="StyleUnderline"/>
          <w:color w:val="000000" w:themeColor="text1"/>
          <w:highlight w:val="cyan"/>
        </w:rPr>
        <w:t>been repaired</w:t>
      </w:r>
      <w:r w:rsidRPr="00B50C3A">
        <w:rPr>
          <w:rStyle w:val="StyleUnderline"/>
          <w:color w:val="000000" w:themeColor="text1"/>
          <w:sz w:val="8"/>
          <w:u w:val="none"/>
        </w:rPr>
        <w:t>, "</w:t>
      </w:r>
      <w:r w:rsidRPr="00B50C3A">
        <w:rPr>
          <w:rStyle w:val="StyleUnderline"/>
          <w:color w:val="000000" w:themeColor="text1"/>
        </w:rPr>
        <w:t>a</w:t>
      </w:r>
      <w:r w:rsidRPr="00B50C3A">
        <w:rPr>
          <w:rStyle w:val="StyleUnderline"/>
          <w:color w:val="000000" w:themeColor="text1"/>
          <w:sz w:val="8"/>
          <w:u w:val="none"/>
        </w:rPr>
        <w:t xml:space="preserve"> political</w:t>
      </w:r>
      <w:r w:rsidRPr="00B50C3A">
        <w:rPr>
          <w:rStyle w:val="StyleUnderline"/>
          <w:color w:val="000000" w:themeColor="text1"/>
        </w:rPr>
        <w:t xml:space="preserve"> genealogy of </w:t>
      </w:r>
      <w:r w:rsidRPr="00B50C3A">
        <w:rPr>
          <w:rStyle w:val="StyleUnderline"/>
          <w:color w:val="000000" w:themeColor="text1"/>
          <w:highlight w:val="cyan"/>
        </w:rPr>
        <w:t>gender</w:t>
      </w:r>
      <w:r w:rsidRPr="00B50C3A">
        <w:rPr>
          <w:rStyle w:val="StyleUnderline"/>
          <w:color w:val="000000" w:themeColor="text1"/>
        </w:rPr>
        <w:t xml:space="preserve"> ontologies" which </w:t>
      </w:r>
      <w:r w:rsidRPr="00B50C3A">
        <w:rPr>
          <w:rStyle w:val="StyleUnderline"/>
          <w:color w:val="000000" w:themeColor="text1"/>
          <w:sz w:val="8"/>
          <w:u w:val="none"/>
        </w:rPr>
        <w:t xml:space="preserve">"blow[s] apart the sex-gender-desire nexus .. . [and thus] permits </w:t>
      </w:r>
      <w:r w:rsidRPr="00B50C3A">
        <w:rPr>
          <w:rStyle w:val="StyleUnderline"/>
          <w:color w:val="000000" w:themeColor="text1"/>
        </w:rPr>
        <w:t>resignific[es]</w:t>
      </w:r>
      <w:r w:rsidRPr="00B50C3A">
        <w:rPr>
          <w:rStyle w:val="StyleUnderline"/>
          <w:color w:val="000000" w:themeColor="text1"/>
          <w:sz w:val="8"/>
          <w:u w:val="none"/>
        </w:rPr>
        <w:t xml:space="preserve">ation of </w:t>
      </w:r>
      <w:r w:rsidRPr="00B50C3A">
        <w:rPr>
          <w:rStyle w:val="StyleUnderline"/>
          <w:color w:val="000000" w:themeColor="text1"/>
        </w:rPr>
        <w:t xml:space="preserve">identity as contingency" </w:t>
      </w:r>
      <w:r w:rsidRPr="00B50C3A">
        <w:rPr>
          <w:rStyle w:val="StyleUnderline"/>
          <w:color w:val="000000" w:themeColor="text1"/>
          <w:highlight w:val="cyan"/>
        </w:rPr>
        <w:t>is</w:t>
      </w:r>
      <w:r w:rsidRPr="00B50C3A">
        <w:rPr>
          <w:rStyle w:val="StyleUnderline"/>
          <w:color w:val="000000" w:themeColor="text1"/>
        </w:rPr>
        <w:t xml:space="preserve"> </w:t>
      </w:r>
      <w:r w:rsidRPr="00B50C3A">
        <w:rPr>
          <w:rStyle w:val="StyleUnderline"/>
          <w:color w:val="000000" w:themeColor="text1"/>
          <w:highlight w:val="cyan"/>
        </w:rPr>
        <w:t>a</w:t>
      </w:r>
      <w:r w:rsidRPr="00B50C3A">
        <w:rPr>
          <w:rStyle w:val="StyleUnderline"/>
          <w:color w:val="000000" w:themeColor="text1"/>
          <w:sz w:val="8"/>
          <w:u w:val="none"/>
        </w:rPr>
        <w:t xml:space="preserve"> political </w:t>
      </w:r>
      <w:r w:rsidRPr="00B50C3A">
        <w:rPr>
          <w:rStyle w:val="StyleUnderline"/>
          <w:color w:val="000000" w:themeColor="text1"/>
          <w:highlight w:val="cyan"/>
        </w:rPr>
        <w:t>project the Slave can only laugh at</w:t>
      </w:r>
      <w:r w:rsidRPr="00B50C3A">
        <w:rPr>
          <w:color w:val="000000" w:themeColor="text1"/>
          <w:sz w:val="8"/>
        </w:rPr>
        <w:t xml:space="preserve">, or weep at. But whether laughing or weeping (for the Slave's counterhegemonic responses are of no essential value and have no structural impact), </w:t>
      </w:r>
      <w:r w:rsidRPr="00B50C3A">
        <w:rPr>
          <w:rStyle w:val="Emphasis"/>
          <w:color w:val="000000" w:themeColor="text1"/>
          <w:highlight w:val="cyan"/>
        </w:rPr>
        <w:t>the Slave is always sidelined by such</w:t>
      </w:r>
      <w:r w:rsidRPr="00B50C3A">
        <w:rPr>
          <w:rStyle w:val="Emphasis"/>
          <w:color w:val="000000" w:themeColor="text1"/>
          <w:sz w:val="8"/>
          <w:highlight w:val="cyan"/>
          <w:u w:val="none"/>
        </w:rPr>
        <w:t xml:space="preserve"> "</w:t>
      </w:r>
      <w:r w:rsidRPr="00B50C3A">
        <w:rPr>
          <w:rStyle w:val="Emphasis"/>
          <w:color w:val="000000" w:themeColor="text1"/>
          <w:highlight w:val="cyan"/>
        </w:rPr>
        <w:t>resignification</w:t>
      </w:r>
      <w:r w:rsidRPr="00B50C3A">
        <w:rPr>
          <w:rStyle w:val="Emphasis"/>
          <w:color w:val="000000" w:themeColor="text1"/>
          <w:sz w:val="8"/>
          <w:u w:val="none"/>
        </w:rPr>
        <w:t xml:space="preserve"> of [Human] identity."</w:t>
      </w:r>
      <w:r w:rsidRPr="00B50C3A">
        <w:rPr>
          <w:b/>
          <w:color w:val="000000" w:themeColor="text1"/>
          <w:sz w:val="8"/>
        </w:rPr>
        <w:t xml:space="preserve"> </w:t>
      </w:r>
      <w:r w:rsidRPr="00B50C3A">
        <w:rPr>
          <w:rStyle w:val="StyleUnderline"/>
          <w:color w:val="000000" w:themeColor="text1"/>
          <w:sz w:val="8"/>
          <w:u w:val="none"/>
        </w:rPr>
        <w:t xml:space="preserve">Resignification </w:t>
      </w:r>
      <w:r w:rsidRPr="00B50C3A">
        <w:rPr>
          <w:rStyle w:val="StyleUnderline"/>
          <w:color w:val="000000" w:themeColor="text1"/>
          <w:highlight w:val="cyan"/>
        </w:rPr>
        <w:t>of an identity which never signified</w:t>
      </w:r>
      <w:r w:rsidRPr="00B50C3A">
        <w:rPr>
          <w:color w:val="000000" w:themeColor="text1"/>
          <w:sz w:val="8"/>
        </w:rPr>
        <w:t>— an identity void of semiotic play—</w:t>
      </w:r>
      <w:r w:rsidRPr="00B50C3A">
        <w:rPr>
          <w:rStyle w:val="StyleUnderline"/>
          <w:color w:val="000000" w:themeColor="text1"/>
        </w:rPr>
        <w:t>is nothing to look forward to</w:t>
      </w:r>
      <w:r w:rsidRPr="00B50C3A">
        <w:rPr>
          <w:rStyle w:val="StyleUnderline"/>
          <w:color w:val="000000" w:themeColor="text1"/>
          <w:sz w:val="8"/>
          <w:u w:val="none"/>
        </w:rPr>
        <w:t>.</w:t>
      </w:r>
      <w:r w:rsidRPr="00B50C3A">
        <w:rPr>
          <w:b/>
          <w:color w:val="000000" w:themeColor="text1"/>
          <w:sz w:val="8"/>
        </w:rPr>
        <w:t xml:space="preserve"> </w:t>
      </w:r>
      <w:r w:rsidRPr="00B50C3A">
        <w:rPr>
          <w:color w:val="000000" w:themeColor="text1"/>
          <w:sz w:val="8"/>
        </w:rPr>
        <w:t xml:space="preserve">Here, </w:t>
      </w:r>
      <w:r w:rsidRPr="00B50C3A">
        <w:rPr>
          <w:rStyle w:val="StyleUnderline"/>
          <w:color w:val="000000" w:themeColor="text1"/>
          <w:sz w:val="8"/>
          <w:u w:val="none"/>
        </w:rPr>
        <w:t>an unforgivable obscenity is performed twice over: first, through the</w:t>
      </w:r>
      <w:r w:rsidRPr="00B50C3A">
        <w:rPr>
          <w:b/>
          <w:color w:val="000000" w:themeColor="text1"/>
          <w:sz w:val="8"/>
        </w:rPr>
        <w:t xml:space="preserve"> </w:t>
      </w:r>
      <w:r w:rsidRPr="00B50C3A">
        <w:rPr>
          <w:color w:val="000000" w:themeColor="text1"/>
          <w:sz w:val="8"/>
        </w:rPr>
        <w:t xml:space="preserve">typical White </w:t>
      </w:r>
      <w:r w:rsidRPr="00B50C3A">
        <w:rPr>
          <w:rStyle w:val="StyleUnderline"/>
          <w:color w:val="000000" w:themeColor="text1"/>
          <w:highlight w:val="cyan"/>
        </w:rPr>
        <w:t>feminist gesture</w:t>
      </w:r>
      <w:r w:rsidRPr="00B50C3A">
        <w:rPr>
          <w:rStyle w:val="StyleUnderline"/>
          <w:color w:val="000000" w:themeColor="text1"/>
          <w:u w:val="none"/>
        </w:rPr>
        <w:t xml:space="preserve"> </w:t>
      </w:r>
      <w:r w:rsidRPr="00B50C3A">
        <w:rPr>
          <w:rStyle w:val="StyleUnderline"/>
          <w:color w:val="000000" w:themeColor="text1"/>
          <w:sz w:val="8"/>
          <w:u w:val="none"/>
        </w:rPr>
        <w:t xml:space="preserve">that </w:t>
      </w:r>
      <w:r w:rsidRPr="00B50C3A">
        <w:rPr>
          <w:rStyle w:val="StyleUnderline"/>
          <w:color w:val="000000" w:themeColor="text1"/>
          <w:highlight w:val="cyan"/>
        </w:rPr>
        <w:t>assumes all women</w:t>
      </w:r>
      <w:r w:rsidRPr="00B50C3A">
        <w:rPr>
          <w:rStyle w:val="StyleUnderline"/>
          <w:color w:val="000000" w:themeColor="text1"/>
          <w:sz w:val="8"/>
          <w:u w:val="none"/>
        </w:rPr>
        <w:t xml:space="preserve"> (and men) </w:t>
      </w:r>
      <w:r w:rsidRPr="00B50C3A">
        <w:rPr>
          <w:rStyle w:val="StyleUnderline"/>
          <w:color w:val="000000" w:themeColor="text1"/>
          <w:highlight w:val="cyan"/>
        </w:rPr>
        <w:t>have bodies</w:t>
      </w:r>
      <w:r w:rsidRPr="00B50C3A">
        <w:rPr>
          <w:rStyle w:val="StyleUnderline"/>
          <w:color w:val="000000" w:themeColor="text1"/>
          <w:sz w:val="8"/>
          <w:u w:val="none"/>
        </w:rPr>
        <w:t>, ergo all bodies contest gender's drama of value; and, second, by</w:t>
      </w:r>
      <w:r w:rsidRPr="00B50C3A">
        <w:rPr>
          <w:color w:val="000000" w:themeColor="text1"/>
          <w:sz w:val="8"/>
        </w:rPr>
        <w:t xml:space="preserve"> way of the more recent, but no less common, </w:t>
      </w:r>
      <w:r w:rsidRPr="00B50C3A">
        <w:rPr>
          <w:rStyle w:val="StyleUnderline"/>
          <w:color w:val="000000" w:themeColor="text1"/>
          <w:sz w:val="8"/>
          <w:u w:val="none"/>
        </w:rPr>
        <w:t>assertions that the analysis of "relations" between</w:t>
      </w:r>
      <w:r w:rsidRPr="00B50C3A">
        <w:rPr>
          <w:b/>
          <w:color w:val="000000" w:themeColor="text1"/>
          <w:sz w:val="8"/>
        </w:rPr>
        <w:t xml:space="preserve"> </w:t>
      </w:r>
      <w:r w:rsidRPr="00B50C3A">
        <w:rPr>
          <w:rStyle w:val="StyleUnderline"/>
          <w:color w:val="000000" w:themeColor="text1"/>
          <w:sz w:val="8"/>
          <w:u w:val="none"/>
        </w:rPr>
        <w:t>White and Black has a handy analog in the analysis of gendered relations</w:t>
      </w:r>
      <w:r w:rsidRPr="00B50C3A">
        <w:rPr>
          <w:color w:val="000000" w:themeColor="text1"/>
          <w:sz w:val="8"/>
        </w:rPr>
        <w:t xml:space="preserve">. Indeed, for such intellectual protocols to transpose themselves from obscenities to protocols truly meaningful to the Slave (in other words, for their explanatory power to be essential and not merely important), the operative verbs, attached to what Butler calls "the . . . forces that police," would have to be not mask and redact but murder. "Identity" may very well be "the investiture of name, and the marking of reference"44—and here is where the postcolonial subject and the White subject of empire can duke it out (if, in the process, they would leave us alone!)—but </w:t>
      </w:r>
      <w:r w:rsidRPr="00B50C3A">
        <w:rPr>
          <w:rStyle w:val="StyleUnderline"/>
          <w:color w:val="000000" w:themeColor="text1"/>
          <w:highlight w:val="cyan"/>
        </w:rPr>
        <w:t>Blackness marks</w:t>
      </w:r>
      <w:r w:rsidRPr="00B50C3A">
        <w:rPr>
          <w:rStyle w:val="StyleUnderline"/>
          <w:color w:val="000000" w:themeColor="text1"/>
          <w:sz w:val="8"/>
          <w:u w:val="none"/>
        </w:rPr>
        <w:t xml:space="preserve">, references, names, and identifies </w:t>
      </w:r>
      <w:r w:rsidRPr="00B50C3A">
        <w:rPr>
          <w:rStyle w:val="StyleUnderline"/>
          <w:color w:val="000000" w:themeColor="text1"/>
          <w:highlight w:val="cyan"/>
        </w:rPr>
        <w:t>a corpse</w:t>
      </w:r>
      <w:r w:rsidRPr="00B50C3A">
        <w:rPr>
          <w:color w:val="000000" w:themeColor="text1"/>
          <w:sz w:val="8"/>
        </w:rPr>
        <w:t xml:space="preserve">. And </w:t>
      </w:r>
      <w:r w:rsidRPr="00B50C3A">
        <w:rPr>
          <w:rStyle w:val="StyleUnderline"/>
          <w:color w:val="000000" w:themeColor="text1"/>
          <w:sz w:val="8"/>
          <w:u w:val="none"/>
        </w:rPr>
        <w:t xml:space="preserve">a corpse is </w:t>
      </w:r>
      <w:r w:rsidRPr="00B50C3A">
        <w:rPr>
          <w:rStyle w:val="StyleUnderline"/>
          <w:color w:val="000000" w:themeColor="text1"/>
        </w:rPr>
        <w:t xml:space="preserve">not </w:t>
      </w:r>
      <w:r w:rsidRPr="00B50C3A">
        <w:rPr>
          <w:rStyle w:val="StyleUnderline"/>
          <w:color w:val="000000" w:themeColor="text1"/>
          <w:highlight w:val="cyan"/>
        </w:rPr>
        <w:t>relational because death is beyond representation</w:t>
      </w:r>
      <w:r w:rsidRPr="00B50C3A">
        <w:rPr>
          <w:color w:val="000000" w:themeColor="text1"/>
          <w:sz w:val="8"/>
        </w:rPr>
        <w:t xml:space="preserve">, and </w:t>
      </w:r>
      <w:r w:rsidRPr="00B50C3A">
        <w:rPr>
          <w:rStyle w:val="StyleUnderline"/>
          <w:color w:val="000000" w:themeColor="text1"/>
        </w:rPr>
        <w:t>relation</w:t>
      </w:r>
      <w:r w:rsidRPr="00B50C3A">
        <w:rPr>
          <w:rStyle w:val="StyleUnderline"/>
          <w:color w:val="000000" w:themeColor="text1"/>
          <w:sz w:val="8"/>
          <w:u w:val="none"/>
        </w:rPr>
        <w:t xml:space="preserve"> always </w:t>
      </w:r>
      <w:r w:rsidRPr="00B50C3A">
        <w:rPr>
          <w:rStyle w:val="StyleUnderline"/>
          <w:color w:val="000000" w:themeColor="text1"/>
        </w:rPr>
        <w:t>occurs within representation</w:t>
      </w:r>
      <w:r w:rsidRPr="00B50C3A">
        <w:rPr>
          <w:color w:val="000000" w:themeColor="text1"/>
          <w:sz w:val="8"/>
        </w:rPr>
        <w:t>.</w:t>
      </w:r>
      <w:r w:rsidRPr="00B50C3A">
        <w:rPr>
          <w:b/>
          <w:color w:val="000000" w:themeColor="text1"/>
          <w:sz w:val="8"/>
        </w:rPr>
        <w:t xml:space="preserve"> </w:t>
      </w:r>
      <w:r w:rsidRPr="00B50C3A">
        <w:rPr>
          <w:rStyle w:val="StyleUnderline"/>
          <w:color w:val="000000" w:themeColor="text1"/>
          <w:highlight w:val="cyan"/>
        </w:rPr>
        <w:t>What is the "it" beyond representation that Whiteness</w:t>
      </w:r>
      <w:r w:rsidRPr="00B50C3A">
        <w:rPr>
          <w:rStyle w:val="StyleUnderline"/>
          <w:color w:val="000000" w:themeColor="text1"/>
        </w:rPr>
        <w:t xml:space="preserve"> </w:t>
      </w:r>
      <w:r w:rsidRPr="00B50C3A">
        <w:rPr>
          <w:rStyle w:val="StyleUnderline"/>
          <w:color w:val="000000" w:themeColor="text1"/>
          <w:highlight w:val="cyan"/>
        </w:rPr>
        <w:t>murders</w:t>
      </w:r>
      <w:r w:rsidRPr="00B50C3A">
        <w:rPr>
          <w:color w:val="000000" w:themeColor="text1"/>
          <w:sz w:val="8"/>
        </w:rPr>
        <w:t xml:space="preserve">? In other words, what "evidence" do we have that the violence that positions the Slave, is structurally different from the violence inflicted on the worker, the woman, the spectator, and the postcolonial? Again, as I demonstrated in part 1, the murdered "it" is capacity par excellence, spatial and temporal capacity. Marxism, film theory, and the political common sense of socially engaged White cinema think Human capacity as Butler and Seshadri-Crooks do, as universal phenomena. But </w:t>
      </w:r>
      <w:r w:rsidRPr="00B50C3A">
        <w:rPr>
          <w:rStyle w:val="StyleUnderline"/>
          <w:color w:val="000000" w:themeColor="text1"/>
          <w:sz w:val="8"/>
          <w:u w:val="none"/>
        </w:rPr>
        <w:t>Blacks experience Human capacity as a homicidal phenomenon.</w:t>
      </w:r>
      <w:r w:rsidRPr="00B50C3A">
        <w:rPr>
          <w:color w:val="000000" w:themeColor="text1"/>
          <w:sz w:val="8"/>
        </w:rPr>
        <w:t xml:space="preserve"> Fanon, Judy, Mbembe, Hartman, Marriott, Patterson, and Spillers have each, in his or her own way, shown us that the Black lost the coherence of space and time in the hold of the Middle Passage. The philosophy of Judith Butler, the film theory of Kaja Silverman, Mary Ann Doane, and Kalpana Seshadri-Crooks, the Marxism of Antonio Negri and Michael Hardt, the social optimism or pessimism of popular film reviews, and the auteurial intention of the director Marc Forster all leave the Slave unthought. They take as given that the Black has access to dramas of value. But </w:t>
      </w:r>
      <w:r w:rsidRPr="00B50C3A">
        <w:rPr>
          <w:rStyle w:val="StyleUnderline"/>
          <w:color w:val="000000" w:themeColor="text1"/>
          <w:sz w:val="8"/>
          <w:u w:val="none"/>
        </w:rPr>
        <w:t>each disparate entity in any drama of value must possess not only spatiality</w:t>
      </w:r>
      <w:r w:rsidRPr="00B50C3A">
        <w:rPr>
          <w:color w:val="000000" w:themeColor="text1"/>
          <w:sz w:val="8"/>
        </w:rPr>
        <w:t xml:space="preserve"> (for even a patch of grass exists in space), </w:t>
      </w:r>
      <w:r w:rsidRPr="00B50C3A">
        <w:rPr>
          <w:rStyle w:val="StyleUnderline"/>
          <w:color w:val="000000" w:themeColor="text1"/>
          <w:sz w:val="8"/>
          <w:u w:val="none"/>
        </w:rPr>
        <w:t>but the power to labor on space, the cartographic capacity to make place—if only at the scale of the body</w:t>
      </w:r>
      <w:r w:rsidRPr="00B50C3A">
        <w:rPr>
          <w:color w:val="000000" w:themeColor="text1"/>
          <w:sz w:val="8"/>
        </w:rPr>
        <w:t xml:space="preserve">. Each disparate entity in any drama of value must possess not only temporality (for even a patch of grass begins-exists-and-is-no-more) but the power to labor over time: the historiographic capacity to narrate "events"—if only the "event" of sexuality. The terrain of the body and the event of sexuality were murdered when the African became a "genealogical isolate."45 Thus, </w:t>
      </w:r>
      <w:r w:rsidRPr="00B50C3A">
        <w:rPr>
          <w:rStyle w:val="StyleUnderline"/>
          <w:color w:val="000000" w:themeColor="text1"/>
          <w:sz w:val="8"/>
          <w:u w:val="none"/>
        </w:rPr>
        <w:t>the explanatory power of the theorists, filmmaker, and film reviewers cited above, at its very best, is capable of thinking Blackness as identity or as identification</w:t>
      </w:r>
      <w:r w:rsidRPr="00B50C3A">
        <w:rPr>
          <w:b/>
          <w:color w:val="000000" w:themeColor="text1"/>
          <w:sz w:val="8"/>
        </w:rPr>
        <w:t xml:space="preserve">, </w:t>
      </w:r>
      <w:r w:rsidRPr="00B50C3A">
        <w:rPr>
          <w:rStyle w:val="StyleUnderline"/>
          <w:color w:val="000000" w:themeColor="text1"/>
          <w:sz w:val="8"/>
          <w:u w:val="none"/>
        </w:rPr>
        <w:t>conceding</w:t>
      </w:r>
      <w:r w:rsidRPr="00B50C3A">
        <w:rPr>
          <w:color w:val="000000" w:themeColor="text1"/>
          <w:sz w:val="8"/>
        </w:rPr>
        <w:t xml:space="preserve">, however, as </w:t>
      </w:r>
      <w:r w:rsidRPr="00B50C3A">
        <w:rPr>
          <w:rStyle w:val="StyleUnderline"/>
          <w:color w:val="000000" w:themeColor="text1"/>
          <w:sz w:val="8"/>
          <w:u w:val="none"/>
        </w:rPr>
        <w:t>the more rigorous among them do, that "black and white do not say much about identity, though they do establish group and personal identifications of the subjects involved</w:t>
      </w:r>
      <w:r w:rsidRPr="00B50C3A">
        <w:rPr>
          <w:color w:val="000000" w:themeColor="text1"/>
          <w:sz w:val="8"/>
        </w:rPr>
        <w:t xml:space="preserve">."46 But </w:t>
      </w:r>
      <w:r w:rsidRPr="00B50C3A">
        <w:rPr>
          <w:rStyle w:val="Emphasis"/>
          <w:color w:val="000000" w:themeColor="text1"/>
          <w:sz w:val="8"/>
          <w:u w:val="none"/>
        </w:rPr>
        <w:t>even this concession gets us nowhere. At best, it is a red herring investing our attention in a semiotic impossibility</w:t>
      </w:r>
      <w:r w:rsidRPr="00B50C3A">
        <w:rPr>
          <w:color w:val="000000" w:themeColor="text1"/>
          <w:sz w:val="8"/>
        </w:rPr>
        <w:t xml:space="preserve">: that of the Slave as signifier. At worst, it puts the cart before the horse, which is to say that no Marxist theory of social change and proletarian recomposition, and </w:t>
      </w:r>
      <w:r w:rsidRPr="00B50C3A">
        <w:rPr>
          <w:rStyle w:val="Emphasis"/>
          <w:color w:val="000000" w:themeColor="text1"/>
        </w:rPr>
        <w:t>no feminist theory</w:t>
      </w:r>
      <w:r w:rsidRPr="00B50C3A">
        <w:rPr>
          <w:rStyle w:val="Emphasis"/>
          <w:color w:val="000000" w:themeColor="text1"/>
          <w:sz w:val="8"/>
          <w:u w:val="none"/>
        </w:rPr>
        <w:t xml:space="preserve"> of bodily resignification</w:t>
      </w:r>
      <w:r w:rsidRPr="00B50C3A">
        <w:rPr>
          <w:color w:val="000000" w:themeColor="text1"/>
          <w:sz w:val="8"/>
        </w:rPr>
        <w:t xml:space="preserve">, </w:t>
      </w:r>
      <w:r w:rsidRPr="00B50C3A">
        <w:rPr>
          <w:rStyle w:val="Emphasis"/>
          <w:color w:val="000000" w:themeColor="text1"/>
        </w:rPr>
        <w:t>has been able</w:t>
      </w:r>
      <w:r w:rsidRPr="00B50C3A">
        <w:rPr>
          <w:rStyle w:val="Emphasis"/>
          <w:color w:val="000000" w:themeColor="text1"/>
          <w:sz w:val="8"/>
          <w:u w:val="none"/>
        </w:rPr>
        <w:t xml:space="preserve"> (or cared) </w:t>
      </w:r>
      <w:r w:rsidRPr="00B50C3A">
        <w:rPr>
          <w:rStyle w:val="Emphasis"/>
          <w:color w:val="000000" w:themeColor="text1"/>
        </w:rPr>
        <w:t>to demonstrate how, when, and where</w:t>
      </w:r>
      <w:r w:rsidRPr="00B50C3A">
        <w:rPr>
          <w:rStyle w:val="Emphasis"/>
          <w:color w:val="000000" w:themeColor="text1"/>
          <w:sz w:val="8"/>
          <w:u w:val="none"/>
        </w:rPr>
        <w:t xml:space="preserve"> Abraham </w:t>
      </w:r>
      <w:r w:rsidRPr="00B50C3A">
        <w:rPr>
          <w:rStyle w:val="Emphasis"/>
          <w:color w:val="000000" w:themeColor="text1"/>
        </w:rPr>
        <w:t>Lincoln freed the slaves. Yet, they remain</w:t>
      </w:r>
      <w:r w:rsidRPr="00B50C3A">
        <w:rPr>
          <w:rStyle w:val="Emphasis"/>
          <w:color w:val="000000" w:themeColor="text1"/>
          <w:sz w:val="8"/>
          <w:u w:val="none"/>
        </w:rPr>
        <w:t xml:space="preserve">, if only by omission, </w:t>
      </w:r>
      <w:r w:rsidRPr="00B50C3A">
        <w:rPr>
          <w:rStyle w:val="Emphasis"/>
          <w:color w:val="000000" w:themeColor="text1"/>
        </w:rPr>
        <w:t>steadfast in their conviction that slavery was abolished</w:t>
      </w:r>
      <w:r w:rsidRPr="00B50C3A">
        <w:rPr>
          <w:rStyle w:val="Emphasis"/>
          <w:color w:val="000000" w:themeColor="text1"/>
          <w:sz w:val="8"/>
          <w:u w:val="none"/>
        </w:rPr>
        <w:t>. At moments, however, the sensory excess of cinema lets ordinary White film say what extraordinary White folks will not.</w:t>
      </w:r>
      <w:r w:rsidRPr="00B50C3A">
        <w:rPr>
          <w:b/>
          <w:color w:val="000000" w:themeColor="text1"/>
          <w:sz w:val="8"/>
        </w:rPr>
        <w:t xml:space="preserve"> </w:t>
      </w:r>
    </w:p>
    <w:p w14:paraId="7B31C961" w14:textId="77777777" w:rsidR="00640610" w:rsidRPr="00640610" w:rsidRDefault="00640610" w:rsidP="00640610">
      <w:pPr>
        <w:rPr>
          <w:sz w:val="8"/>
        </w:rPr>
      </w:pPr>
    </w:p>
    <w:p w14:paraId="724225BB" w14:textId="77777777" w:rsidR="00130960" w:rsidRDefault="00130960" w:rsidP="00130960">
      <w:pPr>
        <w:rPr>
          <w:sz w:val="16"/>
        </w:rPr>
      </w:pPr>
      <w:r w:rsidRPr="001E2DD5">
        <w:rPr>
          <w:rStyle w:val="StyleUnderline"/>
        </w:rPr>
        <w:t>practices as criminal, queer, nationally polluting, and pathological.15</w:t>
      </w:r>
      <w:r w:rsidRPr="00491FAA">
        <w:rPr>
          <w:sz w:val="16"/>
        </w:rPr>
        <w:t>\</w:t>
      </w:r>
    </w:p>
    <w:p w14:paraId="6EAE7496" w14:textId="1178FC50" w:rsidR="00130960" w:rsidRPr="000B2D14" w:rsidRDefault="00130960" w:rsidP="00130960">
      <w:pPr>
        <w:pStyle w:val="Heading4"/>
      </w:pPr>
      <w:r>
        <w:t xml:space="preserve">Male and female identities are European constructs which identified Gender is a concept created out of a European epistemology, solidified through the violence of colonialism and propogated through slavery – the 1AC fails to “uproot” the systemic nature of anti-blackness </w:t>
      </w:r>
    </w:p>
    <w:p w14:paraId="35BB8FDC" w14:textId="63592E38" w:rsidR="00130960" w:rsidRPr="00D553D8" w:rsidRDefault="00130960" w:rsidP="00130960">
      <w:pPr>
        <w:rPr>
          <w:szCs w:val="16"/>
        </w:rPr>
      </w:pPr>
      <w:r w:rsidRPr="00A53CBC">
        <w:rPr>
          <w:rStyle w:val="Style13ptBold"/>
          <w:u w:val="single"/>
        </w:rPr>
        <w:t>Thomas 5</w:t>
      </w:r>
      <w:r>
        <w:rPr>
          <w:rStyle w:val="FootnoteReference"/>
          <w:b/>
          <w:sz w:val="26"/>
        </w:rPr>
        <w:footnoteReference w:id="14"/>
      </w:r>
    </w:p>
    <w:p w14:paraId="778ABE04" w14:textId="77777777" w:rsidR="00130960" w:rsidRPr="00130960" w:rsidRDefault="00130960" w:rsidP="00130960">
      <w:pPr>
        <w:rPr>
          <w:sz w:val="8"/>
        </w:rPr>
      </w:pPr>
      <w:r w:rsidRPr="00130960">
        <w:rPr>
          <w:sz w:val="8"/>
        </w:rPr>
        <w:t xml:space="preserve">Uprooting white imperialist politics of </w:t>
      </w:r>
      <w:r w:rsidRPr="00130960">
        <w:rPr>
          <w:rStyle w:val="StyleUnderline"/>
          <w:highlight w:val="cyan"/>
        </w:rPr>
        <w:t>gender</w:t>
      </w:r>
      <w:r w:rsidRPr="00130960">
        <w:rPr>
          <w:sz w:val="8"/>
        </w:rPr>
        <w:t xml:space="preserve"> and sexuality here may present a unique set of intellectual problems. While certain U.S. norms or </w:t>
      </w:r>
      <w:r w:rsidRPr="00130960">
        <w:rPr>
          <w:rStyle w:val="StyleUnderline"/>
        </w:rPr>
        <w:t>ideals</w:t>
      </w:r>
      <w:r w:rsidRPr="00130960">
        <w:rPr>
          <w:sz w:val="8"/>
        </w:rPr>
        <w:t xml:space="preserve"> may be criticized as racist, they </w:t>
      </w:r>
      <w:r w:rsidRPr="00130960">
        <w:rPr>
          <w:rStyle w:val="StyleUnderline"/>
          <w:highlight w:val="cyan"/>
        </w:rPr>
        <w:t>are</w:t>
      </w:r>
      <w:r w:rsidRPr="00130960">
        <w:rPr>
          <w:sz w:val="8"/>
        </w:rPr>
        <w:t xml:space="preserve"> more rarely criticized as </w:t>
      </w:r>
      <w:r w:rsidRPr="00130960">
        <w:rPr>
          <w:rStyle w:val="StyleUnderline"/>
          <w:highlight w:val="cyan"/>
        </w:rPr>
        <w:t>Western</w:t>
      </w:r>
      <w:r w:rsidRPr="00130960">
        <w:rPr>
          <w:sz w:val="8"/>
        </w:rPr>
        <w:t xml:space="preserve"> or European </w:t>
      </w:r>
      <w:r w:rsidRPr="00130960">
        <w:rPr>
          <w:rStyle w:val="StyleUnderline"/>
        </w:rPr>
        <w:t>in origin</w:t>
      </w:r>
      <w:r w:rsidRPr="00130960">
        <w:rPr>
          <w:sz w:val="8"/>
          <w:szCs w:val="16"/>
        </w:rPr>
        <w:t xml:space="preserve"> or outlook</w:t>
      </w:r>
      <w:r w:rsidRPr="00130960">
        <w:rPr>
          <w:sz w:val="8"/>
        </w:rPr>
        <w:t xml:space="preserve">. Barbara Bush’s “‘The Family Tree Is Not Cut’: Women and Cultural Resistance in Slave Family Life in the British Caribbean” (1986) casually affirms, “It was in the interest of the planters to promote myths of the instability of the slave family, for this justi¤ed the exploitation and separation of slaves,” who sustained “viable family forms based on African rather than European values” (126–27). Though Bush is preoccupied with proving a lack of promiscuity or immorality in her slaves, as if these evaluations were not culturally specific themselves, she directly identi¤es racism and white supremacy with Occidentalism. Merle Hodge’s “The Shadow of the Whip: A Comment on MaleFemale Relations in the Caribbean” (1974) similarly confirms a “West African matriarchalism [in] the Caribbean and indeed Black America on the whole” (116). The hegemony of the West is not ignored when Hodge inveighs against the accepted ideal of white womanhood, contending, “the revaluation of black womanhood inevitably also implies a restoration of black manhood, when the black man no longer forcibly evaluates his women by the standards of a man who once held the whip over him. It is one stage of his liberation from the whip hand” (118). If the essential vocabulary of gender is retained, the denunciation of racism does not eclipse the fact of cultural conflict from Hodge’s vision. Blacks are never reduced to a social effect of some monolithic nation-state complex outside of Africa. It is not that this kind of analysis has not come forth under U.S. colonization in North America. It simply does not come forth with the support of academic commerce or colonial intellectual nationalism. Yet </w:t>
      </w:r>
      <w:r w:rsidRPr="00130960">
        <w:rPr>
          <w:rStyle w:val="StyleUnderline"/>
        </w:rPr>
        <w:t xml:space="preserve">the standardization of </w:t>
      </w:r>
      <w:r w:rsidRPr="00130960">
        <w:rPr>
          <w:rStyle w:val="StyleUnderline"/>
          <w:highlight w:val="cyan"/>
        </w:rPr>
        <w:t>European sexual categories knows no geopolitical boundaries</w:t>
      </w:r>
      <w:r w:rsidRPr="00130960">
        <w:rPr>
          <w:sz w:val="8"/>
        </w:rPr>
        <w:t xml:space="preserve">. Hilary Beckles’s “Sex and Gender in the Historiography of Caribbean Slavery” (1995) is interesting in this respect. His engagement with wellknown texts by Barbara Bush, Kamau Brathwaite, Arlette Gautier, Barry Higman, Lucille Mair, Verena Martinez-Alier, Bernard Moitt, and Marietta Morrissey leads Beckles to comment, “the post-structuralist assertion that </w:t>
      </w:r>
      <w:r w:rsidRPr="00130960">
        <w:rPr>
          <w:rStyle w:val="StyleUnderline"/>
        </w:rPr>
        <w:t xml:space="preserve">the term </w:t>
      </w:r>
      <w:r w:rsidRPr="00130960">
        <w:rPr>
          <w:rStyle w:val="StyleUnderline"/>
          <w:highlight w:val="cyan"/>
        </w:rPr>
        <w:t>woman is</w:t>
      </w:r>
      <w:r w:rsidRPr="00130960">
        <w:rPr>
          <w:sz w:val="8"/>
        </w:rPr>
        <w:t xml:space="preserve"> but </w:t>
      </w:r>
      <w:r w:rsidRPr="00130960">
        <w:rPr>
          <w:rStyle w:val="StyleUnderline"/>
          <w:highlight w:val="cyan"/>
        </w:rPr>
        <w:t>a social construct</w:t>
      </w:r>
      <w:r w:rsidRPr="00130960">
        <w:rPr>
          <w:sz w:val="8"/>
        </w:rPr>
        <w:t xml:space="preserve"> that has no basis in nature has struck no central nerve, an insensitivity which says a great deal about the theoretical state of this recent historiography” (126). This statement is curious for several reasons, not the least of which is that Beckles includes his own name on the list of figures who ignore this naturalization of sex in the study of gender. The brief and odd reference to post-structuralism seems designed to scold the colonies for something like theoretical underdevelopment. But </w:t>
      </w:r>
      <w:r w:rsidRPr="00130960">
        <w:rPr>
          <w:rStyle w:val="StyleUnderline"/>
          <w:highlight w:val="cyan"/>
        </w:rPr>
        <w:t>why should</w:t>
      </w:r>
      <w:r w:rsidRPr="00130960">
        <w:rPr>
          <w:sz w:val="8"/>
        </w:rPr>
        <w:t xml:space="preserve"> the demystification or </w:t>
      </w:r>
      <w:r w:rsidRPr="00130960">
        <w:rPr>
          <w:rStyle w:val="StyleUnderline"/>
          <w:highlight w:val="cyan"/>
        </w:rPr>
        <w:t>denaturalization of sex and gender be classified as post-structuralist</w:t>
      </w:r>
      <w:r w:rsidRPr="00130960">
        <w:rPr>
          <w:sz w:val="8"/>
        </w:rPr>
        <w:t xml:space="preserve">, always and automati-cally? On what elusive de¤nition would post-structuralism be responsible for Toni Cade Bambara’s “On the Issue of Roles” or Oyèrónké Oyêwùmí’s The Invention of Women, for example? The “Derrida and Foucault” invoked by Beckles produce no such analysis of white racist gender or sexualities of imperialism; nor have any of their disciples, as a matter of fact. Furthermore, </w:t>
      </w:r>
      <w:r w:rsidRPr="00130960">
        <w:rPr>
          <w:rStyle w:val="StyleUnderline"/>
          <w:highlight w:val="cyan"/>
        </w:rPr>
        <w:t>pronouncing something to be a social construct is not the same</w:t>
      </w:r>
      <w:r w:rsidRPr="00130960">
        <w:rPr>
          <w:sz w:val="8"/>
        </w:rPr>
        <w:t xml:space="preserve"> thing </w:t>
      </w:r>
      <w:r w:rsidRPr="00130960">
        <w:rPr>
          <w:rStyle w:val="StyleUnderline"/>
          <w:highlight w:val="cyan"/>
        </w:rPr>
        <w:t>as perceiving it to be a culturally specific, Western bourgeois</w:t>
      </w:r>
      <w:r w:rsidRPr="00130960">
        <w:rPr>
          <w:sz w:val="8"/>
        </w:rPr>
        <w:t xml:space="preserve"> social </w:t>
      </w:r>
      <w:r w:rsidRPr="00130960">
        <w:rPr>
          <w:rStyle w:val="StyleUnderline"/>
          <w:highlight w:val="cyan"/>
        </w:rPr>
        <w:t>construct</w:t>
      </w:r>
      <w:r w:rsidRPr="00130960">
        <w:rPr>
          <w:sz w:val="8"/>
        </w:rPr>
        <w:t xml:space="preserve">. What is at stake in this discussion cannot be confined by any genealogy of European intellectualism (i.e., structuralism versus post-structuralism). </w:t>
      </w:r>
      <w:r w:rsidRPr="00130960">
        <w:rPr>
          <w:rStyle w:val="StyleUnderline"/>
          <w:highlight w:val="cyan"/>
        </w:rPr>
        <w:t>It is a matter of colonialism and</w:t>
      </w:r>
      <w:r w:rsidRPr="00130960">
        <w:rPr>
          <w:sz w:val="8"/>
        </w:rPr>
        <w:t xml:space="preserve"> anti-colonialism, </w:t>
      </w:r>
      <w:r w:rsidRPr="00130960">
        <w:rPr>
          <w:rStyle w:val="StyleUnderline"/>
          <w:highlight w:val="cyan"/>
        </w:rPr>
        <w:t>slavery</w:t>
      </w:r>
      <w:r w:rsidRPr="00130960">
        <w:rPr>
          <w:sz w:val="8"/>
        </w:rPr>
        <w:t xml:space="preserve"> and anti-slavery, imperialism and anti-imperialism. Between British settler colonialism in the northern Americas and contemporary U.S. empire, </w:t>
      </w:r>
      <w:r w:rsidRPr="00130960">
        <w:rPr>
          <w:rStyle w:val="StyleUnderline"/>
          <w:highlight w:val="cyan"/>
        </w:rPr>
        <w:t>the white racist madness of manhood and womanhood is reinforced</w:t>
      </w:r>
      <w:r w:rsidRPr="00130960">
        <w:rPr>
          <w:sz w:val="8"/>
        </w:rPr>
        <w:t xml:space="preserve"> in the past by academic literature composed in the present, even as Black radical traditions continue to erode this distinction between then and now. This is how the old world order of settler colonialism reconfigures itself in the new world order of neo-colonization. Thus, supplementing Bambara and Oyêwùmí is Sylvia Wynter’s body of work on the global expansion of Western humanism—in graphically gendered terms: So we now see these categories emerging that had never existed before—</w:t>
      </w:r>
      <w:r w:rsidRPr="00130960">
        <w:rPr>
          <w:rStyle w:val="StyleUnderline"/>
          <w:highlight w:val="cyan"/>
        </w:rPr>
        <w:t>whites</w:t>
      </w:r>
      <w:r w:rsidRPr="00130960">
        <w:rPr>
          <w:sz w:val="8"/>
        </w:rPr>
        <w:t xml:space="preserve"> who </w:t>
      </w:r>
      <w:r w:rsidRPr="00130960">
        <w:rPr>
          <w:rStyle w:val="StyleUnderline"/>
          <w:highlight w:val="cyan"/>
        </w:rPr>
        <w:t>see themselves as true men, true women</w:t>
      </w:r>
      <w:r w:rsidRPr="00130960">
        <w:rPr>
          <w:rStyle w:val="StyleUnderline"/>
        </w:rPr>
        <w:t>, while</w:t>
      </w:r>
      <w:r w:rsidRPr="00130960">
        <w:rPr>
          <w:sz w:val="8"/>
        </w:rPr>
        <w:t xml:space="preserve"> their </w:t>
      </w:r>
      <w:r w:rsidRPr="00130960">
        <w:rPr>
          <w:rStyle w:val="StyleUnderline"/>
        </w:rPr>
        <w:t>Others</w:t>
      </w:r>
      <w:r w:rsidRPr="00130960">
        <w:rPr>
          <w:sz w:val="8"/>
        </w:rPr>
        <w:t xml:space="preserve">, the untrue men/ women, </w:t>
      </w:r>
      <w:r w:rsidRPr="00130960">
        <w:rPr>
          <w:rStyle w:val="StyleUnderline"/>
        </w:rPr>
        <w:t>were</w:t>
      </w:r>
      <w:r w:rsidRPr="00130960">
        <w:rPr>
          <w:sz w:val="8"/>
        </w:rPr>
        <w:t xml:space="preserve"> now </w:t>
      </w:r>
      <w:r w:rsidRPr="00130960">
        <w:rPr>
          <w:rStyle w:val="StyleUnderline"/>
        </w:rPr>
        <w:t>labeled as indio/indias</w:t>
      </w:r>
      <w:r w:rsidRPr="00130960">
        <w:rPr>
          <w:sz w:val="8"/>
        </w:rPr>
        <w:t xml:space="preserve"> (Indians) </w:t>
      </w:r>
      <w:r w:rsidRPr="00130960">
        <w:rPr>
          <w:rStyle w:val="StyleUnderline"/>
        </w:rPr>
        <w:t>and</w:t>
      </w:r>
      <w:r w:rsidRPr="00130960">
        <w:rPr>
          <w:sz w:val="8"/>
        </w:rPr>
        <w:t xml:space="preserve"> as </w:t>
      </w:r>
      <w:r w:rsidRPr="00130960">
        <w:rPr>
          <w:rStyle w:val="StyleUnderline"/>
        </w:rPr>
        <w:t>negros/negras</w:t>
      </w:r>
      <w:r w:rsidRPr="00130960">
        <w:rPr>
          <w:sz w:val="8"/>
        </w:rPr>
        <w:t xml:space="preserve">. . . . You see, I am suggesting that from the very origin of the modern world, of the Western world system, </w:t>
      </w:r>
      <w:r w:rsidRPr="00130960">
        <w:rPr>
          <w:rStyle w:val="StyleUnderline"/>
          <w:highlight w:val="cyan"/>
        </w:rPr>
        <w:t>there were never simply men and women</w:t>
      </w:r>
      <w:r w:rsidRPr="00130960">
        <w:rPr>
          <w:rStyle w:val="StyleUnderline"/>
        </w:rPr>
        <w:t>.</w:t>
      </w:r>
      <w:r w:rsidRPr="00130960">
        <w:rPr>
          <w:sz w:val="8"/>
        </w:rPr>
        <w:t xml:space="preserve"> (Wynter 2000, 174) </w:t>
      </w:r>
      <w:r w:rsidRPr="00130960">
        <w:rPr>
          <w:rStyle w:val="StyleUnderline"/>
          <w:highlight w:val="cyan"/>
        </w:rPr>
        <w:t>These</w:t>
      </w:r>
      <w:r w:rsidRPr="00130960">
        <w:rPr>
          <w:sz w:val="8"/>
        </w:rPr>
        <w:t xml:space="preserve"> ultimately </w:t>
      </w:r>
      <w:r w:rsidRPr="00130960">
        <w:rPr>
          <w:rStyle w:val="StyleUnderline"/>
        </w:rPr>
        <w:t>bourgeois conceptions</w:t>
      </w:r>
      <w:r w:rsidRPr="00130960">
        <w:rPr>
          <w:sz w:val="8"/>
        </w:rPr>
        <w:t xml:space="preserve"> (along with the heterosexuality to which they give birth) </w:t>
      </w:r>
      <w:r w:rsidRPr="00130960">
        <w:rPr>
          <w:rStyle w:val="StyleUnderline"/>
          <w:highlight w:val="cyan"/>
        </w:rPr>
        <w:t>are</w:t>
      </w:r>
      <w:r w:rsidRPr="00130960">
        <w:rPr>
          <w:sz w:val="8"/>
        </w:rPr>
        <w:t xml:space="preserve"> all uncritically </w:t>
      </w:r>
      <w:r w:rsidRPr="00130960">
        <w:rPr>
          <w:rStyle w:val="StyleUnderline"/>
          <w:highlight w:val="cyan"/>
        </w:rPr>
        <w:t>consolidated by</w:t>
      </w:r>
      <w:r w:rsidRPr="00130960">
        <w:rPr>
          <w:rStyle w:val="StyleUnderline"/>
        </w:rPr>
        <w:t xml:space="preserve"> conventional </w:t>
      </w:r>
      <w:r w:rsidRPr="00130960">
        <w:rPr>
          <w:rStyle w:val="StyleUnderline"/>
          <w:highlight w:val="cyan"/>
        </w:rPr>
        <w:t>writing on enslaved Africans</w:t>
      </w:r>
      <w:r w:rsidRPr="00130960">
        <w:rPr>
          <w:sz w:val="8"/>
        </w:rPr>
        <w:t xml:space="preserve">. When the particular form or content of this gender and sexuality cannot be found, their necessity is not then challenged; instead, their form and content are imposed in any possible manner, by any possible means. The contemporary </w:t>
      </w:r>
      <w:r w:rsidRPr="00130960">
        <w:rPr>
          <w:rStyle w:val="StyleUnderline"/>
        </w:rPr>
        <w:t xml:space="preserve">U.S. </w:t>
      </w:r>
      <w:r w:rsidRPr="00130960">
        <w:rPr>
          <w:rStyle w:val="StyleUnderline"/>
          <w:highlight w:val="cyan"/>
        </w:rPr>
        <w:t>domination of anti-Black</w:t>
      </w:r>
      <w:r w:rsidRPr="00130960">
        <w:rPr>
          <w:sz w:val="8"/>
          <w:highlight w:val="cyan"/>
        </w:rPr>
        <w:t>,</w:t>
      </w:r>
      <w:r w:rsidRPr="00130960">
        <w:rPr>
          <w:sz w:val="8"/>
        </w:rPr>
        <w:t xml:space="preserve"> white-supremacist </w:t>
      </w:r>
      <w:r w:rsidRPr="00130960">
        <w:rPr>
          <w:rStyle w:val="StyleUnderline"/>
          <w:highlight w:val="cyan"/>
        </w:rPr>
        <w:t>Occidentalism is</w:t>
      </w:r>
      <w:r w:rsidRPr="00130960">
        <w:rPr>
          <w:sz w:val="8"/>
        </w:rPr>
        <w:t xml:space="preserve"> thus naturalized or </w:t>
      </w:r>
      <w:r w:rsidRPr="00130960">
        <w:rPr>
          <w:rStyle w:val="StyleUnderline"/>
          <w:highlight w:val="cyan"/>
        </w:rPr>
        <w:t>renaturalized via the</w:t>
      </w:r>
      <w:r w:rsidRPr="00130960">
        <w:rPr>
          <w:sz w:val="8"/>
        </w:rPr>
        <w:t xml:space="preserve"> culturally and </w:t>
      </w:r>
      <w:r w:rsidRPr="00130960">
        <w:rPr>
          <w:rStyle w:val="StyleUnderline"/>
        </w:rPr>
        <w:t xml:space="preserve">historically specific </w:t>
      </w:r>
      <w:r w:rsidRPr="00130960">
        <w:rPr>
          <w:rStyle w:val="StyleUnderline"/>
          <w:highlight w:val="cyan"/>
        </w:rPr>
        <w:t>categories of manhood and womanhood</w:t>
      </w:r>
      <w:r w:rsidRPr="00130960">
        <w:rPr>
          <w:sz w:val="8"/>
        </w:rPr>
        <w:t xml:space="preserve"> as well as homosexuality and heterosexuality. And enslavement to them can be presented as emancipation, once again.</w:t>
      </w:r>
    </w:p>
    <w:p w14:paraId="20A88A27" w14:textId="77777777" w:rsidR="00130960" w:rsidRPr="00B55F8A" w:rsidRDefault="00130960" w:rsidP="00130960"/>
    <w:p w14:paraId="7CC8C6D1" w14:textId="67386A53" w:rsidR="00130960" w:rsidRDefault="00130960" w:rsidP="00130960">
      <w:pPr>
        <w:rPr>
          <w:szCs w:val="16"/>
        </w:rPr>
      </w:pPr>
      <w:r>
        <w:rPr>
          <w:rStyle w:val="Style13ptBold"/>
        </w:rPr>
        <w:t xml:space="preserve">Focus on freedom from the patriarchy only continues the antiblackness of humanism. </w:t>
      </w:r>
      <w:r w:rsidR="009D5ABE">
        <w:rPr>
          <w:rStyle w:val="Style13ptBold"/>
        </w:rPr>
        <w:t>We</w:t>
      </w:r>
      <w:r>
        <w:rPr>
          <w:rStyle w:val="Style13ptBold"/>
        </w:rPr>
        <w:t xml:space="preserve"> focuses on the structure that created the </w:t>
      </w:r>
      <w:r w:rsidR="009D5ABE">
        <w:rPr>
          <w:rStyle w:val="Style13ptBold"/>
        </w:rPr>
        <w:t>1AC’s</w:t>
      </w:r>
      <w:r>
        <w:rPr>
          <w:rStyle w:val="Style13ptBold"/>
        </w:rPr>
        <w:t xml:space="preserve"> impacts </w:t>
      </w:r>
      <w:r w:rsidRPr="00B55F8A">
        <w:rPr>
          <w:rStyle w:val="Style13ptBold"/>
        </w:rPr>
        <w:t>Wilderson 10</w:t>
      </w:r>
      <w:r>
        <w:rPr>
          <w:rStyle w:val="FootnoteReference"/>
          <w:b/>
          <w:sz w:val="26"/>
        </w:rPr>
        <w:footnoteReference w:id="15"/>
      </w:r>
    </w:p>
    <w:p w14:paraId="572CF248" w14:textId="11E83DF5" w:rsidR="00640610" w:rsidRPr="00130960" w:rsidRDefault="00130960" w:rsidP="00640610">
      <w:pPr>
        <w:rPr>
          <w:b/>
          <w:sz w:val="16"/>
          <w:u w:val="single"/>
        </w:rPr>
      </w:pPr>
      <w:r w:rsidRPr="00130960">
        <w:rPr>
          <w:b/>
          <w:highlight w:val="cyan"/>
          <w:u w:val="single"/>
        </w:rPr>
        <w:t>Black slavery is foundational to</w:t>
      </w:r>
      <w:r w:rsidRPr="00D553D8">
        <w:rPr>
          <w:sz w:val="16"/>
        </w:rPr>
        <w:t xml:space="preserve"> modern </w:t>
      </w:r>
      <w:r w:rsidRPr="00130960">
        <w:rPr>
          <w:b/>
          <w:u w:val="single"/>
        </w:rPr>
        <w:t xml:space="preserve">Humanism’s ontics because </w:t>
      </w:r>
      <w:r w:rsidRPr="00130960">
        <w:rPr>
          <w:b/>
          <w:highlight w:val="cyan"/>
          <w:u w:val="single"/>
        </w:rPr>
        <w:t xml:space="preserve">“freedom” </w:t>
      </w:r>
      <w:r w:rsidRPr="00130960">
        <w:rPr>
          <w:b/>
          <w:u w:val="single"/>
        </w:rPr>
        <w:t xml:space="preserve">is the hub of </w:t>
      </w:r>
      <w:r w:rsidRPr="00130960">
        <w:rPr>
          <w:b/>
          <w:highlight w:val="cyan"/>
          <w:u w:val="single"/>
        </w:rPr>
        <w:t>Humanism’s</w:t>
      </w:r>
      <w:r w:rsidRPr="00D553D8">
        <w:rPr>
          <w:sz w:val="16"/>
        </w:rPr>
        <w:t xml:space="preserve"> infinite </w:t>
      </w:r>
      <w:r w:rsidRPr="00130960">
        <w:rPr>
          <w:b/>
          <w:highlight w:val="cyan"/>
          <w:u w:val="single"/>
        </w:rPr>
        <w:t>conceptual trajectories</w:t>
      </w:r>
      <w:r w:rsidRPr="00D553D8">
        <w:rPr>
          <w:sz w:val="16"/>
        </w:rPr>
        <w:t xml:space="preserve">. But these trajectories only appear to be infinite. They are finite in the sense that they are predicated on the idea of freedom from some contingency that can be named, or at least conceptualized. </w:t>
      </w:r>
      <w:r w:rsidRPr="00130960">
        <w:rPr>
          <w:b/>
          <w:highlight w:val="cyan"/>
          <w:u w:val="single"/>
        </w:rPr>
        <w:t>The contingent rider could be freedom from patriarchy</w:t>
      </w:r>
      <w:r w:rsidRPr="00D553D8">
        <w:rPr>
          <w:sz w:val="16"/>
        </w:rPr>
        <w:t xml:space="preserve">, freedom from economic exploitation, freedom from political tyranny (for example, taxation without representation), freedom from </w:t>
      </w:r>
      <w:r w:rsidRPr="00130960">
        <w:rPr>
          <w:b/>
          <w:u w:val="single"/>
        </w:rPr>
        <w:t>heteronormativity</w:t>
      </w:r>
      <w:r w:rsidRPr="00D553D8">
        <w:rPr>
          <w:sz w:val="16"/>
        </w:rPr>
        <w:t xml:space="preserve">, and so on. What I am suggesting is that first, </w:t>
      </w:r>
      <w:r w:rsidRPr="00130960">
        <w:rPr>
          <w:b/>
          <w:highlight w:val="cyan"/>
          <w:u w:val="single"/>
        </w:rPr>
        <w:t>political discourse recognizes freedom as a structuring ontologic and then</w:t>
      </w:r>
      <w:r w:rsidRPr="00D553D8">
        <w:rPr>
          <w:sz w:val="16"/>
        </w:rPr>
        <w:t xml:space="preserve"> it works to </w:t>
      </w:r>
      <w:r w:rsidRPr="00130960">
        <w:rPr>
          <w:b/>
          <w:highlight w:val="cyan"/>
          <w:u w:val="single"/>
        </w:rPr>
        <w:t xml:space="preserve">disavow this </w:t>
      </w:r>
      <w:r w:rsidRPr="00130960">
        <w:rPr>
          <w:b/>
          <w:u w:val="single"/>
        </w:rPr>
        <w:t xml:space="preserve">recognition </w:t>
      </w:r>
      <w:r w:rsidRPr="00130960">
        <w:rPr>
          <w:b/>
          <w:highlight w:val="cyan"/>
          <w:u w:val="single"/>
        </w:rPr>
        <w:t>by imagining freedom not through political ontology</w:t>
      </w:r>
      <w:r w:rsidRPr="00D553D8">
        <w:rPr>
          <w:sz w:val="16"/>
        </w:rPr>
        <w:t>—where it rightfully began—</w:t>
      </w:r>
      <w:r w:rsidRPr="00130960">
        <w:rPr>
          <w:b/>
          <w:highlight w:val="cyan"/>
          <w:u w:val="single"/>
        </w:rPr>
        <w:t xml:space="preserve">but through </w:t>
      </w:r>
      <w:r w:rsidRPr="00130960">
        <w:rPr>
          <w:b/>
          <w:u w:val="single"/>
        </w:rPr>
        <w:t xml:space="preserve">political </w:t>
      </w:r>
      <w:r w:rsidRPr="00130960">
        <w:rPr>
          <w:b/>
          <w:highlight w:val="cyan"/>
          <w:u w:val="single"/>
        </w:rPr>
        <w:t>experience</w:t>
      </w:r>
      <w:r w:rsidRPr="00D553D8">
        <w:rPr>
          <w:sz w:val="16"/>
        </w:rPr>
        <w:t xml:space="preserve"> (and practice); whereupon it immediately loses its ontological foundations. Why would anyone do this? Why would anyone start off with, quite literally, an earth-shattering ontologic and, in the process of meditating on it and acting through it, reduce it to an earth reforming experience? </w:t>
      </w:r>
      <w:r w:rsidRPr="00130960">
        <w:rPr>
          <w:b/>
          <w:u w:val="single"/>
        </w:rPr>
        <w:t>Why do Humans take</w:t>
      </w:r>
      <w:r w:rsidRPr="00D553D8">
        <w:rPr>
          <w:sz w:val="16"/>
        </w:rPr>
        <w:t xml:space="preserve"> such </w:t>
      </w:r>
      <w:r w:rsidRPr="00130960">
        <w:rPr>
          <w:b/>
          <w:u w:val="single"/>
        </w:rPr>
        <w:t>pride in self-adjustment</w:t>
      </w:r>
      <w:r w:rsidRPr="00D553D8">
        <w:rPr>
          <w:sz w:val="16"/>
        </w:rPr>
        <w:t xml:space="preserve">, in diminishing, rather than intensifying, the project of liberation (how did we get from ’68 to the present)? Because, I contend, </w:t>
      </w:r>
      <w:r w:rsidRPr="00130960">
        <w:rPr>
          <w:b/>
          <w:highlight w:val="cyan"/>
          <w:u w:val="single"/>
        </w:rPr>
        <w:t>in allowing</w:t>
      </w:r>
      <w:r w:rsidRPr="00D553D8">
        <w:rPr>
          <w:sz w:val="16"/>
        </w:rPr>
        <w:t xml:space="preserve"> the notion of </w:t>
      </w:r>
      <w:r w:rsidRPr="00130960">
        <w:rPr>
          <w:b/>
          <w:highlight w:val="cyan"/>
          <w:u w:val="single"/>
        </w:rPr>
        <w:t>freedom to attain</w:t>
      </w:r>
      <w:r w:rsidRPr="00130960">
        <w:rPr>
          <w:b/>
          <w:u w:val="single"/>
        </w:rPr>
        <w:t xml:space="preserve"> the ethical purity of its </w:t>
      </w:r>
      <w:r w:rsidRPr="00130960">
        <w:rPr>
          <w:b/>
          <w:highlight w:val="cyan"/>
          <w:u w:val="single"/>
        </w:rPr>
        <w:t>ontological status</w:t>
      </w:r>
      <w:r w:rsidRPr="00130960">
        <w:rPr>
          <w:b/>
          <w:sz w:val="16"/>
          <w:highlight w:val="cyan"/>
          <w:u w:val="single"/>
        </w:rPr>
        <w:t xml:space="preserve">, </w:t>
      </w:r>
      <w:r w:rsidRPr="00130960">
        <w:rPr>
          <w:b/>
          <w:highlight w:val="cyan"/>
          <w:u w:val="single"/>
        </w:rPr>
        <w:t>one would have to lose one’s Human coordinates and become Black</w:t>
      </w:r>
      <w:r w:rsidRPr="00D553D8">
        <w:rPr>
          <w:sz w:val="16"/>
        </w:rPr>
        <w:t xml:space="preserve">. Which is to say </w:t>
      </w:r>
      <w:r w:rsidRPr="00130960">
        <w:rPr>
          <w:b/>
          <w:highlight w:val="cyan"/>
          <w:u w:val="single"/>
        </w:rPr>
        <w:t>one would have to die</w:t>
      </w:r>
      <w:r w:rsidRPr="00130960">
        <w:rPr>
          <w:sz w:val="16"/>
          <w:highlight w:val="cyan"/>
        </w:rPr>
        <w:t xml:space="preserve">. </w:t>
      </w:r>
      <w:r w:rsidRPr="00130960">
        <w:rPr>
          <w:b/>
          <w:highlight w:val="cyan"/>
          <w:u w:val="single"/>
        </w:rPr>
        <w:t>For the Black</w:t>
      </w:r>
      <w:r w:rsidRPr="00130960">
        <w:rPr>
          <w:b/>
          <w:sz w:val="16"/>
          <w:highlight w:val="cyan"/>
          <w:u w:val="single"/>
        </w:rPr>
        <w:t xml:space="preserve">, </w:t>
      </w:r>
      <w:r w:rsidRPr="00130960">
        <w:rPr>
          <w:b/>
          <w:highlight w:val="cyan"/>
          <w:u w:val="single"/>
        </w:rPr>
        <w:t>freedom is</w:t>
      </w:r>
      <w:r w:rsidRPr="00130960">
        <w:rPr>
          <w:b/>
          <w:u w:val="single"/>
        </w:rPr>
        <w:t xml:space="preserve"> an </w:t>
      </w:r>
      <w:r w:rsidRPr="00130960">
        <w:rPr>
          <w:b/>
          <w:highlight w:val="cyan"/>
          <w:u w:val="single"/>
        </w:rPr>
        <w:t>ontological</w:t>
      </w:r>
      <w:r w:rsidRPr="00D553D8">
        <w:rPr>
          <w:sz w:val="16"/>
        </w:rPr>
        <w:t xml:space="preserve">, rather than experiential, question. There is no philosophically credible way to attach an experiential, a contingent, rider onto the notion of freedom when one considers the Black—such as freedom from gender or economic oppression, the kind of contingent riders rightfully placed on the non-Black when thinking freedom. Rather, </w:t>
      </w:r>
      <w:r w:rsidRPr="00130960">
        <w:rPr>
          <w:b/>
          <w:highlight w:val="cyan"/>
          <w:u w:val="single"/>
        </w:rPr>
        <w:t>the riders that one could place on Black freedom would be</w:t>
      </w:r>
      <w:r w:rsidRPr="00D553D8">
        <w:rPr>
          <w:sz w:val="16"/>
        </w:rPr>
        <w:t xml:space="preserve"> hyperbolic—though no less true—and ultimately </w:t>
      </w:r>
      <w:r w:rsidRPr="00130960">
        <w:rPr>
          <w:b/>
          <w:highlight w:val="cyan"/>
          <w:u w:val="single"/>
        </w:rPr>
        <w:t>untenable</w:t>
      </w:r>
      <w:r w:rsidRPr="00D553D8">
        <w:rPr>
          <w:sz w:val="16"/>
        </w:rPr>
        <w:t>: i.e., freedom from the world, freedom from humanity, freedom from everyone (including one’s Black self). Given the reigning episteme, what are the chances of elaborating a comprehensive, much less translatable and communicable, political project out of the necessity of freedom as an absolute</w:t>
      </w:r>
      <w:r w:rsidRPr="00D553D8">
        <w:rPr>
          <w:sz w:val="16"/>
          <w:szCs w:val="16"/>
        </w:rPr>
        <w:t xml:space="preserve">? </w:t>
      </w:r>
      <w:r w:rsidRPr="00D553D8">
        <w:rPr>
          <w:sz w:val="16"/>
        </w:rPr>
        <w:t xml:space="preserve">Gratuitous freedom has never been a trajectory of Humanist thought, which is why the infinite trajectories of </w:t>
      </w:r>
      <w:r w:rsidRPr="00130960">
        <w:rPr>
          <w:b/>
          <w:highlight w:val="cyan"/>
          <w:u w:val="single"/>
        </w:rPr>
        <w:t>freedom that emanate from Humanism’s hub</w:t>
      </w:r>
      <w:r w:rsidRPr="00D553D8">
        <w:rPr>
          <w:sz w:val="16"/>
        </w:rPr>
        <w:t xml:space="preserve"> are anything but infinite—for they </w:t>
      </w:r>
      <w:r w:rsidRPr="00130960">
        <w:rPr>
          <w:b/>
          <w:highlight w:val="cyan"/>
          <w:u w:val="single"/>
        </w:rPr>
        <w:t>have no line of flight leading to the Slave</w:t>
      </w:r>
      <w:r w:rsidRPr="00130960">
        <w:rPr>
          <w:b/>
          <w:sz w:val="16"/>
          <w:highlight w:val="cyan"/>
          <w:u w:val="single"/>
        </w:rPr>
        <w:t>.</w:t>
      </w:r>
      <w:r w:rsidRPr="00D553D8">
        <w:rPr>
          <w:b/>
          <w:sz w:val="16"/>
          <w:u w:val="single"/>
        </w:rPr>
        <w:t xml:space="preserve"> </w:t>
      </w:r>
    </w:p>
    <w:p w14:paraId="725793E9" w14:textId="77777777" w:rsidR="00640610" w:rsidRDefault="00640610" w:rsidP="00640610">
      <w:pPr>
        <w:pStyle w:val="Heading4"/>
      </w:pPr>
      <w:r>
        <w:t xml:space="preserve">The framework of these liberatory gender movements is predicated around the understanding that its members are person. The performance of gender under the regime of captivity is only an extension of the master’s prerogative. </w:t>
      </w:r>
    </w:p>
    <w:p w14:paraId="260FDB52" w14:textId="77777777" w:rsidR="00640610" w:rsidRPr="00B50C3A" w:rsidRDefault="00640610" w:rsidP="00640610">
      <w:pPr>
        <w:spacing w:line="240" w:lineRule="auto"/>
        <w:rPr>
          <w:b/>
          <w:color w:val="000000" w:themeColor="text1"/>
          <w:u w:val="single"/>
        </w:rPr>
      </w:pPr>
      <w:r w:rsidRPr="00B50C3A">
        <w:rPr>
          <w:rStyle w:val="Style13ptBold"/>
          <w:color w:val="000000" w:themeColor="text1"/>
          <w:u w:val="single"/>
        </w:rPr>
        <w:t>Wilderson 10</w:t>
      </w:r>
      <w:r w:rsidRPr="00B50C3A">
        <w:rPr>
          <w:rStyle w:val="FootnoteReference"/>
          <w:b/>
          <w:color w:val="000000" w:themeColor="text1"/>
          <w:u w:val="single"/>
        </w:rPr>
        <w:footnoteReference w:id="16"/>
      </w:r>
    </w:p>
    <w:p w14:paraId="7A8ED977" w14:textId="650A6760" w:rsidR="00640610" w:rsidRPr="0052409B" w:rsidRDefault="00640610" w:rsidP="00130960">
      <w:pPr>
        <w:rPr>
          <w:b/>
          <w:u w:val="single"/>
        </w:rPr>
      </w:pPr>
      <w:r w:rsidRPr="0052409B">
        <w:rPr>
          <w:rStyle w:val="StyleUnderline"/>
          <w:sz w:val="8"/>
          <w:u w:val="none"/>
        </w:rPr>
        <w:t>"</w:t>
      </w:r>
      <w:r w:rsidRPr="0052409B">
        <w:rPr>
          <w:rStyle w:val="StyleUnderline"/>
        </w:rPr>
        <w:t>Stylization of the body</w:t>
      </w:r>
      <w:r w:rsidRPr="0052409B">
        <w:rPr>
          <w:rStyle w:val="StyleUnderline"/>
          <w:sz w:val="8"/>
          <w:u w:val="none"/>
        </w:rPr>
        <w:t>," "acts within a ... regulatory frame that congeal over time," "the appearance of substance," "a natural sort of being,"</w:t>
      </w:r>
      <w:r w:rsidRPr="0052409B">
        <w:rPr>
          <w:rStyle w:val="StyleUnderline"/>
        </w:rPr>
        <w:t xml:space="preserve"> "reifications"</w:t>
      </w:r>
      <w:r w:rsidRPr="0052409B">
        <w:rPr>
          <w:rStyle w:val="StyleUnderline"/>
          <w:sz w:val="8"/>
          <w:u w:val="none"/>
        </w:rPr>
        <w:t>—such notions</w:t>
      </w:r>
      <w:r w:rsidRPr="0052409B">
        <w:rPr>
          <w:rStyle w:val="StyleUnderline"/>
        </w:rPr>
        <w:t xml:space="preserve"> mark gender as the arbiter between disparate entities: gender as</w:t>
      </w:r>
      <w:r w:rsidRPr="0052409B">
        <w:rPr>
          <w:rStyle w:val="StyleUnderline"/>
          <w:sz w:val="8"/>
          <w:u w:val="none"/>
        </w:rPr>
        <w:t xml:space="preserve"> a </w:t>
      </w:r>
      <w:r w:rsidRPr="0052409B">
        <w:rPr>
          <w:rStyle w:val="StyleUnderline"/>
        </w:rPr>
        <w:t>value</w:t>
      </w:r>
      <w:r w:rsidRPr="0052409B">
        <w:rPr>
          <w:rStyle w:val="StyleUnderline"/>
          <w:sz w:val="8"/>
          <w:u w:val="none"/>
        </w:rPr>
        <w:t>-form.</w:t>
      </w:r>
      <w:r w:rsidRPr="0052409B">
        <w:rPr>
          <w:sz w:val="8"/>
        </w:rPr>
        <w:t xml:space="preserve"> A value-form that masks and redacts. Seshadri-Crooks applauds Butler's surgical strike because it can "unmask the relations of necessity" posited by power and show them to be "purely contingent." </w:t>
      </w:r>
      <w:r w:rsidRPr="0052409B">
        <w:rPr>
          <w:rStyle w:val="StyleUnderline"/>
        </w:rPr>
        <w:t>Borrowing Butler's protocol for her work on race</w:t>
      </w:r>
      <w:r w:rsidRPr="0052409B">
        <w:rPr>
          <w:rStyle w:val="StyleUnderline"/>
          <w:sz w:val="8"/>
          <w:u w:val="none"/>
        </w:rPr>
        <w:t xml:space="preserve">, Seshadri-Crooks then asks, </w:t>
      </w:r>
      <w:r w:rsidRPr="0052409B">
        <w:rPr>
          <w:rStyle w:val="StyleUnderline"/>
        </w:rPr>
        <w:t>"Is there any 'sense' to naming someone black or white?"</w:t>
      </w:r>
      <w:r w:rsidRPr="0052409B">
        <w:rPr>
          <w:sz w:val="8"/>
        </w:rPr>
        <w:t xml:space="preserve"> This is a rhetorical way of saying that "one's critical task ... is to eliminate the modality of necessity and install in its place the contingency of all relations."37 But </w:t>
      </w:r>
      <w:r w:rsidRPr="0052409B">
        <w:rPr>
          <w:rStyle w:val="StyleUnderline"/>
        </w:rPr>
        <w:t xml:space="preserve">her transposition of Butler's protocols </w:t>
      </w:r>
      <w:r w:rsidRPr="0052409B">
        <w:rPr>
          <w:rStyle w:val="StyleUnderline"/>
          <w:sz w:val="8"/>
          <w:u w:val="none"/>
        </w:rPr>
        <w:t xml:space="preserve">from the unmasking of gendered relations </w:t>
      </w:r>
      <w:r w:rsidRPr="0052409B">
        <w:rPr>
          <w:rStyle w:val="StyleUnderline"/>
        </w:rPr>
        <w:t>to</w:t>
      </w:r>
      <w:r w:rsidRPr="0052409B">
        <w:rPr>
          <w:rStyle w:val="StyleUnderline"/>
          <w:sz w:val="8"/>
          <w:u w:val="none"/>
        </w:rPr>
        <w:t xml:space="preserve"> a project of </w:t>
      </w:r>
      <w:r w:rsidRPr="0052409B">
        <w:rPr>
          <w:rStyle w:val="StyleUnderline"/>
        </w:rPr>
        <w:t>unmask</w:t>
      </w:r>
      <w:r w:rsidRPr="0052409B">
        <w:rPr>
          <w:rStyle w:val="StyleUnderline"/>
          <w:sz w:val="8"/>
          <w:u w:val="none"/>
        </w:rPr>
        <w:t xml:space="preserve">ing </w:t>
      </w:r>
      <w:r w:rsidRPr="0052409B">
        <w:rPr>
          <w:rStyle w:val="StyleUnderline"/>
        </w:rPr>
        <w:t>relations between Black and White runs aground</w:t>
      </w:r>
      <w:r w:rsidRPr="0052409B">
        <w:rPr>
          <w:rStyle w:val="StyleUnderline"/>
          <w:sz w:val="8"/>
          <w:u w:val="none"/>
        </w:rPr>
        <w:t xml:space="preserve"> both in theory and in practice. Let me sum up my objections to this passage by starting at the end. </w:t>
      </w:r>
      <w:r w:rsidRPr="0052409B">
        <w:rPr>
          <w:rStyle w:val="StyleUnderline"/>
        </w:rPr>
        <w:t xml:space="preserve">There is no such narrative as a political genealogy and there is no such entity as a "gender[ed] ontology" unless the subject </w:t>
      </w:r>
      <w:r w:rsidRPr="0052409B">
        <w:rPr>
          <w:rStyle w:val="StyleUnderline"/>
          <w:sz w:val="8"/>
          <w:u w:val="none"/>
        </w:rPr>
        <w:t xml:space="preserve">under discussion </w:t>
      </w:r>
      <w:r w:rsidRPr="0052409B">
        <w:rPr>
          <w:rStyle w:val="StyleUnderline"/>
        </w:rPr>
        <w:t>is not Black</w:t>
      </w:r>
      <w:r w:rsidRPr="0052409B">
        <w:rPr>
          <w:rStyle w:val="StyleUnderline"/>
          <w:sz w:val="8"/>
          <w:u w:val="none"/>
        </w:rPr>
        <w:t xml:space="preserve">. Furthermore, </w:t>
      </w:r>
      <w:r w:rsidRPr="0052409B">
        <w:rPr>
          <w:rStyle w:val="StyleUnderline"/>
        </w:rPr>
        <w:t>"gender ontology" is an oxymoron marked</w:t>
      </w:r>
      <w:r w:rsidRPr="0052409B">
        <w:rPr>
          <w:rStyle w:val="StyleUnderline"/>
          <w:sz w:val="8"/>
          <w:u w:val="none"/>
        </w:rPr>
        <w:t xml:space="preserve"> by analytic imprecision </w:t>
      </w:r>
      <w:r w:rsidRPr="0052409B">
        <w:rPr>
          <w:rStyle w:val="StyleUnderline"/>
        </w:rPr>
        <w:t>because it collapses and confuses the social and performative with the structural</w:t>
      </w:r>
      <w:r w:rsidRPr="0052409B">
        <w:rPr>
          <w:rStyle w:val="StyleUnderline"/>
          <w:sz w:val="8"/>
          <w:u w:val="none"/>
        </w:rPr>
        <w:t xml:space="preserve"> and positional. In other words, </w:t>
      </w:r>
      <w:r w:rsidRPr="0052409B">
        <w:rPr>
          <w:rStyle w:val="StyleUnderline"/>
        </w:rPr>
        <w:t>it</w:t>
      </w:r>
      <w:r w:rsidRPr="0052409B">
        <w:rPr>
          <w:rStyle w:val="StyleUnderline"/>
          <w:sz w:val="8"/>
          <w:u w:val="none"/>
        </w:rPr>
        <w:t xml:space="preserve"> collapses and </w:t>
      </w:r>
      <w:r w:rsidRPr="0052409B">
        <w:rPr>
          <w:rStyle w:val="StyleUnderline"/>
        </w:rPr>
        <w:t>confuses the important with the essential</w:t>
      </w:r>
      <w:r w:rsidRPr="0052409B">
        <w:rPr>
          <w:rStyle w:val="StyleUnderline"/>
          <w:sz w:val="8"/>
          <w:u w:val="none"/>
        </w:rPr>
        <w:t xml:space="preserve">. Throughout this book </w:t>
      </w:r>
      <w:r w:rsidRPr="0052409B">
        <w:rPr>
          <w:rStyle w:val="StyleUnderline"/>
        </w:rPr>
        <w:t>I insist on pressing the social and performative into analytic service of the structural and positional;</w:t>
      </w:r>
      <w:r w:rsidRPr="0052409B">
        <w:rPr>
          <w:sz w:val="8"/>
        </w:rPr>
        <w:t xml:space="preserve"> not vice versa, and certainly not back and forth on some plane of horizontal significance. </w:t>
      </w:r>
      <w:r w:rsidRPr="0052409B">
        <w:rPr>
          <w:rStyle w:val="StyleUnderline"/>
        </w:rPr>
        <w:t>If the work of Afro-pessimists like</w:t>
      </w:r>
      <w:r w:rsidRPr="0052409B">
        <w:rPr>
          <w:rStyle w:val="StyleUnderline"/>
          <w:sz w:val="8"/>
          <w:u w:val="none"/>
        </w:rPr>
        <w:t xml:space="preserve"> Saidiya</w:t>
      </w:r>
      <w:r w:rsidRPr="0052409B">
        <w:rPr>
          <w:rStyle w:val="StyleUnderline"/>
        </w:rPr>
        <w:t xml:space="preserve"> Hartman can be read not only as cultural history but also as "allegor[ies] of the present... narrative[s] for the slave,"</w:t>
      </w:r>
      <w:r w:rsidRPr="0052409B">
        <w:rPr>
          <w:rStyle w:val="StyleUnderline"/>
          <w:sz w:val="8"/>
          <w:u w:val="none"/>
        </w:rPr>
        <w:t xml:space="preserve">38 </w:t>
      </w:r>
      <w:r w:rsidRPr="0052409B">
        <w:rPr>
          <w:rStyle w:val="StyleUnderline"/>
        </w:rPr>
        <w:t>then the Afro-pessimists' skepticism as regards the explanatory power of</w:t>
      </w:r>
      <w:r w:rsidRPr="0052409B">
        <w:rPr>
          <w:rStyle w:val="StyleUnderline"/>
          <w:sz w:val="8"/>
          <w:u w:val="none"/>
        </w:rPr>
        <w:t xml:space="preserve"> the analyses bound to </w:t>
      </w:r>
      <w:r w:rsidRPr="0052409B">
        <w:rPr>
          <w:rStyle w:val="StyleUnderline"/>
        </w:rPr>
        <w:t>the social and performative functions as a spanner in the works of Butler's "political genealogy of gender ontologies”</w:t>
      </w:r>
      <w:r w:rsidRPr="0052409B">
        <w:rPr>
          <w:sz w:val="8"/>
        </w:rPr>
        <w:t xml:space="preserve"> Is it possible to consider, let alone imagine, </w:t>
      </w:r>
      <w:r w:rsidRPr="0052409B">
        <w:rPr>
          <w:rStyle w:val="StyleUnderline"/>
          <w:sz w:val="8"/>
          <w:u w:val="none"/>
        </w:rPr>
        <w:t xml:space="preserve">the agency of the performative when </w:t>
      </w:r>
      <w:r w:rsidRPr="0052409B">
        <w:rPr>
          <w:rStyle w:val="StyleUnderline"/>
        </w:rPr>
        <w:t>the black performative is</w:t>
      </w:r>
      <w:r w:rsidRPr="0052409B">
        <w:rPr>
          <w:rStyle w:val="StyleUnderline"/>
          <w:sz w:val="8"/>
          <w:u w:val="none"/>
        </w:rPr>
        <w:t xml:space="preserve"> inextricably </w:t>
      </w:r>
      <w:r w:rsidRPr="0052409B">
        <w:rPr>
          <w:rStyle w:val="StyleUnderline"/>
        </w:rPr>
        <w:t>linked with the</w:t>
      </w:r>
      <w:r w:rsidRPr="0052409B">
        <w:rPr>
          <w:rStyle w:val="StyleUnderline"/>
          <w:sz w:val="8"/>
          <w:u w:val="none"/>
        </w:rPr>
        <w:t xml:space="preserve"> specter of contented subjection, </w:t>
      </w:r>
      <w:r w:rsidRPr="0052409B">
        <w:rPr>
          <w:rStyle w:val="StyleUnderline"/>
        </w:rPr>
        <w:t>the torturous display of the captive body</w:t>
      </w:r>
      <w:r w:rsidRPr="0052409B">
        <w:rPr>
          <w:rStyle w:val="StyleUnderline"/>
          <w:sz w:val="8"/>
          <w:u w:val="none"/>
        </w:rPr>
        <w:t>, and the ravishing of the body</w:t>
      </w:r>
      <w:r w:rsidRPr="0052409B">
        <w:rPr>
          <w:rStyle w:val="StyleUnderline"/>
        </w:rPr>
        <w:t xml:space="preserve"> that is the condition of the other's pleasure</w:t>
      </w:r>
      <w:r w:rsidRPr="0052409B">
        <w:rPr>
          <w:sz w:val="8"/>
        </w:rPr>
        <w:t xml:space="preserve">? As well, </w:t>
      </w:r>
      <w:r w:rsidRPr="0052409B">
        <w:rPr>
          <w:rStyle w:val="StyleUnderline"/>
        </w:rPr>
        <w:t>how does one explicate</w:t>
      </w:r>
      <w:r w:rsidRPr="0052409B">
        <w:rPr>
          <w:rStyle w:val="StyleUnderline"/>
          <w:sz w:val="8"/>
          <w:u w:val="none"/>
        </w:rPr>
        <w:t xml:space="preserve"> the conditions of </w:t>
      </w:r>
      <w:r w:rsidRPr="0052409B">
        <w:rPr>
          <w:rStyle w:val="StyleUnderline"/>
        </w:rPr>
        <w:t>slave agency when the very expression seems little more than an oxymoron that restates the paradox of the object status and pained</w:t>
      </w:r>
      <w:r w:rsidRPr="0052409B">
        <w:rPr>
          <w:rStyle w:val="StyleUnderline"/>
          <w:sz w:val="8"/>
          <w:u w:val="none"/>
        </w:rPr>
        <w:t xml:space="preserve"> subject </w:t>
      </w:r>
      <w:r w:rsidRPr="0052409B">
        <w:rPr>
          <w:rStyle w:val="StyleUnderline"/>
        </w:rPr>
        <w:t>constitution of the enslave</w:t>
      </w:r>
      <w:r w:rsidRPr="0052409B">
        <w:rPr>
          <w:b/>
          <w:u w:val="single"/>
        </w:rPr>
        <w:t>d</w:t>
      </w:r>
      <w:r w:rsidRPr="0052409B">
        <w:rPr>
          <w:sz w:val="8"/>
        </w:rPr>
        <w:t xml:space="preserve">? How is it possible </w:t>
      </w:r>
      <w:r w:rsidRPr="0052409B">
        <w:rPr>
          <w:rStyle w:val="StyleUnderline"/>
        </w:rPr>
        <w:t>to think "agency" when the slave's</w:t>
      </w:r>
      <w:r w:rsidRPr="0052409B">
        <w:rPr>
          <w:rStyle w:val="StyleUnderline"/>
          <w:sz w:val="8"/>
          <w:u w:val="none"/>
        </w:rPr>
        <w:t xml:space="preserve"> very condition of being or </w:t>
      </w:r>
      <w:r w:rsidRPr="0052409B">
        <w:rPr>
          <w:rStyle w:val="StyleUnderline"/>
        </w:rPr>
        <w:t>social existence is defined as</w:t>
      </w:r>
      <w:r w:rsidRPr="0052409B">
        <w:rPr>
          <w:rStyle w:val="StyleUnderline"/>
          <w:sz w:val="8"/>
          <w:u w:val="none"/>
        </w:rPr>
        <w:t xml:space="preserve"> a state of determinate </w:t>
      </w:r>
      <w:r w:rsidRPr="0052409B">
        <w:rPr>
          <w:rStyle w:val="StyleUnderline"/>
        </w:rPr>
        <w:t>negation</w:t>
      </w:r>
      <w:r w:rsidRPr="0052409B">
        <w:rPr>
          <w:sz w:val="8"/>
        </w:rPr>
        <w:t xml:space="preserve">? In </w:t>
      </w:r>
      <w:r w:rsidRPr="0052409B">
        <w:rPr>
          <w:rStyle w:val="StyleUnderline"/>
          <w:sz w:val="8"/>
          <w:u w:val="none"/>
        </w:rPr>
        <w:t xml:space="preserve">other words, </w:t>
      </w:r>
      <w:r w:rsidRPr="0052409B">
        <w:rPr>
          <w:rStyle w:val="StyleUnderline"/>
        </w:rPr>
        <w:t>what are the constituents of agency when one's social condition is defined by negation and personhood refigured in the fetishized and fungible terms of the object of property</w:t>
      </w:r>
      <w:r w:rsidRPr="0052409B">
        <w:rPr>
          <w:rStyle w:val="StyleUnderline"/>
          <w:sz w:val="8"/>
          <w:u w:val="none"/>
        </w:rPr>
        <w:t xml:space="preserve">?39 </w:t>
      </w:r>
    </w:p>
    <w:p w14:paraId="5539B4EC" w14:textId="77777777" w:rsidR="00640610" w:rsidRDefault="00640610" w:rsidP="00640610">
      <w:pPr>
        <w:pStyle w:val="Default"/>
      </w:pPr>
    </w:p>
    <w:p w14:paraId="21DEA3F8" w14:textId="77777777" w:rsidR="00640610" w:rsidRDefault="00640610" w:rsidP="00640610"/>
    <w:p w14:paraId="75451996" w14:textId="77777777" w:rsidR="00640610" w:rsidRDefault="00640610" w:rsidP="00640610">
      <w:pPr>
        <w:pStyle w:val="Heading4"/>
      </w:pPr>
      <w:r>
        <w:t xml:space="preserve">At the heart of the liberatory subject on whose behalf the affirmative advocates is an unwavering anti-black stance that sutures the very being of that subject through its investment in and distancing from the violence beyond the limit levied on black folks. </w:t>
      </w:r>
    </w:p>
    <w:p w14:paraId="76F38E0B" w14:textId="77777777" w:rsidR="00640610" w:rsidRPr="00117B70" w:rsidRDefault="00640610" w:rsidP="00640610">
      <w:r w:rsidRPr="00491FAA">
        <w:rPr>
          <w:rStyle w:val="Style13ptBold"/>
        </w:rPr>
        <w:t>Wilderson ’10</w:t>
      </w:r>
      <w:r>
        <w:t xml:space="preserve"> </w:t>
      </w:r>
      <w:r w:rsidRPr="00491FAA">
        <w:t>FRANK B. WILDERSON 2010(Professor of African America Studies and Drama at UC Irvine, Red White and Black)</w:t>
      </w:r>
    </w:p>
    <w:p w14:paraId="789D3441" w14:textId="77777777" w:rsidR="00640610" w:rsidRPr="00491FAA" w:rsidRDefault="00640610" w:rsidP="00640610">
      <w:pPr>
        <w:rPr>
          <w:sz w:val="16"/>
        </w:rPr>
      </w:pPr>
      <w:r w:rsidRPr="00491FAA">
        <w:rPr>
          <w:rStyle w:val="StyleUnderline"/>
        </w:rPr>
        <w:t xml:space="preserve">"Motherhood as female birthright," Spillers recalls, "is outraged, is denied [Black women] at the very same time that it becomes the founding term for [White women's] human and social enactment." </w:t>
      </w:r>
      <w:r w:rsidRPr="00491FAA">
        <w:rPr>
          <w:sz w:val="16"/>
        </w:rPr>
        <w:t xml:space="preserve">Spillers reinforces this point when she says that </w:t>
      </w:r>
      <w:r w:rsidRPr="00491FAA">
        <w:rPr>
          <w:rStyle w:val="StyleUnderline"/>
        </w:rPr>
        <w:t>for the Black woman "mother' and enslavement' are indistinct categories," synonymous elements which define "a cultural situation that is father-lacking."</w:t>
      </w:r>
      <w:r w:rsidRPr="00491FAA">
        <w:rPr>
          <w:sz w:val="16"/>
        </w:rPr>
        <w:t xml:space="preserve"> Fortunati understands the sexual rubric differently, writing, "</w:t>
      </w:r>
      <w:r w:rsidRPr="00491FAA">
        <w:rPr>
          <w:rStyle w:val="StyleUnderline"/>
        </w:rPr>
        <w:t xml:space="preserve">Within reproduction, the exchange [of labor power] takes place on three different levels. It, too, is an exchange of nonequivalents between unequals, but it does not appear even formally as an exchange that is organized in a capitalist way. </w:t>
      </w:r>
      <w:r w:rsidRPr="00491FAA">
        <w:rPr>
          <w:sz w:val="16"/>
        </w:rPr>
        <w:t xml:space="preserve">Rather, it is an exchange that appears to take place between male workers and women, but in reality takes place between capital and women with male workers acting as the intermediaries."31 For Fortunati, capital has the female subject ensconced within a symbolic illusion in which it appears that the reproductive subject (mother/wife) confronts the productive subject (father/husband) when in fact they are both productive subjects confronted by capital. And </w:t>
      </w:r>
      <w:r w:rsidRPr="00491FAA">
        <w:rPr>
          <w:rStyle w:val="StyleUnderline"/>
        </w:rPr>
        <w:t>the sooner they both realize it, the sooner they can get on with the workers' revolution. The same counterhegemonic, antiillusionary tactics that animate social movement theory and alternative cinema are implied in Fortunati's analysis.</w:t>
      </w:r>
      <w:r w:rsidRPr="00491FAA">
        <w:rPr>
          <w:sz w:val="16"/>
        </w:rPr>
        <w:t xml:space="preserve"> However, </w:t>
      </w:r>
      <w:r w:rsidRPr="00491FAA">
        <w:rPr>
          <w:rStyle w:val="StyleUnderline"/>
        </w:rPr>
        <w:t>gratuitous violence relegates the Slave to the taxonomy, the list of things. That is, it reduces the Slave to an object.</w:t>
      </w:r>
      <w:r w:rsidRPr="00491FAA">
        <w:rPr>
          <w:sz w:val="16"/>
        </w:rPr>
        <w:t xml:space="preserve"> Motherhood, fatherhood, and gender differentiations can only be sustained in the taxonomy of subjects. A reading of Italian feminist thought through Spillers reminds us that the foundation of all </w:t>
      </w:r>
      <w:r w:rsidRPr="00491FAA">
        <w:rPr>
          <w:rStyle w:val="StyleUnderline"/>
        </w:rPr>
        <w:t>White feminist thought maintains its coherence not primarily through a conscious understanding of how the White female body is exploited, but through the unconscious libidinal understanding that, no matter how bad exploitation becomes, the White body can never fall prey to accumulation and fungibility: "Simple enough one has only not to be a nigger."</w:t>
      </w:r>
      <w:r w:rsidRPr="00491FAA">
        <w:rPr>
          <w:sz w:val="16"/>
        </w:rPr>
        <w:t xml:space="preserve">32 In this way, </w:t>
      </w:r>
      <w:r w:rsidRPr="00491FAA">
        <w:rPr>
          <w:rStyle w:val="StyleUnderline"/>
        </w:rPr>
        <w:t>the most radical White politics function as the patrols did during slavery. Like the grand emancipatory rhetoric of the American Revolution, White feminism is inessential to and parasitic on the grammar of Bush Mama's suffering.</w:t>
      </w:r>
      <w:r w:rsidRPr="00491FAA">
        <w:rPr>
          <w:sz w:val="16"/>
        </w:rPr>
        <w:t xml:space="preserve"> </w:t>
      </w:r>
      <w:r w:rsidRPr="00491FAA">
        <w:rPr>
          <w:rStyle w:val="StyleUnderline"/>
        </w:rPr>
        <w:t>It polices and crowds out Dorothy's and Bukhari-Alston's ethical dilemmas because its emancipatory imperative is predicated on a refusal to relinquish its body to the ripped-apartness of Bush Mama's Black flesh.</w:t>
      </w:r>
      <w:r w:rsidRPr="00491FAA">
        <w:rPr>
          <w:sz w:val="16"/>
        </w:rPr>
        <w:t xml:space="preserve"> For Black people, the structure of </w:t>
      </w:r>
      <w:r w:rsidRPr="00491FAA">
        <w:rPr>
          <w:rStyle w:val="StyleUnderline"/>
        </w:rPr>
        <w:t>essential antagonisms cannot be attributed, as Fortunati attributes it, to the illusory nature of the reproductive sphere (laws like STEP incarcerate "Black home" with scare quotes) where the woman's subordination to patriarchal capital is brought on by the illusory mystification of her mother-to-child, wife-to-husband relations (mystified and illusory because, as Fortunati would have it, the objective conditions of the woman's oppression stem from the fact that her waged relation to capital is hidden by capital).</w:t>
      </w:r>
      <w:r w:rsidRPr="00491FAA">
        <w:rPr>
          <w:sz w:val="16"/>
        </w:rPr>
        <w:t xml:space="preserve"> </w:t>
      </w:r>
      <w:r w:rsidRPr="00491FAA">
        <w:rPr>
          <w:rStyle w:val="StyleUnderline"/>
        </w:rPr>
        <w:t>On the contrary, the ontological core of Black suffering is not lost in a labyrinth of production posing as a reproduction posing as natural motherhood.</w:t>
      </w:r>
      <w:r w:rsidRPr="00491FAA">
        <w:rPr>
          <w:sz w:val="16"/>
        </w:rPr>
        <w:t xml:space="preserve"> Nor, at the core of Black suffering, is the Black woman's (or man's) ontology erroneously gendered by patriarchal castration fears and masculine desire as in an Oedipal drama. For the production of Black suffering, as Spillers notes, no such hall of mirrors is necessary: "</w:t>
      </w:r>
      <w:r w:rsidRPr="00491FAA">
        <w:rPr>
          <w:rStyle w:val="StyleUnderline"/>
        </w:rPr>
        <w:t>Gender, or sex-role assignation or the clear differentiation of sexual stuff, sustained elsewhere in the culture [i.e., available to White and non-Black women], does not emerge for the African-American female in this historic instance [an "instance" which Spiller reminds us spans from the Middle Passage to the Moynihan Report to the present] except indirectly, except as a way to reinforce through the process of birthing 'the reproduction of the relations of production.'</w:t>
      </w:r>
      <w:r w:rsidRPr="00491FAA">
        <w:rPr>
          <w:sz w:val="16"/>
        </w:rPr>
        <w:t xml:space="preserve">" Spillers goes on to acknowledge the symmetry between the Black woman and Fortunati's working-class mother/wife, in that the birthing process is indeed one of the first steps in the reproduction of the relations of production. In other words, like </w:t>
      </w:r>
      <w:r w:rsidRPr="00491FAA">
        <w:rPr>
          <w:rStyle w:val="StyleUnderline"/>
        </w:rPr>
        <w:t>White mothers, Black mothers, if they can be called mothers, can also help Black babies reproduce both themselves and the values and behavior patterns necessary to maintain civil society's system of hierarchy.</w:t>
      </w:r>
      <w:r w:rsidRPr="00491FAA">
        <w:rPr>
          <w:sz w:val="16"/>
        </w:rPr>
        <w:t xml:space="preserve"> But Spillers steadfastly insists that although Black CINEMATIC UNREST 137 "mothers" indeed experience the same "naturalized" attachments to their children (and to their partners) as mothers of the working class, </w:t>
      </w:r>
      <w:r w:rsidRPr="00491FAA">
        <w:rPr>
          <w:rStyle w:val="StyleUnderline"/>
        </w:rPr>
        <w:t xml:space="preserve">the Black woman cannot "claim her child."33 Black children do not belong to Black mothers (or fathers), just as Black men and women don't belong to, and thus cannot claim, each other: flesh is always already claimed by direct relations of force. </w:t>
      </w:r>
      <w:r w:rsidRPr="00491FAA">
        <w:rPr>
          <w:sz w:val="16"/>
        </w:rPr>
        <w:t xml:space="preserve">As a result, the conflicts that arise between the disparate ideological elements within civil society (i.e., </w:t>
      </w:r>
      <w:r w:rsidRPr="00491FAA">
        <w:rPr>
          <w:rStyle w:val="StyleUnderline"/>
        </w:rPr>
        <w:t>the White Left and the White Right) ultimately strengthen White solidarity within the libidinal economy.</w:t>
      </w:r>
      <w:r w:rsidRPr="00491FAA">
        <w:rPr>
          <w:sz w:val="16"/>
        </w:rPr>
        <w:t xml:space="preserve"> The greater the intensity of the conflict, the more intense the unconscious reminder of what they can all agree on: that bodily reification and mutilation is not one of their dilemmas. </w:t>
      </w:r>
      <w:r w:rsidRPr="00491FAA">
        <w:rPr>
          <w:rStyle w:val="StyleUnderline"/>
        </w:rPr>
        <w:t>It's a Black thing. And when this unconscious agreement is made available to speech and therefore becomes conscious, it is displaced onto a myriad of investments—one may call it environmentalism, multiculturalism, pacifism, or feminism, but I call it anti-Black policing.</w:t>
      </w:r>
      <w:r w:rsidRPr="00491FAA">
        <w:rPr>
          <w:sz w:val="16"/>
        </w:rPr>
        <w:t xml:space="preserve"> </w:t>
      </w:r>
    </w:p>
    <w:p w14:paraId="30EEE0A5" w14:textId="77777777" w:rsidR="00640610" w:rsidRPr="00640610" w:rsidRDefault="00640610" w:rsidP="00640610">
      <w:pPr>
        <w:jc w:val="center"/>
        <w:rPr>
          <w:sz w:val="8"/>
        </w:rPr>
      </w:pPr>
    </w:p>
    <w:p w14:paraId="18D87456" w14:textId="77777777" w:rsidR="00C969C5" w:rsidRPr="00B50C3A" w:rsidRDefault="00C969C5" w:rsidP="00C969C5">
      <w:pPr>
        <w:pStyle w:val="Heading2"/>
        <w:spacing w:line="240" w:lineRule="auto"/>
        <w:rPr>
          <w:color w:val="000000" w:themeColor="text1"/>
        </w:rPr>
      </w:pPr>
      <w:r w:rsidRPr="00B50C3A">
        <w:rPr>
          <w:color w:val="000000" w:themeColor="text1"/>
        </w:rPr>
        <w:t>Indigenous</w:t>
      </w:r>
    </w:p>
    <w:p w14:paraId="42F3C1FC"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There is an ontological difference between slavery and colonialism – we must prefigure slavery in order to understand the ways in which whiteness has dispossessed the Savage – the concept of the law is irredeemable once properly understood for black agency is only ever conceivably legal when it is criminal – the struggle for indigenous liberation is always appropriative of black struggle in a violent analogization that erases black agency</w:t>
      </w:r>
    </w:p>
    <w:p w14:paraId="1C65C9F9" w14:textId="77777777" w:rsidR="00C969C5" w:rsidRPr="00B50C3A" w:rsidRDefault="00C969C5" w:rsidP="00C969C5">
      <w:pPr>
        <w:tabs>
          <w:tab w:val="left" w:pos="4334"/>
        </w:tabs>
        <w:spacing w:line="240" w:lineRule="auto"/>
        <w:rPr>
          <w:rStyle w:val="Style13ptBold"/>
          <w:b w:val="0"/>
          <w:color w:val="000000" w:themeColor="text1"/>
        </w:rPr>
      </w:pPr>
      <w:r w:rsidRPr="00B50C3A">
        <w:rPr>
          <w:rStyle w:val="Style13ptBold"/>
          <w:color w:val="000000" w:themeColor="text1"/>
          <w:u w:val="single"/>
        </w:rPr>
        <w:t>Sexton 10</w:t>
      </w:r>
      <w:r w:rsidRPr="00B50C3A">
        <w:rPr>
          <w:rStyle w:val="FootnoteReference"/>
          <w:b/>
          <w:color w:val="000000" w:themeColor="text1"/>
          <w:u w:val="single"/>
        </w:rPr>
        <w:footnoteReference w:id="17"/>
      </w:r>
    </w:p>
    <w:p w14:paraId="08021EBE" w14:textId="77777777" w:rsidR="00C969C5" w:rsidRPr="00B50C3A" w:rsidRDefault="00C969C5" w:rsidP="00C969C5">
      <w:pPr>
        <w:spacing w:line="240" w:lineRule="auto"/>
        <w:rPr>
          <w:color w:val="000000" w:themeColor="text1"/>
          <w:sz w:val="8"/>
        </w:rPr>
      </w:pPr>
      <w:r w:rsidRPr="00B50C3A">
        <w:rPr>
          <w:color w:val="000000" w:themeColor="text1"/>
          <w:sz w:val="8"/>
        </w:rPr>
        <w:t xml:space="preserve">That is to say, </w:t>
      </w:r>
      <w:r w:rsidRPr="00B50C3A">
        <w:rPr>
          <w:rStyle w:val="StyleUnderline"/>
          <w:color w:val="000000" w:themeColor="text1"/>
        </w:rPr>
        <w:t>in the debate about the colonial</w:t>
      </w:r>
      <w:r w:rsidRPr="00B50C3A">
        <w:rPr>
          <w:color w:val="000000" w:themeColor="text1"/>
          <w:sz w:val="8"/>
        </w:rPr>
        <w:t xml:space="preserve"> policy of </w:t>
      </w:r>
      <w:r w:rsidRPr="00B50C3A">
        <w:rPr>
          <w:rStyle w:val="StyleUnderline"/>
          <w:color w:val="000000" w:themeColor="text1"/>
        </w:rPr>
        <w:t>assimilation</w:t>
      </w:r>
      <w:r w:rsidRPr="00B50C3A">
        <w:rPr>
          <w:color w:val="000000" w:themeColor="text1"/>
          <w:sz w:val="8"/>
        </w:rPr>
        <w:t xml:space="preserve"> and its discontents, a debate in which Mannoni and Fanon intervene respectively, </w:t>
      </w:r>
      <w:r w:rsidRPr="00B50C3A">
        <w:rPr>
          <w:rStyle w:val="StyleUnderline"/>
          <w:color w:val="000000" w:themeColor="text1"/>
          <w:sz w:val="8"/>
          <w:u w:val="none"/>
        </w:rPr>
        <w:t xml:space="preserve">it is </w:t>
      </w:r>
      <w:r w:rsidRPr="00B50C3A">
        <w:rPr>
          <w:rStyle w:val="Emphasis"/>
          <w:color w:val="000000" w:themeColor="text1"/>
        </w:rPr>
        <w:t>slavery</w:t>
      </w:r>
      <w:r w:rsidRPr="00B50C3A">
        <w:rPr>
          <w:color w:val="000000" w:themeColor="text1"/>
          <w:sz w:val="8"/>
        </w:rPr>
        <w:t xml:space="preserve"> and the particular freedom struggle it engenders </w:t>
      </w:r>
      <w:r w:rsidRPr="00B50C3A">
        <w:rPr>
          <w:rStyle w:val="StyleUnderline"/>
          <w:color w:val="000000" w:themeColor="text1"/>
          <w:sz w:val="8"/>
          <w:u w:val="none"/>
        </w:rPr>
        <w:t xml:space="preserve">that </w:t>
      </w:r>
      <w:r w:rsidRPr="00B50C3A">
        <w:rPr>
          <w:rStyle w:val="StyleUnderline"/>
          <w:color w:val="000000" w:themeColor="text1"/>
        </w:rPr>
        <w:t xml:space="preserve">mark the critical difference. </w:t>
      </w:r>
      <w:r w:rsidRPr="00B50C3A">
        <w:rPr>
          <w:rStyle w:val="StyleUnderline"/>
          <w:color w:val="000000" w:themeColor="text1"/>
          <w:highlight w:val="cyan"/>
        </w:rPr>
        <w:t>Slavery</w:t>
      </w:r>
      <w:r w:rsidRPr="00B50C3A">
        <w:rPr>
          <w:rStyle w:val="StyleUnderline"/>
          <w:color w:val="000000" w:themeColor="text1"/>
          <w:sz w:val="8"/>
          <w:u w:val="none"/>
        </w:rPr>
        <w:t xml:space="preserve">: that which </w:t>
      </w:r>
      <w:r w:rsidRPr="00B50C3A">
        <w:rPr>
          <w:rStyle w:val="StyleUnderline"/>
          <w:color w:val="000000" w:themeColor="text1"/>
          <w:highlight w:val="cyan"/>
        </w:rPr>
        <w:t>reduces</w:t>
      </w:r>
      <w:r w:rsidRPr="00B50C3A">
        <w:rPr>
          <w:color w:val="000000" w:themeColor="text1"/>
          <w:sz w:val="8"/>
        </w:rPr>
        <w:t xml:space="preserve"> ‘colonial </w:t>
      </w:r>
      <w:r w:rsidRPr="00B50C3A">
        <w:rPr>
          <w:rStyle w:val="StyleUnderline"/>
          <w:color w:val="000000" w:themeColor="text1"/>
          <w:highlight w:val="cyan"/>
        </w:rPr>
        <w:t>peoples to a molten state</w:t>
      </w:r>
      <w:r w:rsidRPr="00B50C3A">
        <w:rPr>
          <w:rStyle w:val="StyleUnderline"/>
          <w:color w:val="000000" w:themeColor="text1"/>
          <w:sz w:val="8"/>
          <w:u w:val="none"/>
        </w:rPr>
        <w:t xml:space="preserve">’ uniquely </w:t>
      </w:r>
      <w:r w:rsidRPr="00B50C3A">
        <w:rPr>
          <w:rStyle w:val="StyleUnderline"/>
          <w:color w:val="000000" w:themeColor="text1"/>
        </w:rPr>
        <w:t>enabling</w:t>
      </w:r>
      <w:r w:rsidRPr="00B50C3A">
        <w:rPr>
          <w:color w:val="000000" w:themeColor="text1"/>
          <w:sz w:val="8"/>
        </w:rPr>
        <w:t xml:space="preserve"> the metropolitan </w:t>
      </w:r>
      <w:r w:rsidRPr="00B50C3A">
        <w:rPr>
          <w:rStyle w:val="StyleUnderline"/>
          <w:color w:val="000000" w:themeColor="text1"/>
        </w:rPr>
        <w:t>power ‘to pour them into a</w:t>
      </w:r>
      <w:r w:rsidRPr="00B50C3A">
        <w:rPr>
          <w:rStyle w:val="StyleUnderline"/>
          <w:color w:val="000000" w:themeColor="text1"/>
          <w:sz w:val="8"/>
          <w:u w:val="none"/>
        </w:rPr>
        <w:t xml:space="preserve"> new </w:t>
      </w:r>
      <w:r w:rsidRPr="00B50C3A">
        <w:rPr>
          <w:rStyle w:val="StyleUnderline"/>
          <w:color w:val="000000" w:themeColor="text1"/>
        </w:rPr>
        <w:t>mold’</w:t>
      </w:r>
      <w:r w:rsidRPr="00B50C3A">
        <w:rPr>
          <w:rStyle w:val="StyleUnderline"/>
          <w:color w:val="000000" w:themeColor="text1"/>
          <w:sz w:val="8"/>
          <w:u w:val="none"/>
        </w:rPr>
        <w:t xml:space="preserve">, a process in which </w:t>
      </w:r>
      <w:r w:rsidRPr="00B50C3A">
        <w:rPr>
          <w:rStyle w:val="StyleUnderline"/>
          <w:color w:val="000000" w:themeColor="text1"/>
        </w:rPr>
        <w:t xml:space="preserve">‘the personality of </w:t>
      </w:r>
      <w:r w:rsidRPr="00B50C3A">
        <w:rPr>
          <w:rStyle w:val="StyleUnderline"/>
          <w:color w:val="000000" w:themeColor="text1"/>
          <w:highlight w:val="cyan"/>
        </w:rPr>
        <w:t>the native is</w:t>
      </w:r>
      <w:r w:rsidRPr="00B50C3A">
        <w:rPr>
          <w:rStyle w:val="StyleUnderline"/>
          <w:color w:val="000000" w:themeColor="text1"/>
          <w:sz w:val="8"/>
          <w:u w:val="none"/>
        </w:rPr>
        <w:t xml:space="preserve"> first </w:t>
      </w:r>
      <w:r w:rsidRPr="00B50C3A">
        <w:rPr>
          <w:rStyle w:val="StyleUnderline"/>
          <w:color w:val="000000" w:themeColor="text1"/>
          <w:highlight w:val="cyan"/>
        </w:rPr>
        <w:t>destroyed through uprooting</w:t>
      </w:r>
      <w:r w:rsidRPr="00B50C3A">
        <w:rPr>
          <w:rStyle w:val="StyleUnderline"/>
          <w:color w:val="000000" w:themeColor="text1"/>
        </w:rPr>
        <w:t>, enslavement</w:t>
      </w:r>
      <w:r w:rsidRPr="00B50C3A">
        <w:rPr>
          <w:rStyle w:val="StyleUnderline"/>
          <w:color w:val="000000" w:themeColor="text1"/>
          <w:sz w:val="8"/>
          <w:u w:val="none"/>
        </w:rPr>
        <w:t xml:space="preserve">, and the collapse of the social structure’ </w:t>
      </w:r>
      <w:r w:rsidRPr="00B50C3A">
        <w:rPr>
          <w:color w:val="000000" w:themeColor="text1"/>
          <w:sz w:val="8"/>
        </w:rPr>
        <w:t xml:space="preserve">(Mannoni 1990: 27). For Mannoni, ‘assimilation is only practicable where an individual has been isolated from his group, wrenched from his environment and transplanted else- where’ (Mannoni 1990: 27, emphasis added). Fanon’s historical materialist redaction of Mannoni’s psychology of the colonial relation is to refuse the latter’s projection of the ‘affective disorders’ produced by colonization into a pre-colonial cultural eternity. Not so much, perhaps, because such projection would have the Malagasy desire her own colonizer (like the Inca who Mannoni suggests desires her own conquistador in an earlier historical period), but because the contradictions of colonization might provide an even more problematic recommendation for ‘the introduction of slavery’ (Mannoni 1990: 27). </w:t>
      </w:r>
      <w:r w:rsidRPr="00B50C3A">
        <w:rPr>
          <w:rStyle w:val="StyleUnderline"/>
          <w:color w:val="000000" w:themeColor="text1"/>
        </w:rPr>
        <w:t>To suffer the</w:t>
      </w:r>
      <w:r w:rsidRPr="00B50C3A">
        <w:rPr>
          <w:rStyle w:val="StyleUnderline"/>
          <w:color w:val="000000" w:themeColor="text1"/>
          <w:sz w:val="8"/>
          <w:u w:val="none"/>
        </w:rPr>
        <w:t xml:space="preserve"> loss of political sovereignty</w:t>
      </w:r>
      <w:r w:rsidRPr="00B50C3A">
        <w:rPr>
          <w:color w:val="000000" w:themeColor="text1"/>
          <w:sz w:val="8"/>
        </w:rPr>
        <w:t xml:space="preserve">, the exploitation of labor, </w:t>
      </w:r>
      <w:r w:rsidRPr="00B50C3A">
        <w:rPr>
          <w:rStyle w:val="StyleUnderline"/>
          <w:color w:val="000000" w:themeColor="text1"/>
          <w:sz w:val="8"/>
          <w:u w:val="none"/>
        </w:rPr>
        <w:t>the</w:t>
      </w:r>
      <w:r w:rsidRPr="00B50C3A">
        <w:rPr>
          <w:rStyle w:val="StyleUnderline"/>
          <w:color w:val="000000" w:themeColor="text1"/>
          <w:u w:val="none"/>
        </w:rPr>
        <w:t xml:space="preserve"> </w:t>
      </w:r>
      <w:r w:rsidRPr="00B50C3A">
        <w:rPr>
          <w:rStyle w:val="StyleUnderline"/>
          <w:color w:val="000000" w:themeColor="text1"/>
        </w:rPr>
        <w:t>dispossession of land</w:t>
      </w:r>
      <w:r w:rsidRPr="00B50C3A">
        <w:rPr>
          <w:color w:val="000000" w:themeColor="text1"/>
          <w:sz w:val="8"/>
        </w:rPr>
        <w:t xml:space="preserve"> and resources </w:t>
      </w:r>
      <w:r w:rsidRPr="00B50C3A">
        <w:rPr>
          <w:rStyle w:val="StyleUnderline"/>
          <w:color w:val="000000" w:themeColor="text1"/>
        </w:rPr>
        <w:t>is deplorable; yet,</w:t>
      </w:r>
      <w:r w:rsidRPr="00B50C3A">
        <w:rPr>
          <w:rStyle w:val="StyleUnderline"/>
          <w:color w:val="000000" w:themeColor="text1"/>
          <w:sz w:val="8"/>
          <w:u w:val="none"/>
        </w:rPr>
        <w:t xml:space="preserve"> we might say</w:t>
      </w:r>
      <w:r w:rsidRPr="00B50C3A">
        <w:rPr>
          <w:color w:val="000000" w:themeColor="text1"/>
          <w:sz w:val="8"/>
        </w:rPr>
        <w:t xml:space="preserve"> in this light that to suffer colonization is unenviable unless one is enslaved. One may not be free, but one is at least not enslaved. More simply, we might say of the colonized: </w:t>
      </w:r>
      <w:r w:rsidRPr="00B50C3A">
        <w:rPr>
          <w:rStyle w:val="Emphasis"/>
          <w:color w:val="000000" w:themeColor="text1"/>
          <w:highlight w:val="cyan"/>
        </w:rPr>
        <w:t>you may lose your motherland, but you will not ‘lose your mother’</w:t>
      </w:r>
      <w:r w:rsidRPr="00B50C3A">
        <w:rPr>
          <w:color w:val="000000" w:themeColor="text1"/>
          <w:sz w:val="8"/>
        </w:rPr>
        <w:t xml:space="preserve"> (Hartman 2007). </w:t>
      </w:r>
      <w:r w:rsidRPr="00B50C3A">
        <w:rPr>
          <w:rStyle w:val="StyleUnderline"/>
          <w:color w:val="000000" w:themeColor="text1"/>
          <w:sz w:val="8"/>
          <w:u w:val="none"/>
        </w:rPr>
        <w:t>The latter condition, the ‘</w:t>
      </w:r>
      <w:r w:rsidRPr="00B50C3A">
        <w:rPr>
          <w:rStyle w:val="StyleUnderline"/>
          <w:color w:val="000000" w:themeColor="text1"/>
          <w:highlight w:val="cyan"/>
        </w:rPr>
        <w:t>social death</w:t>
      </w:r>
      <w:r w:rsidRPr="00B50C3A">
        <w:rPr>
          <w:rStyle w:val="StyleUnderline"/>
          <w:color w:val="000000" w:themeColor="text1"/>
          <w:sz w:val="8"/>
          <w:highlight w:val="cyan"/>
          <w:u w:val="none"/>
        </w:rPr>
        <w:t>’</w:t>
      </w:r>
      <w:r w:rsidRPr="00B50C3A">
        <w:rPr>
          <w:color w:val="000000" w:themeColor="text1"/>
          <w:sz w:val="8"/>
        </w:rPr>
        <w:t xml:space="preserve"> under which kinship is denied entirely by the force of law, </w:t>
      </w:r>
      <w:r w:rsidRPr="00B50C3A">
        <w:rPr>
          <w:rStyle w:val="StyleUnderline"/>
          <w:color w:val="000000" w:themeColor="text1"/>
          <w:highlight w:val="cyan"/>
        </w:rPr>
        <w:t>is reserved for</w:t>
      </w:r>
      <w:r w:rsidRPr="00B50C3A">
        <w:rPr>
          <w:color w:val="000000" w:themeColor="text1"/>
          <w:sz w:val="8"/>
        </w:rPr>
        <w:t xml:space="preserve"> the ‘natal alienation’ and ‘genealogical isolation’ characterizing </w:t>
      </w:r>
      <w:r w:rsidRPr="00B50C3A">
        <w:rPr>
          <w:rStyle w:val="StyleUnderline"/>
          <w:color w:val="000000" w:themeColor="text1"/>
          <w:highlight w:val="cyan"/>
        </w:rPr>
        <w:t>slavery</w:t>
      </w:r>
      <w:r w:rsidRPr="00B50C3A">
        <w:rPr>
          <w:color w:val="000000" w:themeColor="text1"/>
          <w:sz w:val="8"/>
        </w:rPr>
        <w:t xml:space="preserve">. Here is Orlando Patterson, from his encyclopedic 1982 Slavery and Social Death: I prefer </w:t>
      </w:r>
      <w:r w:rsidRPr="00B50C3A">
        <w:rPr>
          <w:rStyle w:val="StyleUnderline"/>
          <w:color w:val="000000" w:themeColor="text1"/>
          <w:sz w:val="8"/>
          <w:u w:val="none"/>
        </w:rPr>
        <w:t xml:space="preserve">the term </w:t>
      </w:r>
      <w:r w:rsidRPr="00B50C3A">
        <w:rPr>
          <w:rStyle w:val="StyleUnderline"/>
          <w:color w:val="000000" w:themeColor="text1"/>
          <w:highlight w:val="cyan"/>
        </w:rPr>
        <w:t>‘natal alienation’</w:t>
      </w:r>
      <w:r w:rsidRPr="00B50C3A">
        <w:rPr>
          <w:color w:val="000000" w:themeColor="text1"/>
          <w:sz w:val="8"/>
        </w:rPr>
        <w:t xml:space="preserve"> because it goes directly to the heart of what is critical in the slave’s forced alienation, the loss of ties of birth in both ascending and descending generations. It also </w:t>
      </w:r>
      <w:r w:rsidRPr="00B50C3A">
        <w:rPr>
          <w:rStyle w:val="StyleUnderline"/>
          <w:color w:val="000000" w:themeColor="text1"/>
          <w:highlight w:val="cyan"/>
        </w:rPr>
        <w:t>has</w:t>
      </w:r>
      <w:r w:rsidRPr="00B50C3A">
        <w:rPr>
          <w:rStyle w:val="StyleUnderline"/>
          <w:color w:val="000000" w:themeColor="text1"/>
        </w:rPr>
        <w:t xml:space="preserve"> </w:t>
      </w:r>
      <w:r w:rsidRPr="00B50C3A">
        <w:rPr>
          <w:rStyle w:val="StyleUnderline"/>
          <w:color w:val="000000" w:themeColor="text1"/>
          <w:highlight w:val="cyan"/>
        </w:rPr>
        <w:t>the</w:t>
      </w:r>
      <w:r w:rsidRPr="00B50C3A">
        <w:rPr>
          <w:rStyle w:val="StyleUnderline"/>
          <w:color w:val="000000" w:themeColor="text1"/>
          <w:sz w:val="8"/>
          <w:u w:val="none"/>
        </w:rPr>
        <w:t xml:space="preserve"> important </w:t>
      </w:r>
      <w:r w:rsidRPr="00B50C3A">
        <w:rPr>
          <w:rStyle w:val="StyleUnderline"/>
          <w:color w:val="000000" w:themeColor="text1"/>
        </w:rPr>
        <w:t xml:space="preserve">nuance of a </w:t>
      </w:r>
      <w:r w:rsidRPr="00B50C3A">
        <w:rPr>
          <w:rStyle w:val="StyleUnderline"/>
          <w:color w:val="000000" w:themeColor="text1"/>
          <w:highlight w:val="cyan"/>
        </w:rPr>
        <w:t>loss of native status</w:t>
      </w:r>
      <w:r w:rsidRPr="00B50C3A">
        <w:rPr>
          <w:rStyle w:val="StyleUnderline"/>
          <w:color w:val="000000" w:themeColor="text1"/>
          <w:sz w:val="8"/>
          <w:u w:val="none"/>
        </w:rPr>
        <w:t xml:space="preserve">, of </w:t>
      </w:r>
      <w:r w:rsidRPr="00B50C3A">
        <w:rPr>
          <w:rStyle w:val="Emphasis"/>
          <w:color w:val="000000" w:themeColor="text1"/>
          <w:sz w:val="8"/>
          <w:u w:val="none"/>
        </w:rPr>
        <w:t>deracination</w:t>
      </w:r>
      <w:r w:rsidRPr="00B50C3A">
        <w:rPr>
          <w:rStyle w:val="StyleUnderline"/>
          <w:color w:val="000000" w:themeColor="text1"/>
          <w:sz w:val="8"/>
          <w:u w:val="none"/>
        </w:rPr>
        <w:t xml:space="preserve">. It was </w:t>
      </w:r>
      <w:r w:rsidRPr="00B50C3A">
        <w:rPr>
          <w:rStyle w:val="StyleUnderline"/>
          <w:color w:val="000000" w:themeColor="text1"/>
        </w:rPr>
        <w:t xml:space="preserve">this </w:t>
      </w:r>
      <w:r w:rsidRPr="00B50C3A">
        <w:rPr>
          <w:rStyle w:val="StyleUnderline"/>
          <w:color w:val="000000" w:themeColor="text1"/>
          <w:highlight w:val="cyan"/>
        </w:rPr>
        <w:t>alienation of the slave from</w:t>
      </w:r>
      <w:r w:rsidRPr="00B50C3A">
        <w:rPr>
          <w:color w:val="000000" w:themeColor="text1"/>
          <w:sz w:val="8"/>
        </w:rPr>
        <w:t xml:space="preserve"> all formal, legally enforceable </w:t>
      </w:r>
      <w:r w:rsidRPr="00B50C3A">
        <w:rPr>
          <w:rStyle w:val="StyleUnderline"/>
          <w:color w:val="000000" w:themeColor="text1"/>
          <w:highlight w:val="cyan"/>
        </w:rPr>
        <w:t>ties of ‘blood,’</w:t>
      </w:r>
      <w:r w:rsidRPr="00B50C3A">
        <w:rPr>
          <w:rStyle w:val="StyleUnderline"/>
          <w:color w:val="000000" w:themeColor="text1"/>
          <w:sz w:val="8"/>
          <w:u w:val="none"/>
        </w:rPr>
        <w:t xml:space="preserve"> and </w:t>
      </w:r>
      <w:r w:rsidRPr="00B50C3A">
        <w:rPr>
          <w:rStyle w:val="StyleUnderline"/>
          <w:color w:val="000000" w:themeColor="text1"/>
        </w:rPr>
        <w:t>from any attachment</w:t>
      </w:r>
      <w:r w:rsidRPr="00B50C3A">
        <w:rPr>
          <w:rStyle w:val="StyleUnderline"/>
          <w:color w:val="000000" w:themeColor="text1"/>
          <w:sz w:val="8"/>
          <w:u w:val="none"/>
        </w:rPr>
        <w:t xml:space="preserve"> to groups or localities other than those chosen</w:t>
      </w:r>
      <w:r w:rsidRPr="00B50C3A">
        <w:rPr>
          <w:color w:val="000000" w:themeColor="text1"/>
          <w:sz w:val="8"/>
        </w:rPr>
        <w:t xml:space="preserve"> for him [sic] </w:t>
      </w:r>
      <w:r w:rsidRPr="00B50C3A">
        <w:rPr>
          <w:rStyle w:val="StyleUnderline"/>
          <w:color w:val="000000" w:themeColor="text1"/>
          <w:sz w:val="8"/>
          <w:u w:val="none"/>
        </w:rPr>
        <w:t>by the master</w:t>
      </w:r>
      <w:r w:rsidRPr="00B50C3A">
        <w:rPr>
          <w:color w:val="000000" w:themeColor="text1"/>
          <w:sz w:val="8"/>
        </w:rPr>
        <w:t xml:space="preserve">, that gave the relation of slavery its peculiar value to the master. The slave was the ultimate human tool, as imprintable and as disposable as the master wished. And this was true, at least in theory, of all slaves, no matter how elevated. (Patterson 1982: 7–8) True even if elevated by the income and formal education of the mythic American middle class, the celebrity of a Hollywood icon, or the political position of the so-called Leader of the Free World. 4 The alienation and isolation of the slave is not only vertical, canceling ties to past and future generations and rendering thereby the notion of ‘descen- dants of slaves’ as a strict oxymoron. It is also a horizontal prohibition, canceling ties to the slave’s contemporaries as well. Reduced to a tool, </w:t>
      </w:r>
      <w:r w:rsidRPr="00B50C3A">
        <w:rPr>
          <w:rStyle w:val="StyleUnderline"/>
          <w:color w:val="000000" w:themeColor="text1"/>
          <w:highlight w:val="cyan"/>
        </w:rPr>
        <w:t>the deracination of the slave</w:t>
      </w:r>
      <w:r w:rsidRPr="00B50C3A">
        <w:rPr>
          <w:color w:val="000000" w:themeColor="text1"/>
          <w:sz w:val="8"/>
          <w:highlight w:val="cyan"/>
        </w:rPr>
        <w:t>,</w:t>
      </w:r>
      <w:r w:rsidRPr="00B50C3A">
        <w:rPr>
          <w:color w:val="000000" w:themeColor="text1"/>
          <w:sz w:val="8"/>
        </w:rPr>
        <w:t xml:space="preserve"> as Mannoni and Fanon each note in their turn, </w:t>
      </w:r>
      <w:r w:rsidRPr="00B50C3A">
        <w:rPr>
          <w:rStyle w:val="StyleUnderline"/>
          <w:color w:val="000000" w:themeColor="text1"/>
          <w:highlight w:val="cyan"/>
        </w:rPr>
        <w:t>is</w:t>
      </w:r>
      <w:r w:rsidRPr="00B50C3A">
        <w:rPr>
          <w:rStyle w:val="StyleUnderline"/>
          <w:color w:val="000000" w:themeColor="text1"/>
          <w:sz w:val="8"/>
          <w:u w:val="none"/>
        </w:rPr>
        <w:t xml:space="preserve"> total, </w:t>
      </w:r>
      <w:r w:rsidRPr="00B50C3A">
        <w:rPr>
          <w:rStyle w:val="StyleUnderline"/>
          <w:color w:val="000000" w:themeColor="text1"/>
          <w:highlight w:val="cyan"/>
        </w:rPr>
        <w:t>more</w:t>
      </w:r>
      <w:r w:rsidRPr="00B50C3A">
        <w:rPr>
          <w:rStyle w:val="StyleUnderline"/>
          <w:color w:val="000000" w:themeColor="text1"/>
        </w:rPr>
        <w:t xml:space="preserve"> </w:t>
      </w:r>
      <w:r w:rsidRPr="00B50C3A">
        <w:rPr>
          <w:rStyle w:val="StyleUnderline"/>
          <w:color w:val="000000" w:themeColor="text1"/>
          <w:highlight w:val="cyan"/>
        </w:rPr>
        <w:t>fundamental</w:t>
      </w:r>
      <w:r w:rsidRPr="00B50C3A">
        <w:rPr>
          <w:rStyle w:val="StyleUnderline"/>
          <w:color w:val="000000" w:themeColor="text1"/>
          <w:sz w:val="8"/>
          <w:u w:val="none"/>
        </w:rPr>
        <w:t xml:space="preserve"> even </w:t>
      </w:r>
      <w:r w:rsidRPr="00B50C3A">
        <w:rPr>
          <w:rStyle w:val="StyleUnderline"/>
          <w:color w:val="000000" w:themeColor="text1"/>
          <w:highlight w:val="cyan"/>
        </w:rPr>
        <w:t>than the displacement of the colonized</w:t>
      </w:r>
      <w:r w:rsidRPr="00B50C3A">
        <w:rPr>
          <w:rStyle w:val="StyleUnderline"/>
          <w:color w:val="000000" w:themeColor="text1"/>
        </w:rPr>
        <w:t xml:space="preserve">, </w:t>
      </w:r>
      <w:r w:rsidRPr="00B50C3A">
        <w:rPr>
          <w:rStyle w:val="StyleUnderline"/>
          <w:color w:val="000000" w:themeColor="text1"/>
          <w:highlight w:val="cyan"/>
        </w:rPr>
        <w:t xml:space="preserve">whose status obtains in </w:t>
      </w:r>
      <w:r w:rsidRPr="00B50C3A">
        <w:rPr>
          <w:rStyle w:val="Emphasis"/>
          <w:color w:val="000000" w:themeColor="text1"/>
          <w:highlight w:val="cyan"/>
        </w:rPr>
        <w:t>a network of persecuted human relations</w:t>
      </w:r>
      <w:r w:rsidRPr="00B50C3A">
        <w:rPr>
          <w:rStyle w:val="Emphasis"/>
          <w:color w:val="000000" w:themeColor="text1"/>
        </w:rPr>
        <w:t xml:space="preserve"> rather than in a</w:t>
      </w:r>
      <w:r w:rsidRPr="00B50C3A">
        <w:rPr>
          <w:color w:val="000000" w:themeColor="text1"/>
          <w:sz w:val="8"/>
        </w:rPr>
        <w:t xml:space="preserve"> collection or </w:t>
      </w:r>
      <w:r w:rsidRPr="00B50C3A">
        <w:rPr>
          <w:rStyle w:val="Emphasis"/>
          <w:color w:val="000000" w:themeColor="text1"/>
        </w:rPr>
        <w:t>dispersal of</w:t>
      </w:r>
      <w:r w:rsidRPr="00B50C3A">
        <w:rPr>
          <w:color w:val="000000" w:themeColor="text1"/>
          <w:sz w:val="8"/>
        </w:rPr>
        <w:t xml:space="preserve"> a class of </w:t>
      </w:r>
      <w:r w:rsidRPr="00B50C3A">
        <w:rPr>
          <w:rStyle w:val="Emphasis"/>
          <w:color w:val="000000" w:themeColor="text1"/>
        </w:rPr>
        <w:t>things</w:t>
      </w:r>
      <w:r w:rsidRPr="00B50C3A">
        <w:rPr>
          <w:color w:val="000000" w:themeColor="text1"/>
          <w:sz w:val="8"/>
        </w:rPr>
        <w:t>. Crucially, this total deracination is strictly correlative to the ‘absolute submission mandated by [slave] law’ discussed rigorously in Saidiya Hartman’s 1997 Scenes of Subjection</w:t>
      </w:r>
      <w:r w:rsidRPr="00B50C3A">
        <w:rPr>
          <w:color w:val="000000" w:themeColor="text1"/>
          <w:sz w:val="8"/>
          <w:highlight w:val="cyan"/>
        </w:rPr>
        <w:t xml:space="preserve">: </w:t>
      </w:r>
      <w:r w:rsidRPr="00B50C3A">
        <w:rPr>
          <w:rStyle w:val="StyleUnderline"/>
          <w:color w:val="000000" w:themeColor="text1"/>
          <w:highlight w:val="cyan"/>
        </w:rPr>
        <w:t>the slave</w:t>
      </w:r>
      <w:r w:rsidRPr="00B50C3A">
        <w:rPr>
          <w:rStyle w:val="StyleUnderline"/>
          <w:color w:val="000000" w:themeColor="text1"/>
          <w:sz w:val="8"/>
          <w:u w:val="none"/>
        </w:rPr>
        <w:t xml:space="preserve"> estate </w:t>
      </w:r>
      <w:r w:rsidRPr="00B50C3A">
        <w:rPr>
          <w:rStyle w:val="StyleUnderline"/>
          <w:color w:val="000000" w:themeColor="text1"/>
          <w:highlight w:val="cyan"/>
        </w:rPr>
        <w:t>is the</w:t>
      </w:r>
      <w:r w:rsidRPr="00B50C3A">
        <w:rPr>
          <w:rStyle w:val="StyleUnderline"/>
          <w:color w:val="000000" w:themeColor="text1"/>
        </w:rPr>
        <w:t xml:space="preserve"> most perfect </w:t>
      </w:r>
      <w:r w:rsidRPr="00B50C3A">
        <w:rPr>
          <w:rStyle w:val="StyleUnderline"/>
          <w:color w:val="000000" w:themeColor="text1"/>
          <w:highlight w:val="cyan"/>
        </w:rPr>
        <w:t>example of the space of</w:t>
      </w:r>
      <w:r w:rsidRPr="00B50C3A">
        <w:rPr>
          <w:rStyle w:val="StyleUnderline"/>
          <w:color w:val="000000" w:themeColor="text1"/>
          <w:sz w:val="8"/>
          <w:u w:val="none"/>
        </w:rPr>
        <w:t xml:space="preserve"> purely formal </w:t>
      </w:r>
      <w:r w:rsidRPr="00B50C3A">
        <w:rPr>
          <w:rStyle w:val="StyleUnderline"/>
          <w:color w:val="000000" w:themeColor="text1"/>
          <w:highlight w:val="cyan"/>
        </w:rPr>
        <w:t>obedience defining the jurisdictional field of sovereignty</w:t>
      </w:r>
      <w:r w:rsidRPr="00B50C3A">
        <w:rPr>
          <w:color w:val="000000" w:themeColor="text1"/>
          <w:sz w:val="8"/>
        </w:rPr>
        <w:t xml:space="preserve"> (Agamben 2000). </w:t>
      </w:r>
      <w:r w:rsidRPr="00B50C3A">
        <w:rPr>
          <w:rStyle w:val="StyleUnderline"/>
          <w:color w:val="000000" w:themeColor="text1"/>
        </w:rPr>
        <w:t xml:space="preserve">Because </w:t>
      </w:r>
      <w:r w:rsidRPr="00B50C3A">
        <w:rPr>
          <w:rStyle w:val="StyleUnderline"/>
          <w:color w:val="000000" w:themeColor="text1"/>
          <w:highlight w:val="cyan"/>
        </w:rPr>
        <w:t>the forced submission of the slave is absolute</w:t>
      </w:r>
      <w:r w:rsidRPr="00B50C3A">
        <w:rPr>
          <w:rStyle w:val="StyleUnderline"/>
          <w:color w:val="000000" w:themeColor="text1"/>
        </w:rPr>
        <w:t>, any signs</w:t>
      </w:r>
      <w:r w:rsidRPr="00B50C3A">
        <w:rPr>
          <w:rStyle w:val="StyleUnderline"/>
          <w:color w:val="000000" w:themeColor="text1"/>
          <w:sz w:val="8"/>
          <w:u w:val="none"/>
        </w:rPr>
        <w:t xml:space="preserve"> whatsoever </w:t>
      </w:r>
      <w:r w:rsidRPr="00B50C3A">
        <w:rPr>
          <w:rStyle w:val="StyleUnderline"/>
          <w:color w:val="000000" w:themeColor="text1"/>
        </w:rPr>
        <w:t>of</w:t>
      </w:r>
      <w:r w:rsidRPr="00B50C3A">
        <w:rPr>
          <w:rStyle w:val="StyleUnderline"/>
          <w:color w:val="000000" w:themeColor="text1"/>
          <w:sz w:val="8"/>
          <w:u w:val="none"/>
        </w:rPr>
        <w:t xml:space="preserve"> ‘reasoning … intent and </w:t>
      </w:r>
      <w:r w:rsidRPr="00B50C3A">
        <w:rPr>
          <w:rStyle w:val="StyleUnderline"/>
          <w:color w:val="000000" w:themeColor="text1"/>
        </w:rPr>
        <w:t>rationality</w:t>
      </w:r>
      <w:r w:rsidRPr="00B50C3A">
        <w:rPr>
          <w:rStyle w:val="StyleUnderline"/>
          <w:color w:val="000000" w:themeColor="text1"/>
          <w:sz w:val="8"/>
          <w:u w:val="none"/>
        </w:rPr>
        <w:t xml:space="preserve">’ </w:t>
      </w:r>
      <w:r w:rsidRPr="00B50C3A">
        <w:rPr>
          <w:rStyle w:val="StyleUnderline"/>
          <w:color w:val="000000" w:themeColor="text1"/>
        </w:rPr>
        <w:t>are recognized ‘solely in the context of</w:t>
      </w:r>
      <w:r w:rsidRPr="00B50C3A">
        <w:rPr>
          <w:color w:val="000000" w:themeColor="text1"/>
          <w:sz w:val="8"/>
        </w:rPr>
        <w:t xml:space="preserve"> criminal liability’. That is, ‘</w:t>
      </w:r>
      <w:r w:rsidRPr="00B50C3A">
        <w:rPr>
          <w:rStyle w:val="StyleUnderline"/>
          <w:color w:val="000000" w:themeColor="text1"/>
        </w:rPr>
        <w:t>the slave’s will [is] acknowledged only as it [is] prohibited</w:t>
      </w:r>
      <w:r w:rsidRPr="00B50C3A">
        <w:rPr>
          <w:rStyle w:val="StyleUnderline"/>
          <w:color w:val="000000" w:themeColor="text1"/>
          <w:sz w:val="8"/>
          <w:u w:val="none"/>
        </w:rPr>
        <w:t xml:space="preserve"> or punished’</w:t>
      </w:r>
      <w:r w:rsidRPr="00B50C3A">
        <w:rPr>
          <w:color w:val="000000" w:themeColor="text1"/>
          <w:sz w:val="8"/>
        </w:rPr>
        <w:t xml:space="preserve"> (Hartman 1997: 82, emphasis added). A criminal will, a criminal reasoning, a criminal intent, </w:t>
      </w:r>
      <w:r w:rsidRPr="00B50C3A">
        <w:rPr>
          <w:rStyle w:val="StyleUnderline"/>
          <w:color w:val="000000" w:themeColor="text1"/>
          <w:sz w:val="8"/>
          <w:u w:val="none"/>
        </w:rPr>
        <w:t>a criminal rationality</w:t>
      </w:r>
      <w:r w:rsidRPr="00B50C3A">
        <w:rPr>
          <w:color w:val="000000" w:themeColor="text1"/>
          <w:sz w:val="8"/>
        </w:rPr>
        <w:t xml:space="preserve">: with these erstwhile human capacities construed as indices of culpability before the law, even the potentiality of slave resistance is rendered illegitimate and illegible a priori. </w:t>
      </w:r>
      <w:r w:rsidRPr="00B50C3A">
        <w:rPr>
          <w:rStyle w:val="StyleUnderline"/>
          <w:color w:val="000000" w:themeColor="text1"/>
        </w:rPr>
        <w:t>The disqualification of black resistance by the logic of racial slavery is not unrelated to the longstanding cross-racial phenomenon in which</w:t>
      </w:r>
      <w:r w:rsidRPr="00B50C3A">
        <w:rPr>
          <w:color w:val="000000" w:themeColor="text1"/>
          <w:sz w:val="8"/>
        </w:rPr>
        <w:t xml:space="preserve"> the white bourgeois and proletarian </w:t>
      </w:r>
      <w:r w:rsidRPr="00B50C3A">
        <w:rPr>
          <w:rStyle w:val="StyleUnderline"/>
          <w:color w:val="000000" w:themeColor="text1"/>
        </w:rPr>
        <w:t>revolutions</w:t>
      </w:r>
      <w:r w:rsidRPr="00B50C3A">
        <w:rPr>
          <w:color w:val="000000" w:themeColor="text1"/>
          <w:sz w:val="8"/>
        </w:rPr>
        <w:t xml:space="preserve"> on both sides of the Atlantic can </w:t>
      </w:r>
      <w:r w:rsidRPr="00B50C3A">
        <w:rPr>
          <w:rStyle w:val="StyleUnderline"/>
          <w:color w:val="000000" w:themeColor="text1"/>
        </w:rPr>
        <w:t>allegorize themselves as revolts against slavery, while the</w:t>
      </w:r>
      <w:r w:rsidRPr="00B50C3A">
        <w:rPr>
          <w:color w:val="000000" w:themeColor="text1"/>
          <w:sz w:val="8"/>
        </w:rPr>
        <w:t xml:space="preserve"> hemispheric </w:t>
      </w:r>
      <w:r w:rsidRPr="00B50C3A">
        <w:rPr>
          <w:rStyle w:val="StyleUnderline"/>
          <w:color w:val="000000" w:themeColor="text1"/>
        </w:rPr>
        <w:t>black struggle against actually existing slavery cannot authorize itself</w:t>
      </w:r>
      <w:r w:rsidRPr="00B50C3A">
        <w:rPr>
          <w:rStyle w:val="StyleUnderline"/>
          <w:color w:val="000000" w:themeColor="text1"/>
          <w:sz w:val="8"/>
          <w:u w:val="none"/>
        </w:rPr>
        <w:t xml:space="preserve"> literally </w:t>
      </w:r>
      <w:r w:rsidRPr="00B50C3A">
        <w:rPr>
          <w:rStyle w:val="StyleUnderline"/>
          <w:color w:val="000000" w:themeColor="text1"/>
        </w:rPr>
        <w:t>in those same terms</w:t>
      </w:r>
      <w:r w:rsidRPr="00B50C3A">
        <w:rPr>
          <w:rStyle w:val="StyleUnderline"/>
          <w:color w:val="000000" w:themeColor="text1"/>
          <w:sz w:val="8"/>
          <w:u w:val="none"/>
        </w:rPr>
        <w:t>. The latter must code itself as the apotheosis of the French and American revolutions</w:t>
      </w:r>
      <w:r w:rsidRPr="00B50C3A">
        <w:rPr>
          <w:color w:val="000000" w:themeColor="text1"/>
          <w:sz w:val="8"/>
        </w:rPr>
        <w:t xml:space="preserve"> (with their themes of Judeo-Christian deliverance) or, later, the Russian and Chinese revolutions (with their themes of secular messianic trans- formation) </w:t>
      </w:r>
      <w:r w:rsidRPr="00B50C3A">
        <w:rPr>
          <w:rStyle w:val="StyleUnderline"/>
          <w:color w:val="000000" w:themeColor="text1"/>
          <w:sz w:val="8"/>
          <w:u w:val="none"/>
        </w:rPr>
        <w:t>or</w:t>
      </w:r>
      <w:r w:rsidRPr="00B50C3A">
        <w:rPr>
          <w:color w:val="000000" w:themeColor="text1"/>
          <w:sz w:val="8"/>
        </w:rPr>
        <w:t xml:space="preserve">, later still, </w:t>
      </w:r>
      <w:r w:rsidRPr="00B50C3A">
        <w:rPr>
          <w:rStyle w:val="StyleUnderline"/>
          <w:color w:val="000000" w:themeColor="text1"/>
          <w:sz w:val="8"/>
          <w:u w:val="none"/>
        </w:rPr>
        <w:t>the broad anti-colonial movements</w:t>
      </w:r>
      <w:r w:rsidRPr="00B50C3A">
        <w:rPr>
          <w:rStyle w:val="StyleUnderline"/>
          <w:color w:val="000000" w:themeColor="text1"/>
          <w:u w:val="none"/>
        </w:rPr>
        <w:t xml:space="preserve"> </w:t>
      </w:r>
      <w:r w:rsidRPr="00B50C3A">
        <w:rPr>
          <w:rStyle w:val="StyleUnderline"/>
          <w:color w:val="000000" w:themeColor="text1"/>
          <w:sz w:val="8"/>
          <w:u w:val="none"/>
        </w:rPr>
        <w:t>in Africa, Asia, and Latin America of the mid-20th century (with their themes of indigenous reclamation and renaissance)</w:t>
      </w:r>
      <w:r w:rsidRPr="00B50C3A">
        <w:rPr>
          <w:color w:val="000000" w:themeColor="text1"/>
          <w:sz w:val="8"/>
        </w:rPr>
        <w:t xml:space="preserve">. 5 </w:t>
      </w:r>
      <w:r w:rsidRPr="00B50C3A">
        <w:rPr>
          <w:rStyle w:val="Emphasis"/>
          <w:color w:val="000000" w:themeColor="text1"/>
        </w:rPr>
        <w:t>One</w:t>
      </w:r>
      <w:r w:rsidRPr="00B50C3A">
        <w:rPr>
          <w:rStyle w:val="Emphasis"/>
          <w:color w:val="000000" w:themeColor="text1"/>
          <w:sz w:val="8"/>
          <w:u w:val="none"/>
        </w:rPr>
        <w:t xml:space="preserve"> of the defining </w:t>
      </w:r>
      <w:r w:rsidRPr="00B50C3A">
        <w:rPr>
          <w:rStyle w:val="Emphasis"/>
          <w:color w:val="000000" w:themeColor="text1"/>
        </w:rPr>
        <w:t>feature</w:t>
      </w:r>
      <w:r w:rsidRPr="00B50C3A">
        <w:rPr>
          <w:rStyle w:val="Emphasis"/>
          <w:color w:val="000000" w:themeColor="text1"/>
          <w:sz w:val="8"/>
          <w:u w:val="none"/>
        </w:rPr>
        <w:t xml:space="preserve">s </w:t>
      </w:r>
      <w:r w:rsidRPr="00B50C3A">
        <w:rPr>
          <w:rStyle w:val="Emphasis"/>
          <w:color w:val="000000" w:themeColor="text1"/>
        </w:rPr>
        <w:t>of</w:t>
      </w:r>
      <w:r w:rsidRPr="00B50C3A">
        <w:rPr>
          <w:rStyle w:val="Emphasis"/>
          <w:color w:val="000000" w:themeColor="text1"/>
          <w:u w:val="none"/>
        </w:rPr>
        <w:t xml:space="preserve"> </w:t>
      </w:r>
      <w:r w:rsidRPr="00B50C3A">
        <w:rPr>
          <w:rStyle w:val="Emphasis"/>
          <w:color w:val="000000" w:themeColor="text1"/>
          <w:sz w:val="8"/>
          <w:u w:val="none"/>
        </w:rPr>
        <w:t xml:space="preserve">contemporary political and intellectual culture </w:t>
      </w:r>
      <w:r w:rsidRPr="00B50C3A">
        <w:rPr>
          <w:rStyle w:val="Emphasis"/>
          <w:color w:val="000000" w:themeColor="text1"/>
        </w:rPr>
        <w:t>remains this metaphoric transfer that appropriates black suffering as the template for non-black grievances, while it misrecognizes the singularity of black struggles against racial slavery</w:t>
      </w:r>
      <w:r w:rsidRPr="00B50C3A">
        <w:rPr>
          <w:color w:val="000000" w:themeColor="text1"/>
          <w:sz w:val="8"/>
        </w:rPr>
        <w:t xml:space="preserve"> and what Loïc Wacquant calls its ‘functional surrogates’ or what Hartman terms its ‘afterlife’. Put differently, ‘the occult presence of racial slavery’ continues to haunt our political imagination: ‘nowhere, but nevertheless everywhere, a dead time which never arrives and does not stop arriving’ (Marriott 2007: xxi). Hartman’s notion of slavery’s afterlife and Wacquant’s theorization of slavery’s functional surrogates are two productive recent attempts to name the interminable terror of slavery, but we are still very much within the crisis of language – of thinking and feeling, seeing and hearing – that slavery provokes. Both scholars challenge the optimistic idea of a residual ‘legacy’ of slavery, precisely because it requires the untenable demarcation of an historic end in Emancipation. </w:t>
      </w:r>
      <w:r w:rsidRPr="00B50C3A">
        <w:rPr>
          <w:rStyle w:val="StyleUnderline"/>
          <w:color w:val="000000" w:themeColor="text1"/>
          <w:sz w:val="8"/>
          <w:u w:val="none"/>
        </w:rPr>
        <w:t>The relations of slavery live on</w:t>
      </w:r>
      <w:r w:rsidRPr="00B50C3A">
        <w:rPr>
          <w:color w:val="000000" w:themeColor="text1"/>
          <w:sz w:val="8"/>
        </w:rPr>
        <w:t xml:space="preserve">, Hartman might say, after the death knell of formal abolition, mutating into ‘the burdened individuality of freedom’.The functions of the chattel system are largely maintained,Wacquant might say, despite the efforts of Reconstruction, preserved in surrogate institutional form under Jim Crow, the ghetto, and the prison. Slavery lives on, it survives, despite the grand attempts on its institutional life forged by the international movements against slavery, segregation and mass imprisonment (Davis 2003). But what if slavery does not die, as it were, because it is immortal, but rather because it is non-mortal, because it has never lived, at least not in the psychic life of power? What if the source of slavery’s longevity is not its resilience in the face of opposition, but the obscurity of its existence? Not the accumulation of its political capital, but the illegibility of its grammar? On this account, for those that bear the mark of slavery – the trace of blackness – to speak is to sound off without foundation, to appear as a ghost on the threshold of the visible world, a spook retaining (only) the negative capacity to absent the presence,ornegatethewilltopresence,ofeveryclaimtohumanbeing,evenperhapsthefugi- tive movement of stolen life explored masterfully by Fred Moten (2008). We might rethink as well the very fruitful notion of ‘fugitive justice’ that shapes the prize-winning 2005 special issue of Representations on ‘Redress’. Co-editors Saidiya Hartman and Stephen Best are posing the right question: </w:t>
      </w:r>
      <w:r w:rsidRPr="00B50C3A">
        <w:rPr>
          <w:rStyle w:val="StyleUnderline"/>
          <w:color w:val="000000" w:themeColor="text1"/>
          <w:sz w:val="8"/>
          <w:u w:val="none"/>
        </w:rPr>
        <w:t>‘How does one compensate for centuries of violence that have as their consequence the impossibility of restoring a prior existence, of giving back what was taken, of repairing what was broken?</w:t>
      </w:r>
      <w:r w:rsidRPr="00B50C3A">
        <w:rPr>
          <w:b/>
          <w:color w:val="000000" w:themeColor="text1"/>
          <w:sz w:val="8"/>
        </w:rPr>
        <w:t>’</w:t>
      </w:r>
      <w:r w:rsidRPr="00B50C3A">
        <w:rPr>
          <w:color w:val="000000" w:themeColor="text1"/>
          <w:sz w:val="8"/>
        </w:rPr>
        <w:t xml:space="preserve"> (Hartman and Best 2005: 2) That is to say, they are thinking about ‘the question of slavery in terms of the incomplete nature of abolition’, ‘the contemporary predicament of freedom’ (2005: 5, emphasis added). Yet, the notion subsequently developed of a fugitive life ‘lived in loss’ – spanning the split difference between grievance and grief, remedy and redress, law and justice, hope and resignation – relies nonetheless on an outside, however improbable or impossible, as the space of possibility, of movement, of life. Returning to our schematization of Fanon, we can say that </w:t>
      </w:r>
      <w:r w:rsidRPr="00B50C3A">
        <w:rPr>
          <w:rStyle w:val="StyleUnderline"/>
          <w:color w:val="000000" w:themeColor="text1"/>
          <w:highlight w:val="cyan"/>
        </w:rPr>
        <w:t>the</w:t>
      </w:r>
      <w:r w:rsidRPr="00B50C3A">
        <w:rPr>
          <w:rStyle w:val="StyleUnderline"/>
          <w:color w:val="000000" w:themeColor="text1"/>
        </w:rPr>
        <w:t xml:space="preserve"> </w:t>
      </w:r>
      <w:r w:rsidRPr="00B50C3A">
        <w:rPr>
          <w:rStyle w:val="StyleUnderline"/>
          <w:color w:val="000000" w:themeColor="text1"/>
          <w:highlight w:val="cyan"/>
        </w:rPr>
        <w:t>outside is a concept embedded</w:t>
      </w:r>
      <w:r w:rsidRPr="00B50C3A">
        <w:rPr>
          <w:rStyle w:val="StyleUnderline"/>
          <w:color w:val="000000" w:themeColor="text1"/>
        </w:rPr>
        <w:t xml:space="preserve"> </w:t>
      </w:r>
      <w:r w:rsidRPr="00B50C3A">
        <w:rPr>
          <w:rStyle w:val="StyleUnderline"/>
          <w:color w:val="000000" w:themeColor="text1"/>
          <w:highlight w:val="cyan"/>
        </w:rPr>
        <w:t>in</w:t>
      </w:r>
      <w:r w:rsidRPr="00B50C3A">
        <w:rPr>
          <w:rStyle w:val="StyleUnderline"/>
          <w:color w:val="000000" w:themeColor="text1"/>
        </w:rPr>
        <w:t xml:space="preserve"> </w:t>
      </w:r>
      <w:r w:rsidRPr="00B50C3A">
        <w:rPr>
          <w:rStyle w:val="Emphasis"/>
          <w:color w:val="000000" w:themeColor="text1"/>
        </w:rPr>
        <w:t xml:space="preserve">the problématique of </w:t>
      </w:r>
      <w:r w:rsidRPr="00B50C3A">
        <w:rPr>
          <w:rStyle w:val="Emphasis"/>
          <w:color w:val="000000" w:themeColor="text1"/>
          <w:highlight w:val="cyan"/>
        </w:rPr>
        <w:t>colonization</w:t>
      </w:r>
      <w:r w:rsidRPr="00B50C3A">
        <w:rPr>
          <w:rStyle w:val="Emphasis"/>
          <w:color w:val="000000" w:themeColor="text1"/>
        </w:rPr>
        <w:t xml:space="preserve"> and its imaginary topography</w:t>
      </w:r>
      <w:r w:rsidRPr="00B50C3A">
        <w:rPr>
          <w:rStyle w:val="StyleUnderline"/>
          <w:color w:val="000000" w:themeColor="text1"/>
          <w:sz w:val="8"/>
          <w:u w:val="none"/>
        </w:rPr>
        <w:t xml:space="preserve">, indeed, </w:t>
      </w:r>
      <w:r w:rsidRPr="00B50C3A">
        <w:rPr>
          <w:rStyle w:val="StyleUnderline"/>
          <w:color w:val="000000" w:themeColor="text1"/>
          <w:highlight w:val="cyan"/>
        </w:rPr>
        <w:t>the fact that it can imagine topographically at all</w:t>
      </w:r>
      <w:r w:rsidRPr="00B50C3A">
        <w:rPr>
          <w:rStyle w:val="StyleUnderline"/>
          <w:color w:val="000000" w:themeColor="text1"/>
        </w:rPr>
        <w:t xml:space="preserve">. But, </w:t>
      </w:r>
      <w:r w:rsidRPr="00B50C3A">
        <w:rPr>
          <w:rStyle w:val="StyleUnderline"/>
          <w:color w:val="000000" w:themeColor="text1"/>
          <w:highlight w:val="cyan"/>
        </w:rPr>
        <w:t>even if the freedom dreams of the black radical imagination do conjure images of place</w:t>
      </w:r>
      <w:r w:rsidRPr="00B50C3A">
        <w:rPr>
          <w:color w:val="000000" w:themeColor="text1"/>
          <w:sz w:val="8"/>
        </w:rPr>
        <w:t xml:space="preserve"> (and to do here does not imply that one can in either sense of the latter word: able or permitted); </w:t>
      </w:r>
      <w:r w:rsidRPr="00B50C3A">
        <w:rPr>
          <w:rStyle w:val="StyleUnderline"/>
          <w:color w:val="000000" w:themeColor="text1"/>
          <w:highlight w:val="cyan"/>
        </w:rPr>
        <w:t>what</w:t>
      </w:r>
      <w:r w:rsidRPr="00B50C3A">
        <w:rPr>
          <w:rStyle w:val="StyleUnderline"/>
          <w:color w:val="000000" w:themeColor="text1"/>
        </w:rPr>
        <w:t xml:space="preserve"> both the fact of blackness and </w:t>
      </w:r>
      <w:r w:rsidRPr="00B50C3A">
        <w:rPr>
          <w:rStyle w:val="StyleUnderline"/>
          <w:color w:val="000000" w:themeColor="text1"/>
          <w:highlight w:val="cyan"/>
        </w:rPr>
        <w:t>the lived experience of the black name for us</w:t>
      </w:r>
      <w:r w:rsidRPr="00B50C3A">
        <w:rPr>
          <w:color w:val="000000" w:themeColor="text1"/>
          <w:sz w:val="8"/>
          <w:highlight w:val="cyan"/>
        </w:rPr>
        <w:t>,</w:t>
      </w:r>
      <w:r w:rsidRPr="00B50C3A">
        <w:rPr>
          <w:color w:val="000000" w:themeColor="text1"/>
          <w:sz w:val="8"/>
        </w:rPr>
        <w:t xml:space="preserve"> in their discrepant registers, </w:t>
      </w:r>
      <w:r w:rsidRPr="00B50C3A">
        <w:rPr>
          <w:rStyle w:val="StyleUnderline"/>
          <w:color w:val="000000" w:themeColor="text1"/>
          <w:highlight w:val="cyan"/>
        </w:rPr>
        <w:t xml:space="preserve">is an anti-black world for which </w:t>
      </w:r>
      <w:r w:rsidRPr="00B50C3A">
        <w:rPr>
          <w:rStyle w:val="Emphasis"/>
          <w:color w:val="000000" w:themeColor="text1"/>
          <w:highlight w:val="cyan"/>
        </w:rPr>
        <w:t>there is no outside</w:t>
      </w:r>
      <w:r w:rsidRPr="00B50C3A">
        <w:rPr>
          <w:color w:val="000000" w:themeColor="text1"/>
          <w:sz w:val="8"/>
        </w:rPr>
        <w:t xml:space="preserve">. 6 ‘The language of race developed in the modern period and in the context of the slave trade’ (Hartman 2007: 5). And </w:t>
      </w:r>
      <w:r w:rsidRPr="00B50C3A">
        <w:rPr>
          <w:rStyle w:val="StyleUnderline"/>
          <w:color w:val="000000" w:themeColor="text1"/>
        </w:rPr>
        <w:t>if that</w:t>
      </w:r>
      <w:r w:rsidRPr="00B50C3A">
        <w:rPr>
          <w:color w:val="000000" w:themeColor="text1"/>
          <w:sz w:val="8"/>
        </w:rPr>
        <w:t xml:space="preserve"> context is our context and that </w:t>
      </w:r>
      <w:r w:rsidRPr="00B50C3A">
        <w:rPr>
          <w:rStyle w:val="StyleUnderline"/>
          <w:color w:val="000000" w:themeColor="text1"/>
        </w:rPr>
        <w:t>context is the world, then</w:t>
      </w:r>
      <w:r w:rsidRPr="00B50C3A">
        <w:rPr>
          <w:color w:val="000000" w:themeColor="text1"/>
          <w:sz w:val="8"/>
        </w:rPr>
        <w:t xml:space="preserve"> this is the principal insight revealed by the contemporary predicament of freedom: </w:t>
      </w:r>
      <w:r w:rsidRPr="00B50C3A">
        <w:rPr>
          <w:rStyle w:val="StyleUnderline"/>
          <w:color w:val="000000" w:themeColor="text1"/>
          <w:highlight w:val="cyan"/>
        </w:rPr>
        <w:t>there is no such thing as a fugitive slave</w:t>
      </w:r>
      <w:r w:rsidRPr="00B50C3A">
        <w:rPr>
          <w:rStyle w:val="StyleUnderline"/>
          <w:color w:val="000000" w:themeColor="text1"/>
          <w:sz w:val="8"/>
          <w:u w:val="none"/>
        </w:rPr>
        <w:t>. Malcolm X</w:t>
      </w:r>
      <w:r w:rsidRPr="00B50C3A">
        <w:rPr>
          <w:color w:val="000000" w:themeColor="text1"/>
          <w:sz w:val="8"/>
        </w:rPr>
        <w:t xml:space="preserve">, by another route, </w:t>
      </w:r>
      <w:r w:rsidRPr="00B50C3A">
        <w:rPr>
          <w:rStyle w:val="StyleUnderline"/>
          <w:color w:val="000000" w:themeColor="text1"/>
          <w:sz w:val="8"/>
          <w:u w:val="none"/>
        </w:rPr>
        <w:t>was not far from this</w:t>
      </w:r>
      <w:r w:rsidRPr="00B50C3A">
        <w:rPr>
          <w:color w:val="000000" w:themeColor="text1"/>
          <w:sz w:val="8"/>
        </w:rPr>
        <w:t xml:space="preserve"> formulation in his famous ‘The Ballot or the Bullet’ address, delivered 3 April 1964 at the Cory Methodist Church in Cleveland, Ohio. Speaking to the risks of political confrontation with the structures of racial domination, he exhorts: </w:t>
      </w:r>
      <w:r w:rsidRPr="00B50C3A">
        <w:rPr>
          <w:rStyle w:val="StyleUnderline"/>
          <w:color w:val="000000" w:themeColor="text1"/>
        </w:rPr>
        <w:t xml:space="preserve">‘If you go to jail, so what? </w:t>
      </w:r>
      <w:r w:rsidRPr="00B50C3A">
        <w:rPr>
          <w:rStyle w:val="StyleUnderline"/>
          <w:color w:val="000000" w:themeColor="text1"/>
          <w:highlight w:val="cyan"/>
        </w:rPr>
        <w:t>If</w:t>
      </w:r>
      <w:r w:rsidRPr="00B50C3A">
        <w:rPr>
          <w:rStyle w:val="StyleUnderline"/>
          <w:color w:val="000000" w:themeColor="text1"/>
        </w:rPr>
        <w:t xml:space="preserve"> </w:t>
      </w:r>
      <w:r w:rsidRPr="00B50C3A">
        <w:rPr>
          <w:rStyle w:val="StyleUnderline"/>
          <w:color w:val="000000" w:themeColor="text1"/>
          <w:highlight w:val="cyan"/>
        </w:rPr>
        <w:t>you black, you were born in jail.</w:t>
      </w:r>
      <w:r w:rsidRPr="00B50C3A">
        <w:rPr>
          <w:rStyle w:val="StyleUnderline"/>
          <w:color w:val="000000" w:themeColor="text1"/>
        </w:rPr>
        <w:t xml:space="preserve"> If you black, you were born in jail</w:t>
      </w:r>
      <w:r w:rsidRPr="00B50C3A">
        <w:rPr>
          <w:rStyle w:val="StyleUnderline"/>
          <w:color w:val="000000" w:themeColor="text1"/>
          <w:sz w:val="8"/>
          <w:u w:val="none"/>
        </w:rPr>
        <w:t>, in the North as well as the South. Stop talking about the South. Long as you south of the Canadian border, you’re south.’</w:t>
      </w:r>
      <w:r w:rsidRPr="00B50C3A">
        <w:rPr>
          <w:color w:val="000000" w:themeColor="text1"/>
          <w:sz w:val="8"/>
        </w:rPr>
        <w:t xml:space="preserve"> For blacks in the USA, </w:t>
      </w:r>
      <w:r w:rsidRPr="004A373B">
        <w:rPr>
          <w:rStyle w:val="StyleUnderline"/>
          <w:color w:val="000000" w:themeColor="text1"/>
        </w:rPr>
        <w:t xml:space="preserve">the </w:t>
      </w:r>
      <w:r w:rsidRPr="00B50C3A">
        <w:rPr>
          <w:rStyle w:val="StyleUnderline"/>
          <w:color w:val="000000" w:themeColor="text1"/>
          <w:highlight w:val="cyan"/>
        </w:rPr>
        <w:t>political borders</w:t>
      </w:r>
      <w:r w:rsidRPr="004A373B">
        <w:rPr>
          <w:rStyle w:val="StyleUnderline"/>
          <w:color w:val="000000" w:themeColor="text1"/>
        </w:rPr>
        <w:t xml:space="preserve"> of the nation-state </w:t>
      </w:r>
      <w:r w:rsidRPr="00B50C3A">
        <w:rPr>
          <w:rStyle w:val="StyleUnderline"/>
          <w:color w:val="000000" w:themeColor="text1"/>
          <w:highlight w:val="cyan"/>
        </w:rPr>
        <w:t xml:space="preserve">mark the walls of a social incarceration, a political ontology of race </w:t>
      </w:r>
      <w:r w:rsidRPr="00B50C3A">
        <w:rPr>
          <w:rStyle w:val="Emphasis"/>
          <w:color w:val="000000" w:themeColor="text1"/>
          <w:highlight w:val="cyan"/>
        </w:rPr>
        <w:t>uninterrupted by ontic differences</w:t>
      </w:r>
      <w:r w:rsidRPr="00D7479F">
        <w:rPr>
          <w:rStyle w:val="Emphasis"/>
          <w:color w:val="000000" w:themeColor="text1"/>
        </w:rPr>
        <w:t xml:space="preserve"> of region or legal standing</w:t>
      </w:r>
      <w:r w:rsidRPr="00B50C3A">
        <w:rPr>
          <w:rStyle w:val="Emphasis"/>
          <w:color w:val="000000" w:themeColor="text1"/>
          <w:sz w:val="8"/>
          <w:u w:val="none"/>
        </w:rPr>
        <w:t xml:space="preserve">. </w:t>
      </w:r>
      <w:r w:rsidRPr="00B50C3A">
        <w:rPr>
          <w:rStyle w:val="StyleUnderline"/>
          <w:color w:val="000000" w:themeColor="text1"/>
          <w:sz w:val="8"/>
          <w:u w:val="none"/>
        </w:rPr>
        <w:t>Of course, Malcolm X did not restrict his commentary to the USA</w:t>
      </w:r>
      <w:r w:rsidRPr="00B50C3A">
        <w:rPr>
          <w:b/>
          <w:color w:val="000000" w:themeColor="text1"/>
          <w:sz w:val="8"/>
        </w:rPr>
        <w:t>,</w:t>
      </w:r>
      <w:r w:rsidRPr="00B50C3A">
        <w:rPr>
          <w:color w:val="000000" w:themeColor="text1"/>
          <w:sz w:val="8"/>
        </w:rPr>
        <w:t xml:space="preserve"> even if recent devel- opments in national electoral politics were the focus of this particular address. </w:t>
      </w:r>
      <w:r w:rsidRPr="00B50C3A">
        <w:rPr>
          <w:rStyle w:val="StyleUnderline"/>
          <w:color w:val="000000" w:themeColor="text1"/>
          <w:sz w:val="8"/>
          <w:u w:val="none"/>
        </w:rPr>
        <w:t>His</w:t>
      </w:r>
      <w:r w:rsidRPr="00B50C3A">
        <w:rPr>
          <w:color w:val="000000" w:themeColor="text1"/>
          <w:sz w:val="8"/>
        </w:rPr>
        <w:t xml:space="preserve"> evolv- ing </w:t>
      </w:r>
      <w:r w:rsidRPr="00B50C3A">
        <w:rPr>
          <w:rStyle w:val="StyleUnderline"/>
          <w:color w:val="000000" w:themeColor="text1"/>
          <w:sz w:val="8"/>
          <w:u w:val="none"/>
        </w:rPr>
        <w:t>analysis accommodated a much larger geographical scale</w:t>
      </w:r>
      <w:r w:rsidRPr="00B50C3A">
        <w:rPr>
          <w:color w:val="000000" w:themeColor="text1"/>
          <w:sz w:val="8"/>
        </w:rPr>
        <w:t xml:space="preserve">, what he elsewhere designated ‘white world supremacy’. </w:t>
      </w:r>
      <w:r w:rsidRPr="00B50C3A">
        <w:rPr>
          <w:rStyle w:val="StyleUnderline"/>
          <w:color w:val="000000" w:themeColor="text1"/>
        </w:rPr>
        <w:t>But</w:t>
      </w:r>
      <w:r w:rsidRPr="00B50C3A">
        <w:rPr>
          <w:color w:val="000000" w:themeColor="text1"/>
          <w:sz w:val="8"/>
        </w:rPr>
        <w:t xml:space="preserve"> if there is any weight to his insistence that the Mason-Dixon Line, demarcating </w:t>
      </w:r>
      <w:r w:rsidRPr="00B50C3A">
        <w:rPr>
          <w:rStyle w:val="StyleUnderline"/>
          <w:color w:val="000000" w:themeColor="text1"/>
        </w:rPr>
        <w:t>the territories</w:t>
      </w:r>
      <w:r w:rsidRPr="00B50C3A">
        <w:rPr>
          <w:color w:val="000000" w:themeColor="text1"/>
          <w:sz w:val="8"/>
        </w:rPr>
        <w:t xml:space="preserve"> of a still unresolved civil war, or even the prison wall, constituting liberal democracy’s internal hard edge, </w:t>
      </w:r>
      <w:r w:rsidRPr="00B50C3A">
        <w:rPr>
          <w:rStyle w:val="Emphasis"/>
          <w:color w:val="000000" w:themeColor="text1"/>
        </w:rPr>
        <w:t>are incidental to black life</w:t>
      </w:r>
      <w:r w:rsidRPr="00B50C3A">
        <w:rPr>
          <w:color w:val="000000" w:themeColor="text1"/>
          <w:sz w:val="8"/>
        </w:rPr>
        <w:t xml:space="preserve"> – this from a former prisoner of over six years – should we not extend this reasoning to the ultimate penalty, the absolute master, and stop talking about death as the limit of black life? Not a loss (of life and limb, liberty and property), but a never having had. Not only the figurative ‘nothing to lose but your chains’ of the proletariat, but the literal inability to lose (because unable to own, to accumulate, to have and to hold, to self-possess) at all. Can’t have (even when we got), can’t be (even when we are): a strange freedom in the heart of slavery. ‘The political ontology of race’ is a phrase borrowed from work of political theorist Frank B. Wilderson, III, where it has been elaborated from his 2003 Social Identities article, ‘Gramsci’s Black Marx’, to his 2008 American Book Award-winning memoir, Incognegro: A Memoir of Exile and Apartheid, and his forthcoming Red,White, and Black: Cinema and the Structure of US Antagonisms. Drawing heavily upon Gordon and Fanon, alongside the early Patterson, the ongoing research of Wacquant on the four ‘peculiar institutions’ that have ‘operated to define, confine, and control African Americans in the history of the United States’ (Wacquant 2002: 41), and an array of noted literary critics and historians (e.g. David Eltis, Lindon Barrett, Saidiya Hartman, Ronald A.T. Judy, David Marriott, Hortense Spillers); Wilderson supplants the paradigm of comparative ethnic and racial studies in two principle ways. First, by moving conceptually from the empirical to the structural, especially insofar as the question of differential racialization – or the compli- cations of racial hierarchy – makes recourse to a comparative sociology, measuring relative rates of infant mortality, poverty, illiteracy, high school graduation, hate crimes, impris- onment, electoral participation, and so on. Second, by reframing racism (pace Fanon) as a social relationship that is grounded in anti-blackness rather than white supremacy. What Wilderson demonstrates at length is that ‘the </w:t>
      </w:r>
      <w:r>
        <w:rPr>
          <w:color w:val="000000" w:themeColor="text1"/>
          <w:sz w:val="8"/>
        </w:rPr>
        <w:t xml:space="preserve">racialization </w:t>
      </w:r>
      <w:r w:rsidRPr="00B50C3A">
        <w:rPr>
          <w:color w:val="000000" w:themeColor="text1"/>
          <w:sz w:val="8"/>
        </w:rPr>
        <w:t xml:space="preserve">n of the globe’ (Dikötter 2008) or the formation of the ‘world racial system’ (Winant 2002) does not adhere strictly to Du Bois’s thesis on the color line – ‘the relation of the darker to the lighter races of men [sic] in Asia and Africa, in America and the islands of the sea’ – in which ‘Negro slavery’ is referred to as but one ‘phase’ of a general problem. Rather, slavery establishes the vestibule of the category of the Human. To be sure, Humans do not live under con- ditions of equality in the modern world. In fact, </w:t>
      </w:r>
      <w:r w:rsidRPr="00B50C3A">
        <w:rPr>
          <w:rStyle w:val="StyleUnderline"/>
          <w:color w:val="000000" w:themeColor="text1"/>
          <w:highlight w:val="cyan"/>
        </w:rPr>
        <w:t>modernity is</w:t>
      </w:r>
      <w:r w:rsidRPr="00B50C3A">
        <w:rPr>
          <w:color w:val="000000" w:themeColor="text1"/>
          <w:sz w:val="8"/>
        </w:rPr>
        <w:t xml:space="preserve">, to a large degree, </w:t>
      </w:r>
      <w:r w:rsidRPr="00B50C3A">
        <w:rPr>
          <w:rStyle w:val="StyleUnderline"/>
          <w:color w:val="000000" w:themeColor="text1"/>
          <w:highlight w:val="cyan"/>
        </w:rPr>
        <w:t>marked by</w:t>
      </w:r>
      <w:r w:rsidRPr="00B50C3A">
        <w:rPr>
          <w:color w:val="000000" w:themeColor="text1"/>
          <w:sz w:val="8"/>
        </w:rPr>
        <w:t xml:space="preserve"> societies structured in dominance: </w:t>
      </w:r>
      <w:r w:rsidRPr="00B50C3A">
        <w:rPr>
          <w:rStyle w:val="StyleUnderline"/>
          <w:color w:val="000000" w:themeColor="text1"/>
        </w:rPr>
        <w:t xml:space="preserve">patriarchy and white supremacy, </w:t>
      </w:r>
      <w:r w:rsidRPr="00B50C3A">
        <w:rPr>
          <w:rStyle w:val="StyleUnderline"/>
          <w:color w:val="000000" w:themeColor="text1"/>
          <w:highlight w:val="cyan"/>
        </w:rPr>
        <w:t>settler colonialism</w:t>
      </w:r>
      <w:r w:rsidRPr="00D7479F">
        <w:rPr>
          <w:rStyle w:val="StyleUnderline"/>
          <w:color w:val="000000" w:themeColor="text1"/>
        </w:rPr>
        <w:t xml:space="preserve"> and extra-territorial conquest</w:t>
      </w:r>
      <w:r w:rsidRPr="00B50C3A">
        <w:rPr>
          <w:rStyle w:val="StyleUnderline"/>
          <w:color w:val="000000" w:themeColor="text1"/>
        </w:rPr>
        <w:t>, imperialist warfare and genocide</w:t>
      </w:r>
      <w:r w:rsidRPr="00B50C3A">
        <w:rPr>
          <w:color w:val="000000" w:themeColor="text1"/>
          <w:sz w:val="8"/>
        </w:rPr>
        <w:t xml:space="preserve">, class struggle and the international division of labor. </w:t>
      </w:r>
      <w:r w:rsidRPr="00B50C3A">
        <w:rPr>
          <w:rStyle w:val="StyleUnderline"/>
          <w:color w:val="000000" w:themeColor="text1"/>
          <w:highlight w:val="cyan"/>
        </w:rPr>
        <w:t>Yet</w:t>
      </w:r>
      <w:r w:rsidRPr="00B50C3A">
        <w:rPr>
          <w:color w:val="000000" w:themeColor="text1"/>
          <w:sz w:val="8"/>
        </w:rPr>
        <w:t xml:space="preserve">, for Wilderson, </w:t>
      </w:r>
      <w:r w:rsidRPr="00B50C3A">
        <w:rPr>
          <w:rStyle w:val="StyleUnderline"/>
          <w:color w:val="000000" w:themeColor="text1"/>
          <w:highlight w:val="cyan"/>
        </w:rPr>
        <w:t>there is</w:t>
      </w:r>
      <w:r w:rsidRPr="00B50C3A">
        <w:rPr>
          <w:rStyle w:val="StyleUnderline"/>
          <w:color w:val="000000" w:themeColor="text1"/>
          <w:sz w:val="8"/>
          <w:u w:val="none"/>
        </w:rPr>
        <w:t xml:space="preserve"> a qualitative difference, </w:t>
      </w:r>
      <w:r w:rsidRPr="00B50C3A">
        <w:rPr>
          <w:rStyle w:val="StyleUnderline"/>
          <w:color w:val="000000" w:themeColor="text1"/>
          <w:highlight w:val="cyan"/>
        </w:rPr>
        <w:t>an ontological [difference]</w:t>
      </w:r>
      <w:r w:rsidRPr="00B50C3A">
        <w:rPr>
          <w:rStyle w:val="StyleUnderline"/>
          <w:color w:val="000000" w:themeColor="text1"/>
          <w:sz w:val="8"/>
          <w:u w:val="none"/>
        </w:rPr>
        <w:t xml:space="preserve"> one, </w:t>
      </w:r>
      <w:r w:rsidRPr="00B50C3A">
        <w:rPr>
          <w:rStyle w:val="StyleUnderline"/>
          <w:color w:val="000000" w:themeColor="text1"/>
          <w:highlight w:val="cyan"/>
        </w:rPr>
        <w:t xml:space="preserve">between </w:t>
      </w:r>
      <w:r w:rsidRPr="00B50C3A">
        <w:rPr>
          <w:rStyle w:val="StyleUnderline"/>
          <w:color w:val="000000" w:themeColor="text1"/>
        </w:rPr>
        <w:t>the</w:t>
      </w:r>
      <w:r w:rsidRPr="00B50C3A">
        <w:rPr>
          <w:rStyle w:val="StyleUnderline"/>
          <w:color w:val="000000" w:themeColor="text1"/>
          <w:sz w:val="8"/>
          <w:u w:val="none"/>
        </w:rPr>
        <w:t xml:space="preserve"> </w:t>
      </w:r>
      <w:r w:rsidRPr="00B50C3A">
        <w:rPr>
          <w:color w:val="000000" w:themeColor="text1"/>
          <w:sz w:val="8"/>
        </w:rPr>
        <w:t xml:space="preserve">inferiorization or </w:t>
      </w:r>
      <w:r w:rsidRPr="00B50C3A">
        <w:rPr>
          <w:rStyle w:val="StyleUnderline"/>
          <w:color w:val="000000" w:themeColor="text1"/>
        </w:rPr>
        <w:t>dehumanization of</w:t>
      </w:r>
      <w:r w:rsidRPr="00B50C3A">
        <w:rPr>
          <w:color w:val="000000" w:themeColor="text1"/>
          <w:sz w:val="8"/>
        </w:rPr>
        <w:t xml:space="preserve"> the masses of </w:t>
      </w:r>
      <w:r w:rsidRPr="00B50C3A">
        <w:rPr>
          <w:rStyle w:val="StyleUnderline"/>
          <w:color w:val="000000" w:themeColor="text1"/>
        </w:rPr>
        <w:t>people</w:t>
      </w:r>
      <w:r w:rsidRPr="00B50C3A">
        <w:rPr>
          <w:rStyle w:val="StyleUnderline"/>
          <w:color w:val="000000" w:themeColor="text1"/>
          <w:u w:val="none"/>
        </w:rPr>
        <w:t xml:space="preserve"> </w:t>
      </w:r>
      <w:r w:rsidRPr="00B50C3A">
        <w:rPr>
          <w:rStyle w:val="StyleUnderline"/>
          <w:color w:val="000000" w:themeColor="text1"/>
          <w:sz w:val="8"/>
          <w:u w:val="none"/>
        </w:rPr>
        <w:t>‘in</w:t>
      </w:r>
      <w:r w:rsidRPr="00B50C3A">
        <w:rPr>
          <w:color w:val="000000" w:themeColor="text1"/>
          <w:sz w:val="8"/>
        </w:rPr>
        <w:t xml:space="preserve"> Asia … in Ame</w:t>
      </w:r>
      <w:r w:rsidRPr="00B50C3A">
        <w:rPr>
          <w:rStyle w:val="StyleUnderline"/>
          <w:color w:val="000000" w:themeColor="text1"/>
          <w:sz w:val="8"/>
          <w:u w:val="none"/>
        </w:rPr>
        <w:t>r</w:t>
      </w:r>
      <w:r w:rsidRPr="00B50C3A">
        <w:rPr>
          <w:color w:val="000000" w:themeColor="text1"/>
          <w:sz w:val="8"/>
        </w:rPr>
        <w:t xml:space="preserve">ica and the islands of the sea’, </w:t>
      </w:r>
      <w:r w:rsidRPr="00B50C3A">
        <w:rPr>
          <w:rStyle w:val="StyleUnderline"/>
          <w:color w:val="000000" w:themeColor="text1"/>
        </w:rPr>
        <w:t xml:space="preserve">including the </w:t>
      </w:r>
      <w:r w:rsidRPr="00B50C3A">
        <w:rPr>
          <w:rStyle w:val="StyleUnderline"/>
          <w:color w:val="000000" w:themeColor="text1"/>
          <w:highlight w:val="cyan"/>
        </w:rPr>
        <w:t>colonization</w:t>
      </w:r>
      <w:r w:rsidRPr="00B50C3A">
        <w:rPr>
          <w:rStyle w:val="StyleUnderline"/>
          <w:color w:val="000000" w:themeColor="text1"/>
        </w:rPr>
        <w:t xml:space="preserve"> of</w:t>
      </w:r>
      <w:r w:rsidRPr="00B50C3A">
        <w:rPr>
          <w:color w:val="000000" w:themeColor="text1"/>
          <w:sz w:val="8"/>
        </w:rPr>
        <w:t xml:space="preserve"> their </w:t>
      </w:r>
      <w:r w:rsidRPr="00B50C3A">
        <w:rPr>
          <w:rStyle w:val="StyleUnderline"/>
          <w:color w:val="000000" w:themeColor="text1"/>
        </w:rPr>
        <w:t>land and resources</w:t>
      </w:r>
      <w:r w:rsidRPr="00B50C3A">
        <w:rPr>
          <w:color w:val="000000" w:themeColor="text1"/>
          <w:sz w:val="8"/>
        </w:rPr>
        <w:t xml:space="preserve">, the exploitation of their labor and even their extermination in whole or in part, </w:t>
      </w:r>
      <w:r w:rsidRPr="00B50C3A">
        <w:rPr>
          <w:rStyle w:val="StyleUnderline"/>
          <w:color w:val="000000" w:themeColor="text1"/>
          <w:highlight w:val="cyan"/>
        </w:rPr>
        <w:t>and</w:t>
      </w:r>
      <w:r w:rsidRPr="00B50C3A">
        <w:rPr>
          <w:rStyle w:val="StyleUnderline"/>
          <w:color w:val="000000" w:themeColor="text1"/>
        </w:rPr>
        <w:t xml:space="preserve"> the</w:t>
      </w:r>
      <w:r w:rsidRPr="00B50C3A">
        <w:rPr>
          <w:rStyle w:val="StyleUnderline"/>
          <w:color w:val="000000" w:themeColor="text1"/>
          <w:sz w:val="8"/>
          <w:u w:val="none"/>
        </w:rPr>
        <w:t xml:space="preserve"> singular </w:t>
      </w:r>
      <w:r w:rsidRPr="00B50C3A">
        <w:rPr>
          <w:rStyle w:val="StyleUnderline"/>
          <w:color w:val="000000" w:themeColor="text1"/>
        </w:rPr>
        <w:t>commodification</w:t>
      </w:r>
      <w:r w:rsidRPr="00B50C3A">
        <w:rPr>
          <w:rStyle w:val="StyleUnderline"/>
          <w:color w:val="000000" w:themeColor="text1"/>
          <w:sz w:val="8"/>
          <w:u w:val="none"/>
        </w:rPr>
        <w:t xml:space="preserve"> of human being </w:t>
      </w:r>
      <w:r w:rsidRPr="00B50C3A">
        <w:rPr>
          <w:rStyle w:val="StyleUnderline"/>
          <w:color w:val="000000" w:themeColor="text1"/>
        </w:rPr>
        <w:t xml:space="preserve">pursued under </w:t>
      </w:r>
      <w:r w:rsidRPr="00B50C3A">
        <w:rPr>
          <w:rStyle w:val="StyleUnderline"/>
          <w:color w:val="000000" w:themeColor="text1"/>
          <w:highlight w:val="cyan"/>
        </w:rPr>
        <w:t>racial slavery, that structure of gratuitous violence in which bodies are rendered as flesh to be accumulated and exchanged</w:t>
      </w:r>
      <w:r w:rsidRPr="00B50C3A">
        <w:rPr>
          <w:b/>
          <w:color w:val="000000" w:themeColor="text1"/>
          <w:sz w:val="8"/>
        </w:rPr>
        <w:t>.</w:t>
      </w:r>
      <w:r w:rsidRPr="00B50C3A">
        <w:rPr>
          <w:color w:val="000000" w:themeColor="text1"/>
          <w:sz w:val="8"/>
        </w:rPr>
        <w:t xml:space="preserve"> 7 On this score, we should note that ‘the absolute submission mandated by law was not simply that of slave to his or her owner, but the submission of the enslaved before all whites’ (Hartman 1997: 83). The latter group is perhaps better termed all non-blacks (or the unequally arrayed category of non-blackness), because it is racial blackness as a necessary condition for enslavement that matters most, rather than whiteness as a sufficient condition for freedom. The structural position of the Indian slaveholder – or, for that matter, the smattering of free black slaveholders in the USA or the slaveholding mulatto elite in the Caribbean – is a case in point (Blackburn 1997; Koger 2006; Miles and Holland 2006). Freedom from the rule of slave law requires only that one be considered non-black, whether that non-black racial designation be ‘white’ or ‘Indian’ or, in the rare case, ‘Oriental’ – this despite the fact that each of these groups have at one point or another labored in conditions similar to or contiguous with enslaved African-derived groups. In other words, it is not labor relations, but property relations that are constitutive of slavery.</w:t>
      </w:r>
    </w:p>
    <w:p w14:paraId="546204DC" w14:textId="77777777" w:rsidR="00C969C5" w:rsidRPr="00B50C3A" w:rsidRDefault="00C969C5" w:rsidP="00C969C5">
      <w:pPr>
        <w:pStyle w:val="Heading2"/>
        <w:spacing w:line="240" w:lineRule="auto"/>
        <w:rPr>
          <w:color w:val="000000" w:themeColor="text1"/>
        </w:rPr>
      </w:pPr>
      <w:r w:rsidRPr="00B50C3A">
        <w:rPr>
          <w:color w:val="000000" w:themeColor="text1"/>
        </w:rPr>
        <w:t>Queer Theory</w:t>
      </w:r>
    </w:p>
    <w:p w14:paraId="4F6161B5"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Queer politics are founded upon the progressive narrative pioneered by whiteness—the claim that it gets better is inaccessible to the black body because there is no mobility when blacks people are structurally positioned below human—means the affirmative only recreates anti-blackness</w:t>
      </w:r>
    </w:p>
    <w:p w14:paraId="65EE4B45" w14:textId="77777777" w:rsidR="00C969C5" w:rsidRPr="00B50C3A" w:rsidRDefault="00C969C5" w:rsidP="00C969C5">
      <w:pPr>
        <w:spacing w:line="240" w:lineRule="auto"/>
        <w:rPr>
          <w:b/>
          <w:bCs/>
          <w:color w:val="000000" w:themeColor="text1"/>
          <w:sz w:val="26"/>
          <w:u w:val="single"/>
        </w:rPr>
      </w:pPr>
      <w:r w:rsidRPr="00B50C3A">
        <w:rPr>
          <w:rStyle w:val="Style13ptBold"/>
          <w:color w:val="000000" w:themeColor="text1"/>
          <w:u w:val="single"/>
        </w:rPr>
        <w:t>Bassichis 14</w:t>
      </w:r>
      <w:r w:rsidRPr="00B50C3A">
        <w:rPr>
          <w:rStyle w:val="FootnoteReference"/>
          <w:b/>
          <w:color w:val="000000" w:themeColor="text1"/>
          <w:sz w:val="26"/>
          <w:u w:val="single"/>
        </w:rPr>
        <w:footnoteReference w:id="18"/>
      </w:r>
    </w:p>
    <w:p w14:paraId="01CA9333" w14:textId="77777777" w:rsidR="00C969C5" w:rsidRPr="00B50C3A" w:rsidRDefault="00C969C5" w:rsidP="00C969C5">
      <w:pPr>
        <w:spacing w:line="240" w:lineRule="auto"/>
        <w:rPr>
          <w:rStyle w:val="StyleUnderline"/>
          <w:b/>
          <w:color w:val="000000" w:themeColor="text1"/>
        </w:rPr>
      </w:pPr>
      <w:r w:rsidRPr="00B50C3A">
        <w:rPr>
          <w:color w:val="000000" w:themeColor="text1"/>
          <w:sz w:val="8"/>
        </w:rPr>
        <w:t xml:space="preserve">Cue the gay remix! </w:t>
      </w:r>
      <w:r w:rsidRPr="00B50C3A">
        <w:rPr>
          <w:rStyle w:val="StyleUnderline"/>
          <w:color w:val="000000" w:themeColor="text1"/>
        </w:rPr>
        <w:t xml:space="preserve">Gay and lesbian </w:t>
      </w:r>
      <w:r w:rsidRPr="00B50C3A">
        <w:rPr>
          <w:rStyle w:val="StyleUnderline"/>
          <w:color w:val="000000" w:themeColor="text1"/>
          <w:highlight w:val="cyan"/>
        </w:rPr>
        <w:t xml:space="preserve">claims to </w:t>
      </w:r>
      <w:r w:rsidRPr="00B50C3A">
        <w:rPr>
          <w:rStyle w:val="StyleUnderline"/>
          <w:color w:val="000000" w:themeColor="text1"/>
        </w:rPr>
        <w:t xml:space="preserve">imperiled </w:t>
      </w:r>
      <w:r w:rsidRPr="00B50C3A">
        <w:rPr>
          <w:rStyle w:val="StyleUnderline"/>
          <w:color w:val="000000" w:themeColor="text1"/>
          <w:highlight w:val="cyan"/>
        </w:rPr>
        <w:t>domesticity</w:t>
      </w:r>
      <w:r w:rsidRPr="00B50C3A">
        <w:rPr>
          <w:color w:val="000000" w:themeColor="text1"/>
          <w:sz w:val="8"/>
        </w:rPr>
        <w:t xml:space="preserve">, privacy, and kinship (popular in earlier homophile organizing but renewed with a fervour since the 1990s) </w:t>
      </w:r>
      <w:r w:rsidRPr="00B50C3A">
        <w:rPr>
          <w:rStyle w:val="StyleUnderline"/>
          <w:color w:val="000000" w:themeColor="text1"/>
          <w:highlight w:val="cyan"/>
        </w:rPr>
        <w:t>illustrate the capaciousness of white supremacy to mutate</w:t>
      </w:r>
      <w:r w:rsidRPr="00B50C3A">
        <w:rPr>
          <w:rStyle w:val="StyleUnderline"/>
          <w:color w:val="000000" w:themeColor="text1"/>
        </w:rPr>
        <w:t xml:space="preserve"> these key 'founding’ figures—now it is </w:t>
      </w:r>
      <w:r w:rsidRPr="00B50C3A">
        <w:rPr>
          <w:rStyle w:val="StyleUnderline"/>
          <w:color w:val="000000" w:themeColor="text1"/>
          <w:highlight w:val="cyan"/>
        </w:rPr>
        <w:t>the wounded white gay citizen who requires state inclusion</w:t>
      </w:r>
      <w:r w:rsidRPr="00B50C3A">
        <w:rPr>
          <w:rStyle w:val="StyleUnderline"/>
          <w:color w:val="000000" w:themeColor="text1"/>
          <w:sz w:val="8"/>
          <w:u w:val="none"/>
        </w:rPr>
        <w:t xml:space="preserve"> and protection </w:t>
      </w:r>
      <w:r w:rsidRPr="00B50C3A">
        <w:rPr>
          <w:rStyle w:val="StyleUnderline"/>
          <w:color w:val="000000" w:themeColor="text1"/>
        </w:rPr>
        <w:t>to ensure</w:t>
      </w:r>
      <w:r w:rsidRPr="00B50C3A">
        <w:rPr>
          <w:rStyle w:val="StyleUnderline"/>
          <w:color w:val="000000" w:themeColor="text1"/>
          <w:sz w:val="8"/>
          <w:u w:val="none"/>
        </w:rPr>
        <w:t xml:space="preserve"> his successful </w:t>
      </w:r>
      <w:r w:rsidRPr="00B50C3A">
        <w:rPr>
          <w:rStyle w:val="StyleUnderline"/>
          <w:color w:val="000000" w:themeColor="text1"/>
        </w:rPr>
        <w:t>reproduction</w:t>
      </w:r>
      <w:r w:rsidRPr="00B50C3A">
        <w:rPr>
          <w:color w:val="000000" w:themeColor="text1"/>
          <w:sz w:val="8"/>
        </w:rPr>
        <w:t>.</w:t>
      </w:r>
      <w:r w:rsidRPr="00B50C3A">
        <w:rPr>
          <w:b/>
          <w:color w:val="000000" w:themeColor="text1"/>
          <w:sz w:val="8"/>
        </w:rPr>
        <w:t xml:space="preserve"> </w:t>
      </w:r>
      <w:r w:rsidRPr="00B50C3A">
        <w:rPr>
          <w:rStyle w:val="StyleUnderline"/>
          <w:color w:val="000000" w:themeColor="text1"/>
          <w:highlight w:val="cyan"/>
        </w:rPr>
        <w:t>These</w:t>
      </w:r>
      <w:r w:rsidRPr="00B50C3A">
        <w:rPr>
          <w:rStyle w:val="StyleUnderline"/>
          <w:color w:val="000000" w:themeColor="text1"/>
        </w:rPr>
        <w:t xml:space="preserve"> claims</w:t>
      </w:r>
      <w:r w:rsidRPr="00B50C3A">
        <w:rPr>
          <w:color w:val="000000" w:themeColor="text1"/>
          <w:sz w:val="8"/>
        </w:rPr>
        <w:t xml:space="preserve">, remember, </w:t>
      </w:r>
      <w:r w:rsidRPr="00B50C3A">
        <w:rPr>
          <w:rStyle w:val="StyleUnderline"/>
          <w:color w:val="000000" w:themeColor="text1"/>
          <w:highlight w:val="cyan"/>
        </w:rPr>
        <w:t>come amidst</w:t>
      </w:r>
      <w:r w:rsidRPr="00B50C3A">
        <w:rPr>
          <w:color w:val="000000" w:themeColor="text1"/>
          <w:sz w:val="8"/>
        </w:rPr>
        <w:t xml:space="preserve"> and in the wake of ongoing </w:t>
      </w:r>
      <w:r w:rsidRPr="00B50C3A">
        <w:rPr>
          <w:rStyle w:val="StyleUnderline"/>
          <w:color w:val="000000" w:themeColor="text1"/>
          <w:highlight w:val="cyan"/>
        </w:rPr>
        <w:t>efforts from the right wing to cathect gayness to pathology</w:t>
      </w:r>
      <w:r w:rsidRPr="00B50C3A">
        <w:rPr>
          <w:rStyle w:val="StyleUnderline"/>
          <w:color w:val="000000" w:themeColor="text1"/>
        </w:rPr>
        <w:t>, murder and non-reproductivity</w:t>
      </w:r>
      <w:r w:rsidRPr="00B50C3A">
        <w:rPr>
          <w:color w:val="000000" w:themeColor="text1"/>
          <w:sz w:val="8"/>
        </w:rPr>
        <w:t xml:space="preserve"> (Bersani 1987: 197-222; Delany 1994; Sontag 1989) - </w:t>
      </w:r>
      <w:r w:rsidRPr="00B50C3A">
        <w:rPr>
          <w:rStyle w:val="StyleUnderline"/>
          <w:color w:val="000000" w:themeColor="text1"/>
          <w:highlight w:val="cyan"/>
        </w:rPr>
        <w:t>qualities usually reserved for blackness</w:t>
      </w:r>
      <w:r w:rsidRPr="00B50C3A">
        <w:rPr>
          <w:color w:val="000000" w:themeColor="text1"/>
          <w:sz w:val="8"/>
        </w:rPr>
        <w:t xml:space="preserve"> - with the emergence of HIV /AIDS. A few illustrations of the powerful mobilization of white futurity within contemporary gay and lesbian politics are useful. First, we point to the widely popular 'It Gets Better' project, started by author Dan Savage and his husband Terry Miller in response to a series of publicized suicides of queer youth, encouraging teens that life does indeed improve. Thousands of people responded to their initial video by making their own videos sharing this message of future improvement, and eventually over 22,000 videos were collected on the 'It Gets Better' website, including ones created by gay and lesbian police officers and the president of the CS himself (Savage 2013). A book of essays from the project was released in 2011. In the original video, Savage and his husband, two white non-trans gay men, describe their high school years where they faced bullying for being gay. They then describe how their lives got better after high school because their natal families came to accept and include them, they met each other and adopted a child. Savage shares a memory of walking around Paris with their child and Miller talks about their love of and accomplishments at snowboarding as a family. The two earnestly address an audience of 12-17-year old viewers, urging them that their lives will get better after high school. Speaking about bullies and bigots, Savage states ‘Once I got out of high school, they couldn’t touch me anymore.’ The project illustrates how </w:t>
      </w:r>
      <w:r w:rsidRPr="00B50C3A">
        <w:rPr>
          <w:rStyle w:val="StyleUnderline"/>
          <w:color w:val="000000" w:themeColor="text1"/>
          <w:sz w:val="8"/>
          <w:u w:val="none"/>
        </w:rPr>
        <w:t xml:space="preserve">a form of </w:t>
      </w:r>
      <w:r w:rsidRPr="00B50C3A">
        <w:rPr>
          <w:rStyle w:val="StyleUnderline"/>
          <w:color w:val="000000" w:themeColor="text1"/>
          <w:highlight w:val="cyan"/>
        </w:rPr>
        <w:t>gayness</w:t>
      </w:r>
      <w:r w:rsidRPr="00B50C3A">
        <w:rPr>
          <w:rStyle w:val="StyleUnderline"/>
          <w:color w:val="000000" w:themeColor="text1"/>
          <w:sz w:val="8"/>
          <w:u w:val="none"/>
        </w:rPr>
        <w:t xml:space="preserve"> implicitly</w:t>
      </w:r>
      <w:r w:rsidRPr="00B50C3A">
        <w:rPr>
          <w:rStyle w:val="StyleUnderline"/>
          <w:color w:val="000000" w:themeColor="text1"/>
          <w:u w:val="none"/>
        </w:rPr>
        <w:t xml:space="preserve"> </w:t>
      </w:r>
      <w:r w:rsidRPr="00B50C3A">
        <w:rPr>
          <w:rStyle w:val="StyleUnderline"/>
          <w:color w:val="000000" w:themeColor="text1"/>
          <w:highlight w:val="cyan"/>
        </w:rPr>
        <w:t>linked to whiteness and</w:t>
      </w:r>
      <w:r w:rsidRPr="00B50C3A">
        <w:rPr>
          <w:rStyle w:val="StyleUnderline"/>
          <w:color w:val="000000" w:themeColor="text1"/>
          <w:sz w:val="8"/>
          <w:u w:val="none"/>
        </w:rPr>
        <w:t xml:space="preserve"> upward </w:t>
      </w:r>
      <w:r w:rsidRPr="00B50C3A">
        <w:rPr>
          <w:rStyle w:val="StyleUnderline"/>
          <w:color w:val="000000" w:themeColor="text1"/>
        </w:rPr>
        <w:t>mobility stake</w:t>
      </w:r>
      <w:r w:rsidRPr="00B50C3A">
        <w:rPr>
          <w:rStyle w:val="StyleUnderline"/>
          <w:color w:val="000000" w:themeColor="text1"/>
          <w:sz w:val="8"/>
          <w:u w:val="none"/>
        </w:rPr>
        <w:t xml:space="preserve">s its claim to </w:t>
      </w:r>
      <w:r w:rsidRPr="00B50C3A">
        <w:rPr>
          <w:rStyle w:val="StyleUnderline"/>
          <w:color w:val="000000" w:themeColor="text1"/>
          <w:highlight w:val="cyan"/>
        </w:rPr>
        <w:t>the</w:t>
      </w:r>
      <w:r w:rsidRPr="00B50C3A">
        <w:rPr>
          <w:rStyle w:val="StyleUnderline"/>
          <w:color w:val="000000" w:themeColor="text1"/>
          <w:sz w:val="8"/>
          <w:highlight w:val="cyan"/>
          <w:u w:val="none"/>
        </w:rPr>
        <w:t xml:space="preserve"> </w:t>
      </w:r>
      <w:r w:rsidRPr="00B50C3A">
        <w:rPr>
          <w:rStyle w:val="StyleUnderline"/>
          <w:color w:val="000000" w:themeColor="text1"/>
          <w:highlight w:val="cyan"/>
        </w:rPr>
        <w:t>future</w:t>
      </w:r>
      <w:r w:rsidRPr="00B50C3A">
        <w:rPr>
          <w:rStyle w:val="StyleUnderline"/>
          <w:color w:val="000000" w:themeColor="text1"/>
          <w:sz w:val="8"/>
          <w:u w:val="none"/>
        </w:rPr>
        <w:t xml:space="preserve">. </w:t>
      </w:r>
      <w:r w:rsidRPr="00B50C3A">
        <w:rPr>
          <w:color w:val="000000" w:themeColor="text1"/>
          <w:sz w:val="8"/>
        </w:rPr>
        <w:t xml:space="preserve">After all, </w:t>
      </w:r>
      <w:r w:rsidRPr="00B50C3A">
        <w:rPr>
          <w:rStyle w:val="StyleUnderline"/>
          <w:color w:val="000000" w:themeColor="text1"/>
          <w:highlight w:val="cyan"/>
        </w:rPr>
        <w:t>for whom will it get better</w:t>
      </w:r>
      <w:r w:rsidRPr="00B50C3A">
        <w:rPr>
          <w:rStyle w:val="StyleUnderline"/>
          <w:color w:val="000000" w:themeColor="text1"/>
        </w:rPr>
        <w:t>?</w:t>
      </w:r>
      <w:r w:rsidRPr="00B50C3A">
        <w:rPr>
          <w:rStyle w:val="StyleUnderline"/>
          <w:color w:val="000000" w:themeColor="text1"/>
          <w:sz w:val="8"/>
          <w:u w:val="none"/>
        </w:rPr>
        <w:t xml:space="preserve"> </w:t>
      </w:r>
      <w:r w:rsidRPr="00B50C3A">
        <w:rPr>
          <w:color w:val="000000" w:themeColor="text1"/>
          <w:sz w:val="8"/>
        </w:rPr>
        <w:t xml:space="preserve">And what kind of better does it get? When we consider this directive that life gets better against the backdrop of the systemic imprisonment, police murder and state abandonment of black people at every age, we can see how it is white suffering that this campaign aims to make legible as worthy of protection. </w:t>
      </w:r>
      <w:r w:rsidRPr="00B50C3A">
        <w:rPr>
          <w:rStyle w:val="StyleUnderline"/>
          <w:color w:val="000000" w:themeColor="text1"/>
          <w:highlight w:val="cyan"/>
        </w:rPr>
        <w:t>Black suffering</w:t>
      </w:r>
      <w:r w:rsidRPr="00B50C3A">
        <w:rPr>
          <w:color w:val="000000" w:themeColor="text1"/>
          <w:sz w:val="8"/>
        </w:rPr>
        <w:t xml:space="preserve">, as Jared Sexton has articulated in his analysis of Hurricane Katrina (Sexton 2006), </w:t>
      </w:r>
      <w:r w:rsidRPr="00B50C3A">
        <w:rPr>
          <w:rStyle w:val="StyleUnderline"/>
          <w:color w:val="000000" w:themeColor="text1"/>
          <w:highlight w:val="cyan"/>
        </w:rPr>
        <w:t>is</w:t>
      </w:r>
      <w:r w:rsidRPr="00B50C3A">
        <w:rPr>
          <w:rStyle w:val="StyleUnderline"/>
          <w:color w:val="000000" w:themeColor="text1"/>
        </w:rPr>
        <w:t xml:space="preserve"> unspectacular</w:t>
      </w:r>
      <w:r w:rsidRPr="00B50C3A">
        <w:rPr>
          <w:rStyle w:val="StyleUnderline"/>
          <w:color w:val="000000" w:themeColor="text1"/>
          <w:sz w:val="8"/>
          <w:u w:val="none"/>
        </w:rPr>
        <w:t xml:space="preserve">, banal, </w:t>
      </w:r>
      <w:r w:rsidRPr="00B50C3A">
        <w:rPr>
          <w:rStyle w:val="StyleUnderline"/>
          <w:color w:val="000000" w:themeColor="text1"/>
        </w:rPr>
        <w:t>self-induced</w:t>
      </w:r>
      <w:r w:rsidRPr="00B50C3A">
        <w:rPr>
          <w:rStyle w:val="StyleUnderline"/>
          <w:color w:val="000000" w:themeColor="text1"/>
          <w:sz w:val="8"/>
          <w:u w:val="none"/>
        </w:rPr>
        <w:t xml:space="preserve">, a </w:t>
      </w:r>
      <w:r w:rsidRPr="00B50C3A">
        <w:rPr>
          <w:rStyle w:val="StyleUnderline"/>
          <w:color w:val="000000" w:themeColor="text1"/>
          <w:highlight w:val="cyan"/>
        </w:rPr>
        <w:t>cause for</w:t>
      </w:r>
      <w:r w:rsidRPr="00B50C3A">
        <w:rPr>
          <w:rStyle w:val="StyleUnderline"/>
          <w:color w:val="000000" w:themeColor="text1"/>
          <w:sz w:val="8"/>
          <w:u w:val="none"/>
        </w:rPr>
        <w:t xml:space="preserve">, if anything, </w:t>
      </w:r>
      <w:r w:rsidRPr="00B50C3A">
        <w:rPr>
          <w:rStyle w:val="StyleUnderline"/>
          <w:color w:val="000000" w:themeColor="text1"/>
          <w:highlight w:val="cyan"/>
        </w:rPr>
        <w:t>shame</w:t>
      </w:r>
      <w:r w:rsidRPr="00B50C3A">
        <w:rPr>
          <w:rStyle w:val="StyleUnderline"/>
          <w:color w:val="000000" w:themeColor="text1"/>
          <w:sz w:val="8"/>
          <w:u w:val="none"/>
        </w:rPr>
        <w:t xml:space="preserve"> or fascination, </w:t>
      </w:r>
      <w:r w:rsidRPr="00B50C3A">
        <w:rPr>
          <w:rStyle w:val="StyleUnderline"/>
          <w:color w:val="000000" w:themeColor="text1"/>
          <w:highlight w:val="cyan"/>
        </w:rPr>
        <w:t>not</w:t>
      </w:r>
      <w:r w:rsidRPr="00B50C3A">
        <w:rPr>
          <w:rStyle w:val="StyleUnderline"/>
          <w:color w:val="000000" w:themeColor="text1"/>
        </w:rPr>
        <w:t xml:space="preserve"> </w:t>
      </w:r>
      <w:r w:rsidRPr="00B50C3A">
        <w:rPr>
          <w:rStyle w:val="StyleUnderline"/>
          <w:color w:val="000000" w:themeColor="text1"/>
          <w:highlight w:val="cyan"/>
        </w:rPr>
        <w:t>redress</w:t>
      </w:r>
      <w:r w:rsidRPr="00B50C3A">
        <w:rPr>
          <w:rStyle w:val="StyleUnderline"/>
          <w:color w:val="000000" w:themeColor="text1"/>
        </w:rPr>
        <w:t>.</w:t>
      </w:r>
      <w:r w:rsidRPr="00B50C3A">
        <w:rPr>
          <w:rStyle w:val="StyleUnderline"/>
          <w:color w:val="000000" w:themeColor="text1"/>
          <w:sz w:val="8"/>
          <w:u w:val="none"/>
        </w:rPr>
        <w:t xml:space="preserve"> </w:t>
      </w:r>
      <w:r w:rsidRPr="00B50C3A">
        <w:rPr>
          <w:color w:val="000000" w:themeColor="text1"/>
          <w:sz w:val="8"/>
        </w:rPr>
        <w:t xml:space="preserve">Savage’s </w:t>
      </w:r>
      <w:r w:rsidRPr="00B50C3A">
        <w:rPr>
          <w:rStyle w:val="StyleUnderline"/>
          <w:color w:val="000000" w:themeColor="text1"/>
        </w:rPr>
        <w:t>assertion that</w:t>
      </w:r>
      <w:r w:rsidRPr="00B50C3A">
        <w:rPr>
          <w:rStyle w:val="StyleUnderline"/>
          <w:color w:val="000000" w:themeColor="text1"/>
          <w:u w:val="none"/>
        </w:rPr>
        <w:t xml:space="preserve"> </w:t>
      </w:r>
      <w:r w:rsidRPr="00B50C3A">
        <w:rPr>
          <w:rStyle w:val="StyleUnderline"/>
          <w:color w:val="000000" w:themeColor="text1"/>
          <w:sz w:val="8"/>
          <w:u w:val="none"/>
        </w:rPr>
        <w:t xml:space="preserve">his </w:t>
      </w:r>
      <w:r w:rsidRPr="00B50C3A">
        <w:rPr>
          <w:rStyle w:val="StyleUnderline"/>
          <w:color w:val="000000" w:themeColor="text1"/>
          <w:highlight w:val="cyan"/>
        </w:rPr>
        <w:t>departure</w:t>
      </w:r>
      <w:r w:rsidRPr="00B50C3A">
        <w:rPr>
          <w:color w:val="000000" w:themeColor="text1"/>
          <w:sz w:val="8"/>
        </w:rPr>
        <w:t xml:space="preserve"> from high school protected him </w:t>
      </w:r>
      <w:r w:rsidRPr="00B50C3A">
        <w:rPr>
          <w:rStyle w:val="StyleUnderline"/>
          <w:color w:val="000000" w:themeColor="text1"/>
          <w:highlight w:val="cyan"/>
        </w:rPr>
        <w:t>from</w:t>
      </w:r>
      <w:r w:rsidRPr="00B50C3A">
        <w:rPr>
          <w:rStyle w:val="StyleUnderline"/>
          <w:color w:val="000000" w:themeColor="text1"/>
          <w:sz w:val="8"/>
          <w:u w:val="none"/>
        </w:rPr>
        <w:t xml:space="preserve"> the reach of </w:t>
      </w:r>
      <w:r w:rsidRPr="00B50C3A">
        <w:rPr>
          <w:rStyle w:val="StyleUnderline"/>
          <w:color w:val="000000" w:themeColor="text1"/>
          <w:highlight w:val="cyan"/>
        </w:rPr>
        <w:t>homophobic violence is</w:t>
      </w:r>
      <w:r w:rsidRPr="00B50C3A">
        <w:rPr>
          <w:rStyle w:val="StyleUnderline"/>
          <w:color w:val="000000" w:themeColor="text1"/>
          <w:sz w:val="8"/>
          <w:u w:val="none"/>
        </w:rPr>
        <w:t xml:space="preserve"> certainly </w:t>
      </w:r>
      <w:r w:rsidRPr="00B50C3A">
        <w:rPr>
          <w:rStyle w:val="StyleUnderline"/>
          <w:color w:val="000000" w:themeColor="text1"/>
        </w:rPr>
        <w:t>indicative of</w:t>
      </w:r>
      <w:r w:rsidRPr="00B50C3A">
        <w:rPr>
          <w:rStyle w:val="StyleUnderline"/>
          <w:color w:val="000000" w:themeColor="text1"/>
          <w:sz w:val="8"/>
          <w:u w:val="none"/>
        </w:rPr>
        <w:t xml:space="preserve"> a </w:t>
      </w:r>
      <w:r w:rsidRPr="00B50C3A">
        <w:rPr>
          <w:rStyle w:val="StyleUnderline"/>
          <w:color w:val="000000" w:themeColor="text1"/>
          <w:highlight w:val="cyan"/>
        </w:rPr>
        <w:t>white</w:t>
      </w:r>
      <w:r w:rsidRPr="00B50C3A">
        <w:rPr>
          <w:rStyle w:val="StyleUnderline"/>
          <w:color w:val="000000" w:themeColor="text1"/>
          <w:sz w:val="8"/>
          <w:u w:val="none"/>
        </w:rPr>
        <w:t xml:space="preserve">-owning </w:t>
      </w:r>
      <w:r w:rsidRPr="00B50C3A">
        <w:rPr>
          <w:rStyle w:val="StyleUnderline"/>
          <w:color w:val="000000" w:themeColor="text1"/>
          <w:highlight w:val="cyan"/>
        </w:rPr>
        <w:t>trajectory</w:t>
      </w:r>
      <w:r w:rsidRPr="00B50C3A">
        <w:rPr>
          <w:rStyle w:val="StyleUnderline"/>
          <w:color w:val="000000" w:themeColor="text1"/>
          <w:sz w:val="8"/>
          <w:u w:val="none"/>
        </w:rPr>
        <w:t xml:space="preserve"> of matriculation</w:t>
      </w:r>
      <w:r w:rsidRPr="00B50C3A">
        <w:rPr>
          <w:color w:val="000000" w:themeColor="text1"/>
          <w:sz w:val="8"/>
        </w:rPr>
        <w:t xml:space="preserve">. What guarantees can be given to those who will remain in the grasp of foster care systems, homeless shelters, psychiatric facilities, jails, prisons, and immigration detention centres, regardless of their Savage's story generalizes a particular narrative in which white queers can 'escape' homophobia by moving to gay enclaves in urban areas, a trajectory out of reach for so many queer and trans people who will remain targets of policing and immigration enforcement, even and perhaps especially in white gay neighbourhoods where they are read as dangerous outsiders (Hanhardt 2008). </w:t>
      </w:r>
      <w:r w:rsidRPr="00B50C3A">
        <w:rPr>
          <w:rStyle w:val="StyleUnderline"/>
          <w:color w:val="000000" w:themeColor="text1"/>
          <w:highlight w:val="cyan"/>
        </w:rPr>
        <w:t>The fantasy of</w:t>
      </w:r>
      <w:r w:rsidRPr="00B50C3A">
        <w:rPr>
          <w:rStyle w:val="StyleUnderline"/>
          <w:color w:val="000000" w:themeColor="text1"/>
          <w:sz w:val="8"/>
          <w:u w:val="none"/>
        </w:rPr>
        <w:t xml:space="preserve"> life </w:t>
      </w:r>
      <w:r w:rsidRPr="00B50C3A">
        <w:rPr>
          <w:rStyle w:val="StyleUnderline"/>
          <w:color w:val="000000" w:themeColor="text1"/>
          <w:highlight w:val="cyan"/>
        </w:rPr>
        <w:t>'getting better' imagines 'violence' as individual acts</w:t>
      </w:r>
      <w:r w:rsidRPr="00B50C3A">
        <w:rPr>
          <w:rStyle w:val="StyleUnderline"/>
          <w:color w:val="000000" w:themeColor="text1"/>
        </w:rPr>
        <w:t xml:space="preserve"> that 'bad' people do to 'good' people who need protection</w:t>
      </w:r>
      <w:r w:rsidRPr="00B50C3A">
        <w:rPr>
          <w:rStyle w:val="StyleUnderline"/>
          <w:color w:val="000000" w:themeColor="text1"/>
          <w:sz w:val="8"/>
          <w:u w:val="none"/>
        </w:rPr>
        <w:t xml:space="preserve"> and retribution from state protectors </w:t>
      </w:r>
      <w:r w:rsidRPr="00B50C3A">
        <w:rPr>
          <w:color w:val="000000" w:themeColor="text1"/>
          <w:sz w:val="8"/>
        </w:rPr>
        <w:t>(law enforcement, policymakers, administrators</w:t>
      </w:r>
      <w:r w:rsidRPr="00B50C3A">
        <w:rPr>
          <w:rStyle w:val="StyleUnderline"/>
          <w:color w:val="000000" w:themeColor="text1"/>
          <w:sz w:val="8"/>
          <w:u w:val="none"/>
        </w:rPr>
        <w:t xml:space="preserve">), </w:t>
      </w:r>
      <w:r w:rsidRPr="00B50C3A">
        <w:rPr>
          <w:rStyle w:val="StyleUnderline"/>
          <w:color w:val="000000" w:themeColor="text1"/>
          <w:highlight w:val="cyan"/>
        </w:rPr>
        <w:t>rather than</w:t>
      </w:r>
      <w:r w:rsidRPr="00B50C3A">
        <w:rPr>
          <w:rStyle w:val="StyleUnderline"/>
          <w:color w:val="000000" w:themeColor="text1"/>
        </w:rPr>
        <w:t xml:space="preserve"> situating</w:t>
      </w:r>
      <w:r w:rsidRPr="00B50C3A">
        <w:rPr>
          <w:rStyle w:val="StyleUnderline"/>
          <w:color w:val="000000" w:themeColor="text1"/>
          <w:sz w:val="8"/>
          <w:u w:val="none"/>
        </w:rPr>
        <w:t xml:space="preserve"> bodily terror </w:t>
      </w:r>
      <w:r w:rsidRPr="00B50C3A">
        <w:rPr>
          <w:rStyle w:val="StyleUnderline"/>
          <w:color w:val="000000" w:themeColor="text1"/>
        </w:rPr>
        <w:t xml:space="preserve">as </w:t>
      </w:r>
      <w:r w:rsidRPr="00B50C3A">
        <w:rPr>
          <w:rStyle w:val="StyleUnderline"/>
          <w:color w:val="000000" w:themeColor="text1"/>
          <w:highlight w:val="cyan"/>
        </w:rPr>
        <w:t>a</w:t>
      </w:r>
      <w:r w:rsidRPr="00B50C3A">
        <w:rPr>
          <w:rStyle w:val="StyleUnderline"/>
          <w:color w:val="000000" w:themeColor="text1"/>
        </w:rPr>
        <w:t>n</w:t>
      </w:r>
      <w:r w:rsidRPr="00B50C3A">
        <w:rPr>
          <w:rStyle w:val="StyleUnderline"/>
          <w:color w:val="000000" w:themeColor="text1"/>
          <w:sz w:val="8"/>
          <w:u w:val="none"/>
        </w:rPr>
        <w:t xml:space="preserve"> everyday</w:t>
      </w:r>
      <w:r w:rsidRPr="00B50C3A">
        <w:rPr>
          <w:rStyle w:val="StyleUnderline"/>
          <w:color w:val="000000" w:themeColor="text1"/>
          <w:u w:val="none"/>
        </w:rPr>
        <w:t xml:space="preserve"> </w:t>
      </w:r>
      <w:r w:rsidRPr="00B50C3A">
        <w:rPr>
          <w:rStyle w:val="StyleUnderline"/>
          <w:color w:val="000000" w:themeColor="text1"/>
        </w:rPr>
        <w:t xml:space="preserve">aspect of a </w:t>
      </w:r>
      <w:r w:rsidRPr="00B50C3A">
        <w:rPr>
          <w:rStyle w:val="StyleUnderline"/>
          <w:color w:val="000000" w:themeColor="text1"/>
          <w:highlight w:val="cyan"/>
        </w:rPr>
        <w:t>larger regime</w:t>
      </w:r>
      <w:r w:rsidRPr="00D7479F">
        <w:rPr>
          <w:rStyle w:val="StyleUnderline"/>
          <w:color w:val="000000" w:themeColor="text1"/>
        </w:rPr>
        <w:t xml:space="preserve"> of</w:t>
      </w:r>
      <w:r w:rsidRPr="00B50C3A">
        <w:rPr>
          <w:rStyle w:val="StyleUnderline"/>
          <w:color w:val="000000" w:themeColor="text1"/>
          <w:sz w:val="8"/>
          <w:u w:val="none"/>
        </w:rPr>
        <w:t xml:space="preserve"> structural racialized and gendered </w:t>
      </w:r>
      <w:r w:rsidRPr="00D7479F">
        <w:rPr>
          <w:rStyle w:val="StyleUnderline"/>
          <w:color w:val="000000" w:themeColor="text1"/>
        </w:rPr>
        <w:t>violence</w:t>
      </w:r>
      <w:r w:rsidRPr="00B50C3A">
        <w:rPr>
          <w:rStyle w:val="StyleUnderline"/>
          <w:color w:val="000000" w:themeColor="text1"/>
          <w:sz w:val="8"/>
          <w:u w:val="none"/>
        </w:rPr>
        <w:t xml:space="preserve"> congealed within practices of criminalization</w:t>
      </w:r>
      <w:r w:rsidRPr="00B50C3A">
        <w:rPr>
          <w:color w:val="000000" w:themeColor="text1"/>
          <w:sz w:val="8"/>
        </w:rPr>
        <w:t xml:space="preserve">, immigration enforcement, poverty, and medicalization targeted at black people at the population level from before birth until after death and most frequently exercised by government employees. </w:t>
      </w:r>
      <w:r w:rsidRPr="00B50C3A">
        <w:rPr>
          <w:rStyle w:val="StyleUnderline"/>
          <w:color w:val="000000" w:themeColor="text1"/>
          <w:sz w:val="8"/>
          <w:u w:val="none"/>
        </w:rPr>
        <w:t>It is not a leap to see</w:t>
      </w:r>
      <w:r w:rsidRPr="00B50C3A">
        <w:rPr>
          <w:color w:val="000000" w:themeColor="text1"/>
          <w:sz w:val="8"/>
        </w:rPr>
        <w:t xml:space="preserve">, then, </w:t>
      </w:r>
      <w:r w:rsidRPr="00B50C3A">
        <w:rPr>
          <w:rStyle w:val="StyleUnderline"/>
          <w:color w:val="000000" w:themeColor="text1"/>
          <w:sz w:val="8"/>
          <w:u w:val="none"/>
        </w:rPr>
        <w:t xml:space="preserve">how this cultural politics of </w:t>
      </w:r>
      <w:r w:rsidRPr="00B50C3A">
        <w:rPr>
          <w:rStyle w:val="StyleUnderline"/>
          <w:color w:val="000000" w:themeColor="text1"/>
        </w:rPr>
        <w:t>naturalizing the premature death of black people</w:t>
      </w:r>
      <w:r w:rsidRPr="00B50C3A">
        <w:rPr>
          <w:rStyle w:val="StyleUnderline"/>
          <w:color w:val="000000" w:themeColor="text1"/>
          <w:sz w:val="8"/>
          <w:u w:val="none"/>
        </w:rPr>
        <w:t xml:space="preserve"> produces a benevolent thrall for white and lesbians to adopt black children. </w:t>
      </w:r>
      <w:r w:rsidRPr="00B50C3A">
        <w:rPr>
          <w:rStyle w:val="StyleUnderline"/>
          <w:color w:val="000000" w:themeColor="text1"/>
          <w:highlight w:val="cyan"/>
        </w:rPr>
        <w:t>White</w:t>
      </w:r>
      <w:r w:rsidRPr="00B50C3A">
        <w:rPr>
          <w:rStyle w:val="StyleUnderline"/>
          <w:color w:val="000000" w:themeColor="text1"/>
        </w:rPr>
        <w:t xml:space="preserve"> </w:t>
      </w:r>
      <w:r w:rsidRPr="00B50C3A">
        <w:rPr>
          <w:rStyle w:val="StyleUnderline"/>
          <w:color w:val="000000" w:themeColor="text1"/>
          <w:highlight w:val="cyan"/>
        </w:rPr>
        <w:t>gay</w:t>
      </w:r>
      <w:r w:rsidRPr="00D7479F">
        <w:rPr>
          <w:rStyle w:val="StyleUnderline"/>
          <w:color w:val="000000" w:themeColor="text1"/>
        </w:rPr>
        <w:t xml:space="preserve"> and</w:t>
      </w:r>
      <w:r w:rsidRPr="00B50C3A">
        <w:rPr>
          <w:rStyle w:val="StyleUnderline"/>
          <w:color w:val="000000" w:themeColor="text1"/>
        </w:rPr>
        <w:t xml:space="preserve"> lesbian </w:t>
      </w:r>
      <w:r w:rsidRPr="00B50C3A">
        <w:rPr>
          <w:rStyle w:val="StyleUnderline"/>
          <w:color w:val="000000" w:themeColor="text1"/>
          <w:highlight w:val="cyan"/>
        </w:rPr>
        <w:t>politics must remain silent on anti-black racism</w:t>
      </w:r>
      <w:r w:rsidRPr="00B50C3A">
        <w:rPr>
          <w:rStyle w:val="StyleUnderline"/>
          <w:color w:val="000000" w:themeColor="text1"/>
        </w:rPr>
        <w:t xml:space="preserve">, must </w:t>
      </w:r>
      <w:r w:rsidRPr="00B50C3A">
        <w:rPr>
          <w:rStyle w:val="StyleUnderline"/>
          <w:color w:val="000000" w:themeColor="text1"/>
          <w:highlight w:val="cyan"/>
        </w:rPr>
        <w:t>position itself as anything but black, to keep its place in line for the future.</w:t>
      </w:r>
    </w:p>
    <w:p w14:paraId="537DCC0A" w14:textId="77777777" w:rsidR="00C969C5" w:rsidRPr="00B50C3A" w:rsidRDefault="00C969C5" w:rsidP="00C969C5">
      <w:pPr>
        <w:pStyle w:val="Heading4"/>
        <w:spacing w:line="240" w:lineRule="auto"/>
        <w:rPr>
          <w:rStyle w:val="Style13ptBold"/>
          <w:rFonts w:cs="Times New Roman"/>
          <w:b/>
          <w:color w:val="000000" w:themeColor="text1"/>
          <w:sz w:val="24"/>
          <w:szCs w:val="24"/>
        </w:rPr>
      </w:pPr>
      <w:r w:rsidRPr="00B50C3A">
        <w:rPr>
          <w:rFonts w:cs="Times New Roman"/>
          <w:color w:val="000000" w:themeColor="text1"/>
          <w:sz w:val="24"/>
          <w:szCs w:val="24"/>
        </w:rPr>
        <w:t xml:space="preserve">Thinking queerness as an identity, performance obscures the prior ontological queerness of blackness, which exists as the absolute index of otherness over and against which humanity and modernity vouchsafe their value and coherence. This failure to theorize gender and sexuality from the underside of the human is a failure to interrogate the very template of deviance that haunts queerness, ensuring anti-black homonormative identification. Queering isn’t the only way to challenge. </w:t>
      </w:r>
      <w:r w:rsidRPr="00B50C3A">
        <w:rPr>
          <w:rFonts w:cs="Times New Roman"/>
          <w:color w:val="000000" w:themeColor="text1"/>
          <w:sz w:val="24"/>
          <w:szCs w:val="24"/>
          <w:u w:val="single"/>
        </w:rPr>
        <w:t>Jackson 11</w:t>
      </w:r>
      <w:r w:rsidRPr="00B50C3A">
        <w:rPr>
          <w:rStyle w:val="FootnoteReference"/>
          <w:rFonts w:cs="Times New Roman"/>
          <w:color w:val="000000" w:themeColor="text1"/>
          <w:sz w:val="24"/>
          <w:szCs w:val="24"/>
        </w:rPr>
        <w:footnoteReference w:id="19"/>
      </w:r>
    </w:p>
    <w:p w14:paraId="1C09848A" w14:textId="77777777" w:rsidR="00C969C5" w:rsidRPr="00B50C3A" w:rsidRDefault="00C969C5" w:rsidP="00C969C5">
      <w:pPr>
        <w:spacing w:line="240" w:lineRule="auto"/>
        <w:jc w:val="both"/>
        <w:rPr>
          <w:color w:val="000000" w:themeColor="text1"/>
          <w:sz w:val="8"/>
        </w:rPr>
      </w:pPr>
      <w:r w:rsidRPr="00B50C3A">
        <w:rPr>
          <w:color w:val="000000" w:themeColor="text1"/>
          <w:sz w:val="8"/>
          <w:szCs w:val="16"/>
        </w:rPr>
        <w:t>Marriott’s scholarship reminds us that</w:t>
      </w:r>
      <w:r w:rsidRPr="00B50C3A">
        <w:rPr>
          <w:color w:val="000000" w:themeColor="text1"/>
          <w:sz w:val="8"/>
        </w:rPr>
        <w:t xml:space="preserve"> </w:t>
      </w:r>
      <w:r w:rsidRPr="00B50C3A">
        <w:rPr>
          <w:b/>
          <w:color w:val="000000" w:themeColor="text1"/>
          <w:highlight w:val="cyan"/>
          <w:u w:val="single"/>
        </w:rPr>
        <w:t>queer theory may</w:t>
      </w:r>
      <w:r w:rsidRPr="00B50C3A">
        <w:rPr>
          <w:b/>
          <w:color w:val="000000" w:themeColor="text1"/>
          <w:u w:val="single"/>
        </w:rPr>
        <w:t xml:space="preserve"> unwittingly </w:t>
      </w:r>
      <w:r w:rsidRPr="00B50C3A">
        <w:rPr>
          <w:b/>
          <w:color w:val="000000" w:themeColor="text1"/>
          <w:highlight w:val="cyan"/>
          <w:u w:val="single"/>
        </w:rPr>
        <w:t>diminish</w:t>
      </w:r>
      <w:r w:rsidRPr="00B50C3A">
        <w:rPr>
          <w:b/>
          <w:color w:val="000000" w:themeColor="text1"/>
          <w:u w:val="single"/>
        </w:rPr>
        <w:t xml:space="preserve"> its criticality </w:t>
      </w:r>
      <w:r w:rsidRPr="00B50C3A">
        <w:rPr>
          <w:b/>
          <w:color w:val="000000" w:themeColor="text1"/>
          <w:highlight w:val="cyan"/>
          <w:u w:val="single"/>
        </w:rPr>
        <w:t>if it fails to acknowledge the role antiblack racism plays in shaping</w:t>
      </w:r>
      <w:r w:rsidRPr="00382238">
        <w:rPr>
          <w:b/>
          <w:color w:val="000000" w:themeColor="text1"/>
          <w:u w:val="single"/>
        </w:rPr>
        <w:t xml:space="preserve"> the discursive practices of </w:t>
      </w:r>
      <w:r w:rsidRPr="00B50C3A">
        <w:rPr>
          <w:b/>
          <w:color w:val="000000" w:themeColor="text1"/>
          <w:highlight w:val="cyan"/>
          <w:u w:val="single"/>
        </w:rPr>
        <w:t>gender and sexuality. The violence that produces blackness necessitates that from the existential vantage point of black lived experience, gender and sexuality lo</w:t>
      </w:r>
      <w:r w:rsidRPr="00382238">
        <w:rPr>
          <w:b/>
          <w:color w:val="000000" w:themeColor="text1"/>
          <w:highlight w:val="cyan"/>
          <w:u w:val="single"/>
        </w:rPr>
        <w:t>se</w:t>
      </w:r>
      <w:r w:rsidRPr="00B50C3A">
        <w:rPr>
          <w:b/>
          <w:color w:val="000000" w:themeColor="text1"/>
          <w:highlight w:val="cyan"/>
          <w:u w:val="single"/>
        </w:rPr>
        <w:t xml:space="preserve"> </w:t>
      </w:r>
      <w:r w:rsidRPr="00382238">
        <w:rPr>
          <w:b/>
          <w:color w:val="000000" w:themeColor="text1"/>
          <w:u w:val="single"/>
        </w:rPr>
        <w:t xml:space="preserve">their </w:t>
      </w:r>
      <w:r w:rsidRPr="00B50C3A">
        <w:rPr>
          <w:b/>
          <w:color w:val="000000" w:themeColor="text1"/>
          <w:highlight w:val="cyan"/>
          <w:u w:val="single"/>
        </w:rPr>
        <w:t>coherence</w:t>
      </w:r>
      <w:r w:rsidRPr="00382238">
        <w:rPr>
          <w:b/>
          <w:color w:val="000000" w:themeColor="text1"/>
          <w:u w:val="single"/>
        </w:rPr>
        <w:t xml:space="preserve"> as normative categories</w:t>
      </w:r>
      <w:r w:rsidRPr="00B50C3A">
        <w:rPr>
          <w:color w:val="000000" w:themeColor="text1"/>
          <w:sz w:val="8"/>
          <w:szCs w:val="16"/>
        </w:rPr>
        <w:t xml:space="preserve">.8 Moreover, </w:t>
      </w:r>
      <w:r w:rsidRPr="00B50C3A">
        <w:rPr>
          <w:b/>
          <w:color w:val="000000" w:themeColor="text1"/>
          <w:u w:val="single"/>
        </w:rPr>
        <w:t xml:space="preserve">as </w:t>
      </w:r>
      <w:r w:rsidRPr="00B50C3A">
        <w:rPr>
          <w:b/>
          <w:color w:val="000000" w:themeColor="text1"/>
          <w:highlight w:val="cyan"/>
          <w:u w:val="single"/>
        </w:rPr>
        <w:t>queer theory attempts to map a territory that encompasses a</w:t>
      </w:r>
      <w:r w:rsidRPr="00382238">
        <w:rPr>
          <w:b/>
          <w:color w:val="000000" w:themeColor="text1"/>
          <w:u w:val="single"/>
        </w:rPr>
        <w:t xml:space="preserve">n increasingly </w:t>
      </w:r>
      <w:r w:rsidRPr="00B50C3A">
        <w:rPr>
          <w:b/>
          <w:color w:val="000000" w:themeColor="text1"/>
          <w:highlight w:val="cyan"/>
          <w:u w:val="single"/>
        </w:rPr>
        <w:t>generalized nonnormativity, it may</w:t>
      </w:r>
      <w:r w:rsidRPr="00382238">
        <w:rPr>
          <w:b/>
          <w:color w:val="000000" w:themeColor="text1"/>
          <w:u w:val="single"/>
        </w:rPr>
        <w:t xml:space="preserve"> unwittingly </w:t>
      </w:r>
      <w:r w:rsidRPr="00B50C3A">
        <w:rPr>
          <w:b/>
          <w:color w:val="000000" w:themeColor="text1"/>
          <w:highlight w:val="cyan"/>
          <w:u w:val="single"/>
        </w:rPr>
        <w:t xml:space="preserve">overlook </w:t>
      </w:r>
      <w:r w:rsidRPr="00382238">
        <w:rPr>
          <w:b/>
          <w:color w:val="000000" w:themeColor="text1"/>
          <w:u w:val="single"/>
        </w:rPr>
        <w:t xml:space="preserve">the function of </w:t>
      </w:r>
      <w:r w:rsidRPr="00B50C3A">
        <w:rPr>
          <w:b/>
          <w:color w:val="000000" w:themeColor="text1"/>
          <w:highlight w:val="cyan"/>
          <w:u w:val="single"/>
        </w:rPr>
        <w:t>blackness</w:t>
      </w:r>
      <w:r w:rsidRPr="00382238">
        <w:rPr>
          <w:b/>
          <w:color w:val="000000" w:themeColor="text1"/>
          <w:u w:val="single"/>
        </w:rPr>
        <w:t xml:space="preserve"> in modernity</w:t>
      </w:r>
      <w:r w:rsidRPr="00B50C3A">
        <w:rPr>
          <w:color w:val="000000" w:themeColor="text1"/>
          <w:sz w:val="8"/>
          <w:szCs w:val="16"/>
        </w:rPr>
        <w:t>, since the black body has been rendered the “absolute index of otherness.” 9 While particular nonblack sexual and gendered practices may be queered,</w:t>
      </w:r>
      <w:r w:rsidRPr="00B50C3A">
        <w:rPr>
          <w:color w:val="000000" w:themeColor="text1"/>
          <w:sz w:val="8"/>
        </w:rPr>
        <w:t xml:space="preserve"> </w:t>
      </w:r>
      <w:r w:rsidRPr="00B50C3A">
        <w:rPr>
          <w:b/>
          <w:color w:val="000000" w:themeColor="text1"/>
          <w:highlight w:val="cyan"/>
          <w:u w:val="single"/>
        </w:rPr>
        <w:t>blackness serves as an essential template of gendered and sexual “deviance” that is limited to the negation</w:t>
      </w:r>
      <w:r w:rsidRPr="00B50C3A">
        <w:rPr>
          <w:color w:val="000000" w:themeColor="text1"/>
          <w:u w:val="single"/>
        </w:rPr>
        <w:t xml:space="preserve"> not of a particular practice but </w:t>
      </w:r>
      <w:r w:rsidRPr="00B50C3A">
        <w:rPr>
          <w:b/>
          <w:color w:val="000000" w:themeColor="text1"/>
          <w:highlight w:val="cyan"/>
          <w:u w:val="single"/>
        </w:rPr>
        <w:t>of a state of being</w:t>
      </w:r>
      <w:r w:rsidRPr="00B50C3A">
        <w:rPr>
          <w:color w:val="000000" w:themeColor="text1"/>
          <w:sz w:val="8"/>
          <w:szCs w:val="16"/>
        </w:rPr>
        <w:t>. In other words,</w:t>
      </w:r>
      <w:r w:rsidRPr="00B50C3A">
        <w:rPr>
          <w:color w:val="000000" w:themeColor="text1"/>
          <w:sz w:val="8"/>
        </w:rPr>
        <w:t xml:space="preserve"> </w:t>
      </w:r>
      <w:r w:rsidRPr="00B50C3A">
        <w:rPr>
          <w:b/>
          <w:color w:val="000000" w:themeColor="text1"/>
          <w:highlight w:val="cyan"/>
          <w:u w:val="single"/>
        </w:rPr>
        <w:t>there are no practices that an individual black person can take up that will settle</w:t>
      </w:r>
      <w:r w:rsidRPr="00382238">
        <w:rPr>
          <w:b/>
          <w:color w:val="000000" w:themeColor="text1"/>
          <w:u w:val="single"/>
        </w:rPr>
        <w:t xml:space="preserve"> once and for all the </w:t>
      </w:r>
      <w:r w:rsidRPr="00B50C3A">
        <w:rPr>
          <w:b/>
          <w:color w:val="000000" w:themeColor="text1"/>
          <w:highlight w:val="cyan"/>
          <w:u w:val="single"/>
        </w:rPr>
        <w:t>doubt that accompanies the assertion of a black humanity</w:t>
      </w:r>
      <w:r w:rsidRPr="00B50C3A">
        <w:rPr>
          <w:color w:val="000000" w:themeColor="text1"/>
          <w:sz w:val="8"/>
          <w:szCs w:val="16"/>
        </w:rPr>
        <w:t>. Marriott’s texts encourage us to interrogate the subject of feminist and queer theory rather than presume that a subject is always and already there. Marriott’s writing invites us to reflect on aspects of gendered and sexualized racial experience that often go unaccounted for in scholarly work on race, despite the efforts of black feminism and its theories of intersectionality. Feminists of color have encouraged us to think about gender and sexuality as they intersect with the particularities of race and embodiment. In the context of blackness, gender oppression not only circumscribes the life chances of women but also stratifies or suspends the category of manhood.10 Black men are seen as “excessively male and insufficiently masculine.”11 Historically, black men’s “inversion” has served as an alibi for their rape and castration, painful reminders that rape is, as feminists state, “about power” rather than contingent on an essentialized female vulnerability or an inherent male power.</w:t>
      </w:r>
      <w:r w:rsidRPr="00B50C3A">
        <w:rPr>
          <w:color w:val="000000" w:themeColor="text1"/>
          <w:sz w:val="8"/>
        </w:rPr>
        <w:t xml:space="preserve"> </w:t>
      </w:r>
      <w:r w:rsidRPr="00B50C3A">
        <w:rPr>
          <w:b/>
          <w:color w:val="000000" w:themeColor="text1"/>
          <w:u w:val="single"/>
        </w:rPr>
        <w:t xml:space="preserve">Existential negation, which we refer to as </w:t>
      </w:r>
      <w:r w:rsidRPr="00B50C3A">
        <w:rPr>
          <w:b/>
          <w:color w:val="000000" w:themeColor="text1"/>
          <w:highlight w:val="cyan"/>
          <w:u w:val="single"/>
        </w:rPr>
        <w:t>“race”</w:t>
      </w:r>
      <w:r w:rsidRPr="00B50C3A">
        <w:rPr>
          <w:b/>
          <w:color w:val="000000" w:themeColor="text1"/>
          <w:u w:val="single"/>
        </w:rPr>
        <w:t xml:space="preserve"> </w:t>
      </w:r>
      <w:r w:rsidRPr="00B50C3A">
        <w:rPr>
          <w:b/>
          <w:color w:val="000000" w:themeColor="text1"/>
          <w:highlight w:val="cyan"/>
          <w:u w:val="single"/>
        </w:rPr>
        <w:t>in polite conversation</w:t>
      </w:r>
      <w:r w:rsidRPr="00B50C3A">
        <w:rPr>
          <w:color w:val="000000" w:themeColor="text1"/>
          <w:sz w:val="8"/>
          <w:szCs w:val="16"/>
        </w:rPr>
        <w:t>, substantially complicates our theorization of “black patriarchy” and “black sexuality.” It</w:t>
      </w:r>
      <w:r w:rsidRPr="00B50C3A">
        <w:rPr>
          <w:color w:val="000000" w:themeColor="text1"/>
          <w:sz w:val="8"/>
        </w:rPr>
        <w:t xml:space="preserve"> </w:t>
      </w:r>
      <w:r w:rsidRPr="00B50C3A">
        <w:rPr>
          <w:b/>
          <w:color w:val="000000" w:themeColor="text1"/>
          <w:highlight w:val="cyan"/>
          <w:u w:val="single"/>
        </w:rPr>
        <w:t>requires us to theorize gendered</w:t>
      </w:r>
      <w:r w:rsidRPr="00B50C3A">
        <w:rPr>
          <w:b/>
          <w:color w:val="000000" w:themeColor="text1"/>
          <w:u w:val="single"/>
        </w:rPr>
        <w:t xml:space="preserve"> and sexual </w:t>
      </w:r>
      <w:r w:rsidRPr="00B50C3A">
        <w:rPr>
          <w:b/>
          <w:color w:val="000000" w:themeColor="text1"/>
          <w:highlight w:val="cyan"/>
          <w:u w:val="single"/>
        </w:rPr>
        <w:t>violence from the underside of “the human,” which</w:t>
      </w:r>
      <w:r w:rsidRPr="00B50C3A">
        <w:rPr>
          <w:b/>
          <w:color w:val="000000" w:themeColor="text1"/>
          <w:u w:val="single"/>
        </w:rPr>
        <w:t xml:space="preserve"> arguably </w:t>
      </w:r>
      <w:r w:rsidRPr="00B50C3A">
        <w:rPr>
          <w:b/>
          <w:color w:val="000000" w:themeColor="text1"/>
          <w:highlight w:val="cyan"/>
          <w:u w:val="single"/>
        </w:rPr>
        <w:t>necessitates that we think about queerness as something other than an identity</w:t>
      </w:r>
      <w:r w:rsidRPr="00B50C3A">
        <w:rPr>
          <w:b/>
          <w:color w:val="000000" w:themeColor="text1"/>
          <w:u w:val="single"/>
        </w:rPr>
        <w:t xml:space="preserve">, gender, or even set of sexual practices. </w:t>
      </w:r>
      <w:r w:rsidRPr="00B50C3A">
        <w:rPr>
          <w:b/>
          <w:color w:val="000000" w:themeColor="text1"/>
          <w:highlight w:val="cyan"/>
          <w:u w:val="single"/>
        </w:rPr>
        <w:t>We might think of black queerness as an existential matter rather than as an attribution that accompanies only some black subjectivities</w:t>
      </w:r>
      <w:r w:rsidRPr="00B50C3A">
        <w:rPr>
          <w:color w:val="000000" w:themeColor="text1"/>
          <w:sz w:val="8"/>
          <w:highlight w:val="cyan"/>
        </w:rPr>
        <w:t>.</w:t>
      </w:r>
      <w:r w:rsidRPr="00B50C3A">
        <w:rPr>
          <w:color w:val="000000" w:themeColor="text1"/>
          <w:sz w:val="8"/>
          <w:szCs w:val="16"/>
        </w:rPr>
        <w:t xml:space="preserve"> Marriott reminds us that nonbeing is the existential burden facing black people under the conditions of (post)modernity and also the specter that haunts queer subjectivity. This is fitting considering that</w:t>
      </w:r>
      <w:r w:rsidRPr="00B50C3A">
        <w:rPr>
          <w:color w:val="000000" w:themeColor="text1"/>
          <w:sz w:val="8"/>
        </w:rPr>
        <w:t xml:space="preserve"> </w:t>
      </w:r>
      <w:r w:rsidRPr="00B50C3A">
        <w:rPr>
          <w:b/>
          <w:color w:val="000000" w:themeColor="text1"/>
          <w:u w:val="single"/>
        </w:rPr>
        <w:t>the birth of “homosexuality” is inextricable from the rise of scientific authority and its racism. Fantasies of blackness,</w:t>
      </w:r>
      <w:r w:rsidRPr="00B50C3A">
        <w:rPr>
          <w:color w:val="000000" w:themeColor="text1"/>
          <w:u w:val="single"/>
        </w:rPr>
        <w:t xml:space="preserve"> </w:t>
      </w:r>
      <w:r w:rsidRPr="00B50C3A">
        <w:rPr>
          <w:b/>
          <w:color w:val="000000" w:themeColor="text1"/>
          <w:u w:val="single"/>
        </w:rPr>
        <w:t>particularly black female</w:t>
      </w:r>
      <w:r w:rsidRPr="00B50C3A">
        <w:rPr>
          <w:color w:val="000000" w:themeColor="text1"/>
          <w:u w:val="single"/>
        </w:rPr>
        <w:t xml:space="preserve"> </w:t>
      </w:r>
      <w:r w:rsidRPr="00B50C3A">
        <w:rPr>
          <w:b/>
          <w:color w:val="000000" w:themeColor="text1"/>
          <w:u w:val="single"/>
        </w:rPr>
        <w:t>sexuality, are the gendered and racial specters that haunt queerness — that from which homonormative subjects must distance themselves in order to be properly recognized as humans, as citizens, as subjects</w:t>
      </w:r>
      <w:r w:rsidRPr="00B50C3A">
        <w:rPr>
          <w:color w:val="000000" w:themeColor="text1"/>
          <w:sz w:val="8"/>
          <w:szCs w:val="16"/>
        </w:rPr>
        <w:t>. Despite prior interdictions on same-sex sexuality, it is only as recently as the late nineteenth century that sexual acts and desires became constitutive of identity: the homosexual becomes a type.12 In Siobhan Somerville’s “Scientific Racism and the Invention of the Homosexual Body,” she queries, “</w:t>
      </w:r>
      <w:r w:rsidRPr="00B50C3A">
        <w:rPr>
          <w:b/>
          <w:color w:val="000000" w:themeColor="text1"/>
          <w:highlight w:val="cyan"/>
          <w:u w:val="single"/>
        </w:rPr>
        <w:t xml:space="preserve">is it </w:t>
      </w:r>
      <w:r w:rsidRPr="00382238">
        <w:rPr>
          <w:b/>
          <w:color w:val="000000" w:themeColor="text1"/>
          <w:u w:val="single"/>
        </w:rPr>
        <w:t>merely</w:t>
      </w:r>
      <w:r w:rsidRPr="00B50C3A">
        <w:rPr>
          <w:b/>
          <w:color w:val="000000" w:themeColor="text1"/>
          <w:u w:val="single"/>
        </w:rPr>
        <w:t xml:space="preserve"> a historical </w:t>
      </w:r>
      <w:r w:rsidRPr="00B50C3A">
        <w:rPr>
          <w:b/>
          <w:color w:val="000000" w:themeColor="text1"/>
          <w:highlight w:val="cyan"/>
          <w:u w:val="single"/>
        </w:rPr>
        <w:t>coincidence that the classification of bodies as either ‘homosexual’ or ‘heterosexual’ emerged at the same time that the U</w:t>
      </w:r>
      <w:r w:rsidRPr="00B50C3A">
        <w:rPr>
          <w:b/>
          <w:color w:val="000000" w:themeColor="text1"/>
          <w:u w:val="single"/>
        </w:rPr>
        <w:t xml:space="preserve">nited </w:t>
      </w:r>
      <w:r w:rsidRPr="00B50C3A">
        <w:rPr>
          <w:b/>
          <w:color w:val="000000" w:themeColor="text1"/>
          <w:highlight w:val="cyan"/>
          <w:u w:val="single"/>
        </w:rPr>
        <w:t>S</w:t>
      </w:r>
      <w:r w:rsidRPr="00B50C3A">
        <w:rPr>
          <w:b/>
          <w:color w:val="000000" w:themeColor="text1"/>
          <w:u w:val="single"/>
        </w:rPr>
        <w:t xml:space="preserve">tates </w:t>
      </w:r>
      <w:r w:rsidRPr="00B50C3A">
        <w:rPr>
          <w:b/>
          <w:color w:val="000000" w:themeColor="text1"/>
          <w:highlight w:val="cyan"/>
          <w:u w:val="single"/>
        </w:rPr>
        <w:t>was</w:t>
      </w:r>
      <w:r w:rsidRPr="00B50C3A">
        <w:rPr>
          <w:b/>
          <w:color w:val="000000" w:themeColor="text1"/>
          <w:u w:val="single"/>
        </w:rPr>
        <w:t xml:space="preserve"> aggressively </w:t>
      </w:r>
      <w:r w:rsidRPr="00B50C3A">
        <w:rPr>
          <w:b/>
          <w:color w:val="000000" w:themeColor="text1"/>
          <w:highlight w:val="cyan"/>
          <w:u w:val="single"/>
        </w:rPr>
        <w:t>policing the imaginary boundary between ‘black’ and ‘white’ bodies?</w:t>
      </w:r>
      <w:r w:rsidRPr="00B50C3A">
        <w:rPr>
          <w:color w:val="000000" w:themeColor="text1"/>
          <w:sz w:val="8"/>
          <w:szCs w:val="16"/>
        </w:rPr>
        <w:t>”13 Somerville goes on to suggest the mutually constitutive effects of the bifurcated categories of race and sexuality, their structural interdependence and mutual production.</w:t>
      </w:r>
      <w:r w:rsidRPr="00B50C3A">
        <w:rPr>
          <w:color w:val="000000" w:themeColor="text1"/>
          <w:sz w:val="8"/>
        </w:rPr>
        <w:t xml:space="preserve"> </w:t>
      </w:r>
      <w:r w:rsidRPr="00B50C3A">
        <w:rPr>
          <w:b/>
          <w:color w:val="000000" w:themeColor="text1"/>
          <w:u w:val="single"/>
        </w:rPr>
        <w:t>Structures and methodologies that drove dominant scientific ideologies of race were subsequently taken up in the scientific pursuit of an emerging discourse of sexuality</w:t>
      </w:r>
      <w:r w:rsidRPr="00B50C3A">
        <w:rPr>
          <w:color w:val="000000" w:themeColor="text1"/>
          <w:sz w:val="8"/>
          <w:szCs w:val="16"/>
        </w:rPr>
        <w:t xml:space="preserve">. Difference was thought to be a visualizable fact inscribed on the body; according to this logic, interiority could be read on the surface of the body’s anatomical markers. Racial difference seemed to hinge on and be most represented by the supposed differences of sexual appetites and anatomies, particularly those of the African female. </w:t>
      </w:r>
      <w:r w:rsidRPr="00B50C3A">
        <w:rPr>
          <w:b/>
          <w:color w:val="000000" w:themeColor="text1"/>
          <w:u w:val="single"/>
        </w:rPr>
        <w:t>Sexologists drew on fantasies of black female embodiment as their model of sexual deviancy and gender nonconformity. Racial comparative-anatomy methods were used to determine sexual definition, with a presumed similitude between “deviant” white bodies and the black body</w:t>
      </w:r>
      <w:r w:rsidRPr="00B50C3A">
        <w:rPr>
          <w:color w:val="000000" w:themeColor="text1"/>
          <w:sz w:val="8"/>
          <w:szCs w:val="16"/>
        </w:rPr>
        <w:t>. The word homosexual itself seemed to conjure some anxieties about miscegenation, as the “barbarously hybrid word” was a mix of Latin and Greek, even referring to “shades of gender” and “sexual half-breeds.” 14 Reading Marriott in the context of feminist and queer theory offers new insight into the gendered and sexualized nature of blackness’s ontological negation, particularly the nonheteronormativity of race’s reproduction.</w:t>
      </w:r>
      <w:r w:rsidRPr="00B50C3A">
        <w:rPr>
          <w:color w:val="000000" w:themeColor="text1"/>
          <w:sz w:val="8"/>
        </w:rPr>
        <w:t xml:space="preserve"> </w:t>
      </w:r>
      <w:r w:rsidRPr="00B50C3A">
        <w:rPr>
          <w:b/>
          <w:color w:val="000000" w:themeColor="text1"/>
          <w:highlight w:val="cyan"/>
          <w:u w:val="single"/>
        </w:rPr>
        <w:t>The negation of blackness is the foundation of ethics and politics</w:t>
      </w:r>
      <w:r w:rsidRPr="00B50C3A">
        <w:rPr>
          <w:color w:val="000000" w:themeColor="text1"/>
          <w:sz w:val="8"/>
          <w:szCs w:val="16"/>
        </w:rPr>
        <w:t>, even</w:t>
      </w:r>
      <w:r w:rsidRPr="00B50C3A">
        <w:rPr>
          <w:color w:val="000000" w:themeColor="text1"/>
          <w:sz w:val="8"/>
        </w:rPr>
        <w:t xml:space="preserve"> </w:t>
      </w:r>
      <w:r w:rsidRPr="00B50C3A">
        <w:rPr>
          <w:b/>
          <w:color w:val="000000" w:themeColor="text1"/>
          <w:highlight w:val="cyan"/>
          <w:u w:val="single"/>
        </w:rPr>
        <w:t>of modern sociality itself; this negation overdetermines black practices as criminal, queer</w:t>
      </w:r>
      <w:r w:rsidRPr="00B50C3A">
        <w:rPr>
          <w:b/>
          <w:color w:val="000000" w:themeColor="text1"/>
          <w:u w:val="single"/>
        </w:rPr>
        <w:t xml:space="preserve">, nationally polluting, </w:t>
      </w:r>
      <w:r w:rsidRPr="00B50C3A">
        <w:rPr>
          <w:b/>
          <w:color w:val="000000" w:themeColor="text1"/>
          <w:highlight w:val="cyan"/>
          <w:u w:val="single"/>
        </w:rPr>
        <w:t>and pathological</w:t>
      </w:r>
      <w:r w:rsidRPr="00B50C3A">
        <w:rPr>
          <w:b/>
          <w:color w:val="000000" w:themeColor="text1"/>
          <w:sz w:val="8"/>
        </w:rPr>
        <w:t>.</w:t>
      </w:r>
      <w:r w:rsidRPr="00B50C3A">
        <w:rPr>
          <w:color w:val="000000" w:themeColor="text1"/>
          <w:sz w:val="8"/>
        </w:rPr>
        <w:t>15</w:t>
      </w:r>
    </w:p>
    <w:p w14:paraId="342E51A3" w14:textId="77777777" w:rsidR="00C969C5" w:rsidRPr="00B50C3A" w:rsidRDefault="00C969C5" w:rsidP="00C969C5">
      <w:pPr>
        <w:pStyle w:val="Heading2"/>
        <w:spacing w:line="240" w:lineRule="auto"/>
        <w:rPr>
          <w:color w:val="000000" w:themeColor="text1"/>
        </w:rPr>
      </w:pPr>
      <w:r w:rsidRPr="00B50C3A">
        <w:rPr>
          <w:color w:val="000000" w:themeColor="text1"/>
        </w:rPr>
        <w:t>Deleuze</w:t>
      </w:r>
    </w:p>
    <w:p w14:paraId="3EBE2CE7" w14:textId="09799CF4" w:rsidR="00C969C5" w:rsidRPr="00B50C3A" w:rsidRDefault="00DE5ED2" w:rsidP="00C969C5">
      <w:pPr>
        <w:spacing w:line="240" w:lineRule="auto"/>
        <w:rPr>
          <w:color w:val="000000" w:themeColor="text1"/>
          <w:sz w:val="8"/>
        </w:rPr>
      </w:pPr>
      <w:r>
        <w:rPr>
          <w:color w:val="000000" w:themeColor="text1"/>
          <w:sz w:val="8"/>
        </w:rPr>
        <w:tab/>
      </w:r>
    </w:p>
    <w:p w14:paraId="27D0DAE0" w14:textId="77777777" w:rsidR="00896C74" w:rsidRPr="00B50C3A" w:rsidRDefault="00896C74" w:rsidP="00896C74">
      <w:pPr>
        <w:pStyle w:val="Heading4"/>
        <w:spacing w:line="240" w:lineRule="auto"/>
        <w:rPr>
          <w:rFonts w:cs="Times New Roman"/>
          <w:color w:val="000000" w:themeColor="text1"/>
        </w:rPr>
      </w:pPr>
      <w:r w:rsidRPr="00B50C3A">
        <w:rPr>
          <w:rFonts w:cs="Times New Roman"/>
          <w:color w:val="000000" w:themeColor="text1"/>
        </w:rPr>
        <w:t xml:space="preserve">You can’t just imagine away facial recognition – the idea that certain bodies including previously black ones can escape the objective vertigo through the destruction of the faciality machine only further reifies blackness as the ontological </w:t>
      </w:r>
      <w:r w:rsidRPr="00B50C3A">
        <w:rPr>
          <w:rFonts w:cs="Times New Roman"/>
          <w:color w:val="000000" w:themeColor="text1"/>
          <w:u w:val="single"/>
        </w:rPr>
        <w:t>zero point</w:t>
      </w:r>
      <w:r w:rsidRPr="00B50C3A">
        <w:rPr>
          <w:rFonts w:cs="Times New Roman"/>
          <w:color w:val="000000" w:themeColor="text1"/>
        </w:rPr>
        <w:t xml:space="preserve"> and </w:t>
      </w:r>
      <w:r w:rsidRPr="00B50C3A">
        <w:rPr>
          <w:rFonts w:cs="Times New Roman"/>
          <w:color w:val="000000" w:themeColor="text1"/>
          <w:u w:val="single"/>
        </w:rPr>
        <w:t>increases</w:t>
      </w:r>
      <w:r w:rsidRPr="00B50C3A">
        <w:rPr>
          <w:rFonts w:cs="Times New Roman"/>
          <w:color w:val="000000" w:themeColor="text1"/>
        </w:rPr>
        <w:t xml:space="preserve"> the extermination of blackness</w:t>
      </w:r>
    </w:p>
    <w:p w14:paraId="126981F1" w14:textId="77777777" w:rsidR="00896C74" w:rsidRPr="00B50C3A" w:rsidRDefault="00896C74" w:rsidP="00896C74">
      <w:pPr>
        <w:spacing w:after="0" w:line="240" w:lineRule="auto"/>
        <w:rPr>
          <w:rStyle w:val="Style13ptBold"/>
          <w:b w:val="0"/>
          <w:color w:val="000000" w:themeColor="text1"/>
          <w:sz w:val="12"/>
          <w:szCs w:val="12"/>
          <w:u w:val="single"/>
        </w:rPr>
      </w:pPr>
      <w:r w:rsidRPr="00B50C3A">
        <w:rPr>
          <w:rStyle w:val="Style13ptBold"/>
          <w:color w:val="000000" w:themeColor="text1"/>
          <w:u w:val="single"/>
        </w:rPr>
        <w:t xml:space="preserve">Sexton </w:t>
      </w:r>
      <w:r>
        <w:rPr>
          <w:rStyle w:val="Style13ptBold"/>
          <w:color w:val="000000" w:themeColor="text1"/>
          <w:u w:val="single"/>
        </w:rPr>
        <w:t>0</w:t>
      </w:r>
      <w:r w:rsidRPr="00B50C3A">
        <w:rPr>
          <w:rStyle w:val="Style13ptBold"/>
          <w:color w:val="000000" w:themeColor="text1"/>
          <w:u w:val="single"/>
        </w:rPr>
        <w:t>8</w:t>
      </w:r>
      <w:r w:rsidRPr="001D67BC">
        <w:rPr>
          <w:b/>
          <w:color w:val="000000" w:themeColor="text1"/>
          <w:sz w:val="26"/>
        </w:rPr>
        <w:t xml:space="preserve"> </w:t>
      </w:r>
      <w:r w:rsidRPr="00717306">
        <w:rPr>
          <w:sz w:val="12"/>
          <w:szCs w:val="12"/>
        </w:rPr>
        <w:t>Jared, associate professor of African American studies and film and media studies, “Amalgamation Schemes: Antiblackness and the Critique of Multiracialism,” 2008, Pages 231-234</w:t>
      </w:r>
    </w:p>
    <w:p w14:paraId="74AAC7B9" w14:textId="77777777" w:rsidR="00896C74" w:rsidRPr="00B50C3A" w:rsidRDefault="00896C74" w:rsidP="00896C74">
      <w:pPr>
        <w:spacing w:line="240" w:lineRule="auto"/>
        <w:rPr>
          <w:iCs/>
          <w:color w:val="000000" w:themeColor="text1"/>
          <w:u w:val="single"/>
        </w:rPr>
      </w:pPr>
      <w:r w:rsidRPr="00B50C3A">
        <w:rPr>
          <w:color w:val="000000" w:themeColor="text1"/>
          <w:sz w:val="8"/>
        </w:rPr>
        <w:t xml:space="preserve">At the turn of the twenty-first century, Fredric Jameson (1998b) announced that “the state of things the word globalization attempts to designate will be with us for a long time to come; and . . . its theorization . . . will constitute the horizon of all theory in the years ahead” (xvi). It would thus seem that </w:t>
      </w:r>
      <w:r w:rsidRPr="00B50C3A">
        <w:rPr>
          <w:rStyle w:val="StyleUnderline"/>
          <w:color w:val="000000" w:themeColor="text1"/>
          <w:sz w:val="8"/>
          <w:u w:val="none"/>
        </w:rPr>
        <w:t>any intellectual project accompanying the historical movement of</w:t>
      </w:r>
      <w:r w:rsidRPr="00B50C3A">
        <w:rPr>
          <w:rStyle w:val="StyleUnderline"/>
          <w:i/>
          <w:color w:val="000000" w:themeColor="text1"/>
          <w:sz w:val="8"/>
          <w:u w:val="none"/>
        </w:rPr>
        <w:t xml:space="preserve"> </w:t>
      </w:r>
      <w:r w:rsidRPr="00B50C3A">
        <w:rPr>
          <w:rStyle w:val="StyleUnderline"/>
          <w:color w:val="000000" w:themeColor="text1"/>
          <w:sz w:val="8"/>
          <w:u w:val="none"/>
        </w:rPr>
        <w:t>black liberation</w:t>
      </w:r>
      <w:r w:rsidRPr="00B50C3A">
        <w:rPr>
          <w:color w:val="000000" w:themeColor="text1"/>
          <w:sz w:val="8"/>
        </w:rPr>
        <w:t>—whose intervention sustains the current position of enunciation—</w:t>
      </w:r>
      <w:r w:rsidRPr="00B50C3A">
        <w:rPr>
          <w:rStyle w:val="StyleUnderline"/>
          <w:color w:val="000000" w:themeColor="text1"/>
          <w:sz w:val="8"/>
          <w:u w:val="none"/>
        </w:rPr>
        <w:t>must take as central the series of questions posed by the term</w:t>
      </w:r>
      <w:r w:rsidRPr="00B50C3A">
        <w:rPr>
          <w:color w:val="000000" w:themeColor="text1"/>
          <w:sz w:val="8"/>
        </w:rPr>
        <w:t xml:space="preserve">. We might posit the reverse as well: </w:t>
      </w:r>
      <w:r w:rsidRPr="00B50C3A">
        <w:rPr>
          <w:rStyle w:val="StyleUnderline"/>
          <w:color w:val="000000" w:themeColor="text1"/>
          <w:sz w:val="8"/>
          <w:u w:val="none"/>
        </w:rPr>
        <w:t>anyone thinking seriously about globalization</w:t>
      </w:r>
      <w:r w:rsidRPr="00B50C3A">
        <w:rPr>
          <w:color w:val="000000" w:themeColor="text1"/>
          <w:sz w:val="8"/>
        </w:rPr>
        <w:t xml:space="preserve">, particularly those hoping to organize political resistance to it, </w:t>
      </w:r>
      <w:r w:rsidRPr="00B50C3A">
        <w:rPr>
          <w:rStyle w:val="StyleUnderline"/>
          <w:color w:val="000000" w:themeColor="text1"/>
          <w:sz w:val="8"/>
          <w:u w:val="none"/>
        </w:rPr>
        <w:t>cannot afford to elide the question of black liberation without missing something essential to its unfolding</w:t>
      </w:r>
      <w:r w:rsidRPr="00B50C3A">
        <w:rPr>
          <w:color w:val="000000" w:themeColor="text1"/>
          <w:sz w:val="8"/>
        </w:rPr>
        <w:t xml:space="preserve">. It is my suspicion that </w:t>
      </w:r>
      <w:r w:rsidRPr="00B50C3A">
        <w:rPr>
          <w:rStyle w:val="StyleUnderline"/>
          <w:color w:val="000000" w:themeColor="text1"/>
        </w:rPr>
        <w:t>this vital consideration</w:t>
      </w:r>
      <w:r w:rsidRPr="00B50C3A">
        <w:rPr>
          <w:color w:val="000000" w:themeColor="text1"/>
          <w:sz w:val="8"/>
        </w:rPr>
        <w:t xml:space="preserve">, made only more pointed by the ambivalent rendering of race mixture, </w:t>
      </w:r>
      <w:r w:rsidRPr="00B50C3A">
        <w:rPr>
          <w:rStyle w:val="StyleUnderline"/>
          <w:color w:val="000000" w:themeColor="text1"/>
        </w:rPr>
        <w:t>forces an</w:t>
      </w:r>
      <w:r w:rsidRPr="00B50C3A">
        <w:rPr>
          <w:rStyle w:val="StyleUnderline"/>
          <w:color w:val="000000" w:themeColor="text1"/>
          <w:sz w:val="8"/>
          <w:u w:val="none"/>
        </w:rPr>
        <w:t xml:space="preserve"> uncanny </w:t>
      </w:r>
      <w:r w:rsidRPr="00B50C3A">
        <w:rPr>
          <w:rStyle w:val="StyleUnderline"/>
          <w:color w:val="000000" w:themeColor="text1"/>
        </w:rPr>
        <w:t>encounter with the black body—its capacities</w:t>
      </w:r>
      <w:r w:rsidRPr="00B50C3A">
        <w:rPr>
          <w:rStyle w:val="StyleUnderline"/>
          <w:color w:val="000000" w:themeColor="text1"/>
          <w:sz w:val="8"/>
          <w:u w:val="none"/>
        </w:rPr>
        <w:t xml:space="preserve">, its energies, its appearance </w:t>
      </w:r>
      <w:r w:rsidRPr="00B50C3A">
        <w:rPr>
          <w:rStyle w:val="StyleUnderline"/>
          <w:color w:val="000000" w:themeColor="text1"/>
        </w:rPr>
        <w:t>as well as its structured installation in the nexus of sexuality and violence</w:t>
      </w:r>
      <w:r w:rsidRPr="00B50C3A">
        <w:rPr>
          <w:color w:val="000000" w:themeColor="text1"/>
          <w:sz w:val="8"/>
        </w:rPr>
        <w:t xml:space="preserve">. In each case noted previously (the white supremacist movement, the global sex industries, the discourse of multiracialism), </w:t>
      </w:r>
      <w:r w:rsidRPr="00B50C3A">
        <w:rPr>
          <w:rStyle w:val="Emphasis"/>
          <w:color w:val="000000" w:themeColor="text1"/>
          <w:sz w:val="8"/>
          <w:u w:val="none"/>
        </w:rPr>
        <w:t xml:space="preserve">it is the image of </w:t>
      </w:r>
      <w:r w:rsidRPr="00B50C3A">
        <w:rPr>
          <w:rStyle w:val="Emphasis"/>
          <w:color w:val="000000" w:themeColor="text1"/>
        </w:rPr>
        <w:t>the black body</w:t>
      </w:r>
      <w:r w:rsidRPr="00B50C3A">
        <w:rPr>
          <w:rStyle w:val="Emphasis"/>
          <w:color w:val="000000" w:themeColor="text1"/>
          <w:sz w:val="8"/>
          <w:u w:val="none"/>
        </w:rPr>
        <w:t xml:space="preserve"> that </w:t>
      </w:r>
      <w:r w:rsidRPr="00B50C3A">
        <w:rPr>
          <w:rStyle w:val="Emphasis"/>
          <w:color w:val="000000" w:themeColor="text1"/>
        </w:rPr>
        <w:t>throws the apparatus of representation into</w:t>
      </w:r>
      <w:r w:rsidRPr="00B50C3A">
        <w:rPr>
          <w:rStyle w:val="Emphasis"/>
          <w:color w:val="000000" w:themeColor="text1"/>
          <w:sz w:val="8"/>
          <w:u w:val="none"/>
        </w:rPr>
        <w:t xml:space="preserve"> unmitigated </w:t>
      </w:r>
      <w:r w:rsidRPr="00B50C3A">
        <w:rPr>
          <w:rStyle w:val="Emphasis"/>
          <w:color w:val="000000" w:themeColor="text1"/>
        </w:rPr>
        <w:t>crisis</w:t>
      </w:r>
      <w:r w:rsidRPr="00B50C3A">
        <w:rPr>
          <w:rStyle w:val="Emphasis"/>
          <w:color w:val="000000" w:themeColor="text1"/>
          <w:sz w:val="8"/>
          <w:u w:val="none"/>
        </w:rPr>
        <w:t>.</w:t>
      </w:r>
      <w:r w:rsidRPr="00B50C3A">
        <w:rPr>
          <w:rStyle w:val="StyleUnderline"/>
          <w:color w:val="000000" w:themeColor="text1"/>
          <w:sz w:val="8"/>
          <w:u w:val="none"/>
        </w:rPr>
        <w:t xml:space="preserve"> </w:t>
      </w:r>
      <w:r w:rsidRPr="00B50C3A">
        <w:rPr>
          <w:color w:val="000000" w:themeColor="text1"/>
          <w:sz w:val="8"/>
        </w:rPr>
        <w:t>“</w:t>
      </w:r>
      <w:r w:rsidRPr="00B50C3A">
        <w:rPr>
          <w:rStyle w:val="StyleUnderline"/>
          <w:color w:val="000000" w:themeColor="text1"/>
        </w:rPr>
        <w:t>The history of racism is a narrative in which the congruency of micro- and macrocosm has been disrupted at</w:t>
      </w:r>
      <w:r w:rsidRPr="00B50C3A">
        <w:rPr>
          <w:rStyle w:val="StyleUnderline"/>
          <w:color w:val="000000" w:themeColor="text1"/>
          <w:sz w:val="8"/>
          <w:u w:val="none"/>
        </w:rPr>
        <w:t xml:space="preserve"> the point of </w:t>
      </w:r>
      <w:r w:rsidRPr="00B50C3A">
        <w:rPr>
          <w:rStyle w:val="StyleUnderline"/>
          <w:color w:val="000000" w:themeColor="text1"/>
        </w:rPr>
        <w:t>their</w:t>
      </w:r>
      <w:r w:rsidRPr="00B50C3A">
        <w:rPr>
          <w:rStyle w:val="StyleUnderline"/>
          <w:color w:val="000000" w:themeColor="text1"/>
          <w:u w:val="none"/>
        </w:rPr>
        <w:t xml:space="preserve"> </w:t>
      </w:r>
      <w:r w:rsidRPr="00B50C3A">
        <w:rPr>
          <w:rStyle w:val="StyleUnderline"/>
          <w:color w:val="000000" w:themeColor="text1"/>
          <w:sz w:val="8"/>
          <w:u w:val="none"/>
        </w:rPr>
        <w:t xml:space="preserve">analogical </w:t>
      </w:r>
      <w:r w:rsidRPr="00B50C3A">
        <w:rPr>
          <w:rStyle w:val="StyleUnderline"/>
          <w:color w:val="000000" w:themeColor="text1"/>
        </w:rPr>
        <w:t>intersection: the human body</w:t>
      </w:r>
      <w:r w:rsidRPr="00B50C3A">
        <w:rPr>
          <w:color w:val="000000" w:themeColor="text1"/>
          <w:sz w:val="8"/>
        </w:rPr>
        <w:t xml:space="preserve">” (Gilroy 1997, 192). This prescient point, offered by Paul Gilroy in his essay “Scales and Eyes,” bears significantly on the present effort. </w:t>
      </w:r>
      <w:r w:rsidRPr="00B50C3A">
        <w:rPr>
          <w:rStyle w:val="Emphasis"/>
          <w:color w:val="000000" w:themeColor="text1"/>
          <w:highlight w:val="cyan"/>
        </w:rPr>
        <w:t>The body presents</w:t>
      </w:r>
      <w:r w:rsidRPr="00B50C3A">
        <w:rPr>
          <w:rStyle w:val="Emphasis"/>
          <w:color w:val="000000" w:themeColor="text1"/>
          <w:sz w:val="8"/>
          <w:u w:val="none"/>
        </w:rPr>
        <w:t xml:space="preserve"> a problem, </w:t>
      </w:r>
      <w:r w:rsidRPr="00B50C3A">
        <w:rPr>
          <w:rStyle w:val="Emphasis"/>
          <w:color w:val="000000" w:themeColor="text1"/>
          <w:highlight w:val="cyan"/>
        </w:rPr>
        <w:t>a</w:t>
      </w:r>
      <w:r w:rsidRPr="00B50C3A">
        <w:rPr>
          <w:rStyle w:val="Emphasis"/>
          <w:color w:val="000000" w:themeColor="text1"/>
        </w:rPr>
        <w:t xml:space="preserve"> point of </w:t>
      </w:r>
      <w:r w:rsidRPr="00B50C3A">
        <w:rPr>
          <w:rStyle w:val="Emphasis"/>
          <w:color w:val="000000" w:themeColor="text1"/>
          <w:highlight w:val="cyan"/>
        </w:rPr>
        <w:t>disruption</w:t>
      </w:r>
      <w:r w:rsidRPr="00B50C3A">
        <w:rPr>
          <w:rStyle w:val="StyleUnderline"/>
          <w:color w:val="000000" w:themeColor="text1"/>
        </w:rPr>
        <w:t xml:space="preserve">, </w:t>
      </w:r>
      <w:r w:rsidRPr="00B50C3A">
        <w:rPr>
          <w:rStyle w:val="StyleUnderline"/>
          <w:color w:val="000000" w:themeColor="text1"/>
          <w:highlight w:val="cyan"/>
        </w:rPr>
        <w:t>for</w:t>
      </w:r>
      <w:r w:rsidRPr="00B50C3A">
        <w:rPr>
          <w:rStyle w:val="StyleUnderline"/>
          <w:color w:val="000000" w:themeColor="text1"/>
        </w:rPr>
        <w:t xml:space="preserve"> the historical narrative of </w:t>
      </w:r>
      <w:r w:rsidRPr="00B50C3A">
        <w:rPr>
          <w:rStyle w:val="StyleUnderline"/>
          <w:color w:val="000000" w:themeColor="text1"/>
          <w:highlight w:val="cyan"/>
        </w:rPr>
        <w:t>racism</w:t>
      </w:r>
      <w:r w:rsidRPr="00B50C3A">
        <w:rPr>
          <w:rStyle w:val="StyleUnderline"/>
          <w:color w:val="000000" w:themeColor="text1"/>
        </w:rPr>
        <w:t xml:space="preserve">. </w:t>
      </w:r>
      <w:r w:rsidRPr="00B50C3A">
        <w:rPr>
          <w:rStyle w:val="StyleUnderline"/>
          <w:color w:val="000000" w:themeColor="text1"/>
          <w:highlight w:val="cyan"/>
        </w:rPr>
        <w:t>It has failed</w:t>
      </w:r>
      <w:r w:rsidRPr="00B50C3A">
        <w:rPr>
          <w:rStyle w:val="StyleUnderline"/>
          <w:color w:val="000000" w:themeColor="text1"/>
        </w:rPr>
        <w:t xml:space="preserve"> to lend itself</w:t>
      </w:r>
      <w:r w:rsidRPr="00B50C3A">
        <w:rPr>
          <w:rStyle w:val="StyleUnderline"/>
          <w:color w:val="000000" w:themeColor="text1"/>
          <w:sz w:val="8"/>
          <w:u w:val="none"/>
        </w:rPr>
        <w:t xml:space="preserve">, once and for all, </w:t>
      </w:r>
      <w:r w:rsidRPr="00B50C3A">
        <w:rPr>
          <w:rStyle w:val="StyleUnderline"/>
          <w:color w:val="000000" w:themeColor="text1"/>
        </w:rPr>
        <w:t xml:space="preserve">to a </w:t>
      </w:r>
      <w:r w:rsidRPr="00B50C3A">
        <w:rPr>
          <w:rStyle w:val="StyleUnderline"/>
          <w:color w:val="000000" w:themeColor="text1"/>
          <w:highlight w:val="cyan"/>
        </w:rPr>
        <w:t>stable designation</w:t>
      </w:r>
      <w:r w:rsidRPr="00B50C3A">
        <w:rPr>
          <w:color w:val="000000" w:themeColor="text1"/>
          <w:sz w:val="8"/>
        </w:rPr>
        <w:t xml:space="preserve">. As Gilroy asks, “Has anyone ever been able to say exactly how many ‘races’ there are, let alone how skin shade should correspond to them” (195)? Of course, the answer is no, but we have seen that the indeterminacy of </w:t>
      </w:r>
      <w:r w:rsidRPr="00B50C3A">
        <w:rPr>
          <w:rStyle w:val="StyleUnderline"/>
          <w:color w:val="000000" w:themeColor="text1"/>
          <w:highlight w:val="cyan"/>
        </w:rPr>
        <w:t>race</w:t>
      </w:r>
      <w:r w:rsidRPr="00B50C3A">
        <w:rPr>
          <w:color w:val="000000" w:themeColor="text1"/>
          <w:sz w:val="8"/>
        </w:rPr>
        <w:t xml:space="preserve"> in “the order of active differentiation” (192) </w:t>
      </w:r>
      <w:r w:rsidRPr="00B50C3A">
        <w:rPr>
          <w:rStyle w:val="StyleUnderline"/>
          <w:color w:val="000000" w:themeColor="text1"/>
          <w:highlight w:val="cyan"/>
        </w:rPr>
        <w:t>has</w:t>
      </w:r>
      <w:r w:rsidRPr="00B50C3A">
        <w:rPr>
          <w:color w:val="000000" w:themeColor="text1"/>
          <w:sz w:val="8"/>
          <w:highlight w:val="cyan"/>
        </w:rPr>
        <w:t xml:space="preserve"> </w:t>
      </w:r>
      <w:r w:rsidRPr="00B50C3A">
        <w:rPr>
          <w:rStyle w:val="StyleUnderline"/>
          <w:color w:val="000000" w:themeColor="text1"/>
          <w:highlight w:val="cyan"/>
        </w:rPr>
        <w:t>not proved insurmountable</w:t>
      </w:r>
      <w:r w:rsidRPr="00B50C3A">
        <w:rPr>
          <w:rStyle w:val="StyleUnderline"/>
          <w:color w:val="000000" w:themeColor="text1"/>
        </w:rPr>
        <w:t xml:space="preserve">, </w:t>
      </w:r>
      <w:r w:rsidRPr="00B50C3A">
        <w:rPr>
          <w:rStyle w:val="StyleUnderline"/>
          <w:color w:val="000000" w:themeColor="text1"/>
          <w:highlight w:val="cyan"/>
        </w:rPr>
        <w:t>even if it is inescapable</w:t>
      </w:r>
      <w:r w:rsidRPr="00B50C3A">
        <w:rPr>
          <w:color w:val="000000" w:themeColor="text1"/>
          <w:sz w:val="8"/>
        </w:rPr>
        <w:t xml:space="preserve">. Quite the contrary, </w:t>
      </w:r>
      <w:r w:rsidRPr="00B50C3A">
        <w:rPr>
          <w:rStyle w:val="StyleUnderline"/>
          <w:color w:val="000000" w:themeColor="text1"/>
          <w:highlight w:val="cyan"/>
        </w:rPr>
        <w:t>this</w:t>
      </w:r>
      <w:r w:rsidRPr="00B50C3A">
        <w:rPr>
          <w:rStyle w:val="StyleUnderline"/>
          <w:color w:val="000000" w:themeColor="text1"/>
          <w:sz w:val="8"/>
          <w:u w:val="none"/>
        </w:rPr>
        <w:t xml:space="preserve"> perennial </w:t>
      </w:r>
      <w:r w:rsidRPr="00B50C3A">
        <w:rPr>
          <w:rStyle w:val="StyleUnderline"/>
          <w:color w:val="000000" w:themeColor="text1"/>
        </w:rPr>
        <w:t xml:space="preserve">difficulty </w:t>
      </w:r>
      <w:r w:rsidRPr="00B50C3A">
        <w:rPr>
          <w:rStyle w:val="StyleUnderline"/>
          <w:color w:val="000000" w:themeColor="text1"/>
          <w:highlight w:val="cyan"/>
        </w:rPr>
        <w:t>has given rise to</w:t>
      </w:r>
      <w:r w:rsidRPr="00B50C3A">
        <w:rPr>
          <w:rStyle w:val="StyleUnderline"/>
          <w:color w:val="000000" w:themeColor="text1"/>
        </w:rPr>
        <w:t xml:space="preserve"> a frenetic succession of </w:t>
      </w:r>
      <w:r w:rsidRPr="00B50C3A">
        <w:rPr>
          <w:rStyle w:val="StyleUnderline"/>
          <w:color w:val="000000" w:themeColor="text1"/>
          <w:highlight w:val="cyan"/>
        </w:rPr>
        <w:t>methods designed for specifying human difference</w:t>
      </w:r>
      <w:r w:rsidRPr="00B50C3A">
        <w:rPr>
          <w:rStyle w:val="StyleUnderline"/>
          <w:color w:val="000000" w:themeColor="text1"/>
        </w:rPr>
        <w:t xml:space="preserve"> that characterize the protean nature of modernity’s “most pernicious signature</w:t>
      </w:r>
      <w:r w:rsidRPr="00B50C3A">
        <w:rPr>
          <w:color w:val="000000" w:themeColor="text1"/>
          <w:sz w:val="8"/>
        </w:rPr>
        <w:t xml:space="preserve">” (192). In the current moment, we confront a novel question: “What does that trope ‘race’ mean in the age of molecular biology” (192)? For Gilroy, </w:t>
      </w:r>
      <w:r w:rsidRPr="00B50C3A">
        <w:rPr>
          <w:rStyle w:val="StyleUnderline"/>
          <w:color w:val="000000" w:themeColor="text1"/>
          <w:highlight w:val="cyan"/>
        </w:rPr>
        <w:t>we</w:t>
      </w:r>
      <w:r w:rsidRPr="00B50C3A">
        <w:rPr>
          <w:rStyle w:val="StyleUnderline"/>
          <w:color w:val="000000" w:themeColor="text1"/>
          <w:sz w:val="8"/>
          <w:u w:val="none"/>
        </w:rPr>
        <w:t xml:space="preserve"> now </w:t>
      </w:r>
      <w:r w:rsidRPr="00B50C3A">
        <w:rPr>
          <w:rStyle w:val="StyleUnderline"/>
          <w:color w:val="000000" w:themeColor="text1"/>
          <w:highlight w:val="cyan"/>
        </w:rPr>
        <w:t>inhabit “a space beyond</w:t>
      </w:r>
      <w:r w:rsidRPr="00B50C3A">
        <w:rPr>
          <w:rStyle w:val="StyleUnderline"/>
          <w:color w:val="000000" w:themeColor="text1"/>
        </w:rPr>
        <w:t xml:space="preserve"> comparative </w:t>
      </w:r>
      <w:r w:rsidRPr="00B50C3A">
        <w:rPr>
          <w:rStyle w:val="StyleUnderline"/>
          <w:color w:val="000000" w:themeColor="text1"/>
          <w:highlight w:val="cyan"/>
        </w:rPr>
        <w:t>anatomy</w:t>
      </w:r>
      <w:r w:rsidRPr="00B50C3A">
        <w:rPr>
          <w:rStyle w:val="StyleUnderline"/>
          <w:color w:val="000000" w:themeColor="text1"/>
        </w:rPr>
        <w:t xml:space="preserve">” </w:t>
      </w:r>
      <w:r w:rsidRPr="00B50C3A">
        <w:rPr>
          <w:rStyle w:val="StyleUnderline"/>
          <w:color w:val="000000" w:themeColor="text1"/>
          <w:highlight w:val="cyan"/>
        </w:rPr>
        <w:t>where</w:t>
      </w:r>
      <w:r w:rsidRPr="00B50C3A">
        <w:rPr>
          <w:rStyle w:val="StyleUnderline"/>
          <w:color w:val="000000" w:themeColor="text1"/>
        </w:rPr>
        <w:t xml:space="preserve"> “</w:t>
      </w:r>
      <w:r w:rsidRPr="00B50C3A">
        <w:rPr>
          <w:rStyle w:val="StyleUnderline"/>
          <w:color w:val="000000" w:themeColor="text1"/>
          <w:highlight w:val="cyan"/>
        </w:rPr>
        <w:t>the body</w:t>
      </w:r>
      <w:r w:rsidRPr="00B50C3A">
        <w:rPr>
          <w:rStyle w:val="StyleUnderline"/>
          <w:color w:val="000000" w:themeColor="text1"/>
        </w:rPr>
        <w:t xml:space="preserve"> and its</w:t>
      </w:r>
      <w:r w:rsidRPr="00B50C3A">
        <w:rPr>
          <w:rStyle w:val="StyleUnderline"/>
          <w:color w:val="000000" w:themeColor="text1"/>
          <w:sz w:val="8"/>
          <w:u w:val="none"/>
        </w:rPr>
        <w:t xml:space="preserve"> obvious, functional </w:t>
      </w:r>
      <w:r w:rsidRPr="00B50C3A">
        <w:rPr>
          <w:rStyle w:val="StyleUnderline"/>
          <w:color w:val="000000" w:themeColor="text1"/>
        </w:rPr>
        <w:t xml:space="preserve">components </w:t>
      </w:r>
      <w:r w:rsidRPr="00B50C3A">
        <w:rPr>
          <w:rStyle w:val="StyleUnderline"/>
          <w:color w:val="000000" w:themeColor="text1"/>
          <w:highlight w:val="cyan"/>
        </w:rPr>
        <w:t>no longer delimit</w:t>
      </w:r>
      <w:r w:rsidRPr="00B50C3A">
        <w:rPr>
          <w:rStyle w:val="StyleUnderline"/>
          <w:color w:val="000000" w:themeColor="text1"/>
        </w:rPr>
        <w:t xml:space="preserve"> the scale upon which </w:t>
      </w:r>
      <w:r w:rsidRPr="00B50C3A">
        <w:rPr>
          <w:rStyle w:val="StyleUnderline"/>
          <w:color w:val="000000" w:themeColor="text1"/>
          <w:highlight w:val="cyan"/>
        </w:rPr>
        <w:t xml:space="preserve">assessments of </w:t>
      </w:r>
      <w:r w:rsidRPr="00B50C3A">
        <w:rPr>
          <w:rStyle w:val="StyleUnderline"/>
          <w:color w:val="000000" w:themeColor="text1"/>
        </w:rPr>
        <w:t>the</w:t>
      </w:r>
      <w:r w:rsidRPr="00B50C3A">
        <w:rPr>
          <w:rStyle w:val="StyleUnderline"/>
          <w:color w:val="000000" w:themeColor="text1"/>
          <w:sz w:val="8"/>
          <w:u w:val="none"/>
        </w:rPr>
        <w:t xml:space="preserve"> unity and variation of the </w:t>
      </w:r>
      <w:r w:rsidRPr="00B50C3A">
        <w:rPr>
          <w:rStyle w:val="StyleUnderline"/>
          <w:color w:val="000000" w:themeColor="text1"/>
          <w:highlight w:val="cyan"/>
        </w:rPr>
        <w:t>species</w:t>
      </w:r>
      <w:r w:rsidRPr="00B50C3A">
        <w:rPr>
          <w:rStyle w:val="StyleUnderline"/>
          <w:color w:val="000000" w:themeColor="text1"/>
        </w:rPr>
        <w:t xml:space="preserve"> are</w:t>
      </w:r>
      <w:r w:rsidRPr="00B50C3A">
        <w:rPr>
          <w:rStyle w:val="StyleUnderline"/>
          <w:color w:val="000000" w:themeColor="text1"/>
          <w:sz w:val="8"/>
          <w:u w:val="none"/>
        </w:rPr>
        <w:t xml:space="preserve"> to be </w:t>
      </w:r>
      <w:r w:rsidRPr="00B50C3A">
        <w:rPr>
          <w:rStyle w:val="StyleUnderline"/>
          <w:color w:val="000000" w:themeColor="text1"/>
        </w:rPr>
        <w:t>made</w:t>
      </w:r>
      <w:r w:rsidRPr="00B50C3A">
        <w:rPr>
          <w:color w:val="000000" w:themeColor="text1"/>
          <w:sz w:val="8"/>
        </w:rPr>
        <w:t xml:space="preserve">” (194). </w:t>
      </w:r>
      <w:r w:rsidRPr="00B50C3A">
        <w:rPr>
          <w:rStyle w:val="StyleUnderline"/>
          <w:color w:val="000000" w:themeColor="text1"/>
        </w:rPr>
        <w:t xml:space="preserve">Our collective </w:t>
      </w:r>
      <w:r w:rsidRPr="00B50C3A">
        <w:rPr>
          <w:rStyle w:val="StyleUnderline"/>
          <w:color w:val="000000" w:themeColor="text1"/>
          <w:highlight w:val="cyan"/>
        </w:rPr>
        <w:t>estrangement from anatomical scale has rendered the eye inadequate</w:t>
      </w:r>
      <w:r w:rsidRPr="00B50C3A">
        <w:rPr>
          <w:color w:val="000000" w:themeColor="text1"/>
          <w:sz w:val="8"/>
        </w:rPr>
        <w:t>, if it ever was, “</w:t>
      </w:r>
      <w:r w:rsidRPr="00B50C3A">
        <w:rPr>
          <w:rStyle w:val="StyleUnderline"/>
          <w:color w:val="000000" w:themeColor="text1"/>
          <w:sz w:val="8"/>
          <w:u w:val="none"/>
        </w:rPr>
        <w:t xml:space="preserve">to the tasks of </w:t>
      </w:r>
      <w:r w:rsidRPr="00B50C3A">
        <w:rPr>
          <w:rStyle w:val="StyleUnderline"/>
          <w:color w:val="000000" w:themeColor="text1"/>
        </w:rPr>
        <w:t>evaluation</w:t>
      </w:r>
      <w:r w:rsidRPr="00B50C3A">
        <w:rPr>
          <w:rStyle w:val="StyleUnderline"/>
          <w:color w:val="000000" w:themeColor="text1"/>
          <w:sz w:val="8"/>
          <w:u w:val="none"/>
        </w:rPr>
        <w:t xml:space="preserve"> and description </w:t>
      </w:r>
      <w:r w:rsidRPr="00B50C3A">
        <w:rPr>
          <w:rStyle w:val="StyleUnderline"/>
          <w:color w:val="000000" w:themeColor="text1"/>
        </w:rPr>
        <w:t>demanded</w:t>
      </w:r>
      <w:r w:rsidRPr="00B50C3A">
        <w:rPr>
          <w:rStyle w:val="StyleUnderline"/>
          <w:color w:val="000000" w:themeColor="text1"/>
          <w:sz w:val="8"/>
          <w:u w:val="none"/>
        </w:rPr>
        <w:t xml:space="preserve">” </w:t>
      </w:r>
      <w:r w:rsidRPr="00B50C3A">
        <w:rPr>
          <w:rStyle w:val="StyleUnderline"/>
          <w:color w:val="000000" w:themeColor="text1"/>
        </w:rPr>
        <w:t>by racial segregation</w:t>
      </w:r>
      <w:r w:rsidRPr="00B50C3A">
        <w:rPr>
          <w:color w:val="000000" w:themeColor="text1"/>
          <w:sz w:val="8"/>
        </w:rPr>
        <w:t>. Thus, the ascendancy of what he terms “</w:t>
      </w:r>
      <w:r w:rsidRPr="00B50C3A">
        <w:rPr>
          <w:rStyle w:val="StyleUnderline"/>
          <w:color w:val="000000" w:themeColor="text1"/>
          <w:highlight w:val="cyan"/>
        </w:rPr>
        <w:t>nanopolitics</w:t>
      </w:r>
      <w:r w:rsidRPr="00B50C3A">
        <w:rPr>
          <w:rStyle w:val="StyleUnderline"/>
          <w:color w:val="000000" w:themeColor="text1"/>
          <w:sz w:val="8"/>
          <w:u w:val="none"/>
        </w:rPr>
        <w:t>” “</w:t>
      </w:r>
      <w:r w:rsidRPr="00B50C3A">
        <w:rPr>
          <w:rStyle w:val="Emphasis"/>
          <w:color w:val="000000" w:themeColor="text1"/>
          <w:highlight w:val="cyan"/>
        </w:rPr>
        <w:t>departs</w:t>
      </w:r>
      <w:r w:rsidRPr="00B50C3A">
        <w:rPr>
          <w:rStyle w:val="Emphasis"/>
          <w:color w:val="000000" w:themeColor="text1"/>
        </w:rPr>
        <w:t xml:space="preserve"> </w:t>
      </w:r>
      <w:r w:rsidRPr="00B50C3A">
        <w:rPr>
          <w:rStyle w:val="Emphasis"/>
          <w:color w:val="000000" w:themeColor="text1"/>
          <w:highlight w:val="cyan"/>
        </w:rPr>
        <w:t>from</w:t>
      </w:r>
      <w:r w:rsidRPr="00B50C3A">
        <w:rPr>
          <w:rStyle w:val="StyleUnderline"/>
          <w:color w:val="000000" w:themeColor="text1"/>
          <w:sz w:val="8"/>
          <w:u w:val="none"/>
        </w:rPr>
        <w:t xml:space="preserve"> the scalar assumptions associated with </w:t>
      </w:r>
      <w:r w:rsidRPr="00B50C3A">
        <w:rPr>
          <w:rStyle w:val="Emphasis"/>
          <w:color w:val="000000" w:themeColor="text1"/>
          <w:highlight w:val="cyan"/>
        </w:rPr>
        <w:t>anatomical difference</w:t>
      </w:r>
      <w:r w:rsidRPr="00B50C3A">
        <w:rPr>
          <w:rStyle w:val="StyleUnderline"/>
          <w:color w:val="000000" w:themeColor="text1"/>
          <w:highlight w:val="cyan"/>
        </w:rPr>
        <w:t xml:space="preserve"> and accelerates a vertiginous, inward movement towards the explanatory power of ever-smaller scopic regimes</w:t>
      </w:r>
      <w:r w:rsidRPr="00B50C3A">
        <w:rPr>
          <w:color w:val="000000" w:themeColor="text1"/>
          <w:sz w:val="8"/>
        </w:rPr>
        <w:t xml:space="preserve">” (193). Indeed, </w:t>
      </w:r>
      <w:r w:rsidRPr="00B50C3A">
        <w:rPr>
          <w:rStyle w:val="StyleUnderline"/>
          <w:color w:val="000000" w:themeColor="text1"/>
          <w:highlight w:val="cyan"/>
        </w:rPr>
        <w:t>this</w:t>
      </w:r>
      <w:r w:rsidRPr="00B50C3A">
        <w:rPr>
          <w:color w:val="000000" w:themeColor="text1"/>
          <w:sz w:val="8"/>
        </w:rPr>
        <w:t xml:space="preserve"> one-way movement, “downwards and inwards,” </w:t>
      </w:r>
      <w:r w:rsidRPr="00B50C3A">
        <w:rPr>
          <w:rStyle w:val="Emphasis"/>
          <w:color w:val="000000" w:themeColor="text1"/>
          <w:highlight w:val="cyan"/>
        </w:rPr>
        <w:t>locks the racializing project into a perpetual search for the zero degree of difference.</w:t>
      </w:r>
      <w:r w:rsidRPr="00B50C3A">
        <w:rPr>
          <w:color w:val="000000" w:themeColor="text1"/>
          <w:sz w:val="8"/>
        </w:rPr>
        <w:t xml:space="preserve"> However, if racial difference “cannot be readily correlated with genetic variation” (194), the most basic level of differentiation known to date, at what level can it be asserted, maintained, legitimated? Or is it destined simply to remain anxious and uncertain, forever suspicious? Gilroy is less than sanguine about these developments. Although skepticism about “the status of visible differences” is welcomed for the trouble it causes to the paradigm of comparative anatomy, </w:t>
      </w:r>
      <w:r w:rsidRPr="00B50C3A">
        <w:rPr>
          <w:rStyle w:val="StyleUnderline"/>
          <w:color w:val="000000" w:themeColor="text1"/>
          <w:highlight w:val="cyan"/>
        </w:rPr>
        <w:t>there is no indication that</w:t>
      </w:r>
      <w:r w:rsidRPr="00B50C3A">
        <w:rPr>
          <w:rStyle w:val="StyleUnderline"/>
          <w:color w:val="000000" w:themeColor="text1"/>
          <w:sz w:val="8"/>
          <w:u w:val="none"/>
        </w:rPr>
        <w:t xml:space="preserve"> the calibration of “human </w:t>
      </w:r>
      <w:r w:rsidRPr="00B50C3A">
        <w:rPr>
          <w:rStyle w:val="StyleUnderline"/>
          <w:color w:val="000000" w:themeColor="text1"/>
          <w:highlight w:val="cyan"/>
        </w:rPr>
        <w:t>sameness</w:t>
      </w:r>
      <w:r w:rsidRPr="00B50C3A">
        <w:rPr>
          <w:rStyle w:val="StyleUnderline"/>
          <w:color w:val="000000" w:themeColor="text1"/>
          <w:sz w:val="8"/>
          <w:u w:val="none"/>
        </w:rPr>
        <w:t xml:space="preserve">” and “human </w:t>
      </w:r>
      <w:r w:rsidRPr="00B50C3A">
        <w:rPr>
          <w:rStyle w:val="StyleUnderline"/>
          <w:color w:val="000000" w:themeColor="text1"/>
          <w:highlight w:val="cyan"/>
        </w:rPr>
        <w:t>diversity</w:t>
      </w:r>
      <w:r w:rsidRPr="00B50C3A">
        <w:rPr>
          <w:rStyle w:val="StyleUnderline"/>
          <w:color w:val="000000" w:themeColor="text1"/>
          <w:sz w:val="8"/>
          <w:highlight w:val="cyan"/>
          <w:u w:val="none"/>
        </w:rPr>
        <w:t xml:space="preserve">” </w:t>
      </w:r>
      <w:r w:rsidRPr="00B50C3A">
        <w:rPr>
          <w:rStyle w:val="StyleUnderline"/>
          <w:color w:val="000000" w:themeColor="text1"/>
          <w:highlight w:val="cyan"/>
        </w:rPr>
        <w:t>will diminish</w:t>
      </w:r>
      <w:r w:rsidRPr="00D7479F">
        <w:rPr>
          <w:rStyle w:val="StyleUnderline"/>
          <w:color w:val="000000" w:themeColor="text1"/>
        </w:rPr>
        <w:t xml:space="preserve"> in political importance</w:t>
      </w:r>
      <w:r w:rsidRPr="00B50C3A">
        <w:rPr>
          <w:color w:val="000000" w:themeColor="text1"/>
          <w:sz w:val="8"/>
        </w:rPr>
        <w:t xml:space="preserve">. The frustration of this procedure at one scale does not prevent its seeking refuge by burrowing deeper into the flesh, the viscera, the blood, the DNA. Gilroy asks, “Can a different sense of scale and scaling form a counterweight to the appeal of absolute particularity celebrated under the sign of ‘race’?” “Can it answer the seductions of self and kind projected onto the surface of the body?” Scarcely: </w:t>
      </w:r>
      <w:r w:rsidRPr="00B50C3A">
        <w:rPr>
          <w:rStyle w:val="StyleUnderline"/>
          <w:color w:val="000000" w:themeColor="text1"/>
          <w:highlight w:val="cyan"/>
        </w:rPr>
        <w:t xml:space="preserve">the repudiation of surface-level sameness </w:t>
      </w:r>
      <w:r w:rsidRPr="00D7479F">
        <w:rPr>
          <w:rStyle w:val="StyleUnderline"/>
          <w:color w:val="000000" w:themeColor="text1"/>
        </w:rPr>
        <w:t>by “the proliferation of</w:t>
      </w:r>
      <w:r w:rsidRPr="00D7479F">
        <w:rPr>
          <w:rStyle w:val="StyleUnderline"/>
          <w:color w:val="000000" w:themeColor="text1"/>
          <w:sz w:val="8"/>
          <w:u w:val="none"/>
        </w:rPr>
        <w:t xml:space="preserve"> invisible </w:t>
      </w:r>
      <w:r w:rsidRPr="00D7479F">
        <w:rPr>
          <w:rStyle w:val="StyleUnderline"/>
          <w:color w:val="000000" w:themeColor="text1"/>
        </w:rPr>
        <w:t xml:space="preserve">differences” </w:t>
      </w:r>
      <w:r w:rsidRPr="00B50C3A">
        <w:rPr>
          <w:rStyle w:val="StyleUnderline"/>
          <w:color w:val="000000" w:themeColor="text1"/>
          <w:highlight w:val="cyan"/>
        </w:rPr>
        <w:t xml:space="preserve">remains an object of </w:t>
      </w:r>
      <w:r w:rsidRPr="00D7479F">
        <w:rPr>
          <w:rStyle w:val="StyleUnderline"/>
          <w:color w:val="000000" w:themeColor="text1"/>
        </w:rPr>
        <w:t xml:space="preserve">aggravated </w:t>
      </w:r>
      <w:r w:rsidRPr="00B50C3A">
        <w:rPr>
          <w:rStyle w:val="StyleUnderline"/>
          <w:color w:val="000000" w:themeColor="text1"/>
          <w:highlight w:val="cyan"/>
        </w:rPr>
        <w:t>fascination insofar as such differences are understood to “produce catastrophic consequences where people are not what they seem to be</w:t>
      </w:r>
      <w:r w:rsidRPr="00B50C3A">
        <w:rPr>
          <w:rStyle w:val="StyleUnderline"/>
          <w:color w:val="000000" w:themeColor="text1"/>
        </w:rPr>
        <w:t>”</w:t>
      </w:r>
      <w:r w:rsidRPr="00B50C3A">
        <w:rPr>
          <w:color w:val="000000" w:themeColor="text1"/>
          <w:sz w:val="8"/>
        </w:rPr>
        <w:t xml:space="preserve"> (192). </w:t>
      </w:r>
      <w:r w:rsidRPr="00B50C3A">
        <w:rPr>
          <w:rStyle w:val="StyleUnderline"/>
          <w:color w:val="000000" w:themeColor="text1"/>
        </w:rPr>
        <w:t>We are familiar with</w:t>
      </w:r>
      <w:r w:rsidRPr="00B50C3A">
        <w:rPr>
          <w:rStyle w:val="StyleUnderline"/>
          <w:color w:val="000000" w:themeColor="text1"/>
          <w:sz w:val="8"/>
          <w:u w:val="none"/>
        </w:rPr>
        <w:t xml:space="preserve"> the vast literature regarding the thematic of </w:t>
      </w:r>
      <w:r w:rsidRPr="00B50C3A">
        <w:rPr>
          <w:rStyle w:val="Emphasis"/>
          <w:color w:val="000000" w:themeColor="text1"/>
        </w:rPr>
        <w:t>racial passing</w:t>
      </w:r>
      <w:r w:rsidRPr="00B50C3A">
        <w:rPr>
          <w:rStyle w:val="StyleUnderline"/>
          <w:color w:val="000000" w:themeColor="text1"/>
          <w:sz w:val="8"/>
          <w:u w:val="none"/>
        </w:rPr>
        <w:t xml:space="preserve"> in and beyond the United States, </w:t>
      </w:r>
      <w:r w:rsidRPr="00B50C3A">
        <w:rPr>
          <w:rStyle w:val="StyleUnderline"/>
          <w:color w:val="000000" w:themeColor="text1"/>
        </w:rPr>
        <w:t>which</w:t>
      </w:r>
      <w:r w:rsidRPr="00B50C3A">
        <w:rPr>
          <w:rStyle w:val="StyleUnderline"/>
          <w:color w:val="000000" w:themeColor="text1"/>
          <w:sz w:val="8"/>
          <w:u w:val="none"/>
        </w:rPr>
        <w:t xml:space="preserve"> often sensationally </w:t>
      </w:r>
      <w:r w:rsidRPr="00B50C3A">
        <w:rPr>
          <w:rStyle w:val="StyleUnderline"/>
          <w:color w:val="000000" w:themeColor="text1"/>
        </w:rPr>
        <w:t>features</w:t>
      </w:r>
      <w:r w:rsidRPr="00B50C3A">
        <w:rPr>
          <w:rStyle w:val="StyleUnderline"/>
          <w:color w:val="000000" w:themeColor="text1"/>
          <w:sz w:val="8"/>
          <w:u w:val="none"/>
        </w:rPr>
        <w:t xml:space="preserve"> the scandal of </w:t>
      </w:r>
      <w:r w:rsidRPr="00B50C3A">
        <w:rPr>
          <w:rStyle w:val="StyleUnderline"/>
          <w:color w:val="000000" w:themeColor="text1"/>
        </w:rPr>
        <w:t>seeming to be white when one is</w:t>
      </w:r>
      <w:r w:rsidRPr="00B50C3A">
        <w:rPr>
          <w:rStyle w:val="StyleUnderline"/>
          <w:color w:val="000000" w:themeColor="text1"/>
          <w:sz w:val="8"/>
          <w:u w:val="none"/>
        </w:rPr>
        <w:t>, “in truth,”</w:t>
      </w:r>
      <w:r w:rsidRPr="00B50C3A">
        <w:rPr>
          <w:rStyle w:val="StyleUnderline"/>
          <w:color w:val="000000" w:themeColor="text1"/>
        </w:rPr>
        <w:t xml:space="preserve"> something else</w:t>
      </w:r>
      <w:r w:rsidRPr="00B50C3A">
        <w:rPr>
          <w:rStyle w:val="StyleUnderline"/>
          <w:color w:val="000000" w:themeColor="text1"/>
          <w:sz w:val="8"/>
          <w:u w:val="none"/>
        </w:rPr>
        <w:t xml:space="preserve"> </w:t>
      </w:r>
      <w:r w:rsidRPr="00B50C3A">
        <w:rPr>
          <w:color w:val="000000" w:themeColor="text1"/>
          <w:sz w:val="8"/>
        </w:rPr>
        <w:t>(Ginsberg 1996; Sanchez and Schlossberg 2001). Today, the fear of</w:t>
      </w:r>
      <w:r w:rsidRPr="00B50C3A">
        <w:rPr>
          <w:b/>
          <w:color w:val="000000" w:themeColor="text1"/>
          <w:sz w:val="8"/>
        </w:rPr>
        <w:t xml:space="preserve"> </w:t>
      </w:r>
      <w:r w:rsidRPr="00B50C3A">
        <w:rPr>
          <w:rStyle w:val="Emphasis"/>
          <w:color w:val="000000" w:themeColor="text1"/>
          <w:highlight w:val="cyan"/>
        </w:rPr>
        <w:t>invisible blackness commingles with the global traffic in hypervisible blackness</w:t>
      </w:r>
      <w:r w:rsidRPr="00B50C3A">
        <w:rPr>
          <w:color w:val="000000" w:themeColor="text1"/>
          <w:sz w:val="8"/>
        </w:rPr>
        <w:t xml:space="preserve">, the premier consumer product. Across the globe, </w:t>
      </w:r>
      <w:r w:rsidRPr="00B50C3A">
        <w:rPr>
          <w:rStyle w:val="Emphasis"/>
          <w:color w:val="000000" w:themeColor="text1"/>
          <w:highlight w:val="cyan"/>
        </w:rPr>
        <w:t>one can play at blackness, selectively appropriating “everything but the burden,”</w:t>
      </w:r>
      <w:r w:rsidRPr="00B50C3A">
        <w:rPr>
          <w:color w:val="000000" w:themeColor="text1"/>
          <w:sz w:val="8"/>
        </w:rPr>
        <w:t xml:space="preserve"> to borrow Greg Tate’s (2003) apt phrase. Yet, </w:t>
      </w:r>
      <w:r w:rsidRPr="00B50C3A">
        <w:rPr>
          <w:rStyle w:val="StyleUnderline"/>
          <w:color w:val="000000" w:themeColor="text1"/>
          <w:sz w:val="8"/>
          <w:u w:val="none"/>
        </w:rPr>
        <w:t>Gilroy’s remarks</w:t>
      </w:r>
      <w:r w:rsidRPr="00B50C3A">
        <w:rPr>
          <w:color w:val="000000" w:themeColor="text1"/>
          <w:sz w:val="8"/>
        </w:rPr>
        <w:t xml:space="preserve"> on the crisis of visible difference invoke another catastrophic consequence not unrelated to an unsuspected or invisible blackness. </w:t>
      </w:r>
      <w:r w:rsidRPr="00B50C3A">
        <w:rPr>
          <w:rStyle w:val="StyleUnderline"/>
          <w:color w:val="000000" w:themeColor="text1"/>
        </w:rPr>
        <w:t>Visible differences</w:t>
      </w:r>
      <w:r w:rsidRPr="00B50C3A">
        <w:rPr>
          <w:color w:val="000000" w:themeColor="text1"/>
          <w:sz w:val="8"/>
        </w:rPr>
        <w:t xml:space="preserve">, he notes, not only </w:t>
      </w:r>
      <w:r w:rsidRPr="00B50C3A">
        <w:rPr>
          <w:rStyle w:val="StyleUnderline"/>
          <w:color w:val="000000" w:themeColor="text1"/>
        </w:rPr>
        <w:t>prove unreliable in determinations of race, they also “do not</w:t>
      </w:r>
      <w:r w:rsidRPr="00B50C3A">
        <w:rPr>
          <w:rStyle w:val="StyleUnderline"/>
          <w:color w:val="000000" w:themeColor="text1"/>
          <w:sz w:val="8"/>
          <w:u w:val="none"/>
        </w:rPr>
        <w:t xml:space="preserve"> .</w:t>
      </w:r>
      <w:r w:rsidRPr="00B50C3A">
        <w:rPr>
          <w:color w:val="000000" w:themeColor="text1"/>
          <w:sz w:val="8"/>
        </w:rPr>
        <w:t xml:space="preserve"> . . </w:t>
      </w:r>
      <w:r w:rsidRPr="00B50C3A">
        <w:rPr>
          <w:rStyle w:val="StyleUnderline"/>
          <w:color w:val="000000" w:themeColor="text1"/>
        </w:rPr>
        <w:t>tell us everything we need to know about the health- status of the people we want to have sex with</w:t>
      </w:r>
      <w:r w:rsidRPr="00B50C3A">
        <w:rPr>
          <w:color w:val="000000" w:themeColor="text1"/>
          <w:sz w:val="8"/>
        </w:rPr>
        <w:t xml:space="preserve">” (192). They really never did, of course, but Gilroy’s comment here makes reference to another “catastrophic consequence” associated with the age of molecular biology: AIDS. He concludes his essay as follows: With the body figured an epiphenomenon of coded information, </w:t>
      </w:r>
      <w:r w:rsidRPr="00B50C3A">
        <w:rPr>
          <w:rStyle w:val="StyleUnderline"/>
          <w:color w:val="000000" w:themeColor="text1"/>
        </w:rPr>
        <w:t>this aesthetics of racial difference is now residual.</w:t>
      </w:r>
      <w:r w:rsidRPr="00B50C3A">
        <w:rPr>
          <w:rStyle w:val="StyleUnderline"/>
          <w:color w:val="000000" w:themeColor="text1"/>
          <w:sz w:val="8"/>
          <w:u w:val="none"/>
        </w:rPr>
        <w:t xml:space="preserve"> </w:t>
      </w:r>
      <w:r w:rsidRPr="00B50C3A">
        <w:rPr>
          <w:rStyle w:val="Emphasis"/>
          <w:color w:val="000000" w:themeColor="text1"/>
          <w:highlight w:val="cyan"/>
        </w:rPr>
        <w:t>The skin may no longer be privileged as the threshold of identity</w:t>
      </w:r>
      <w:r w:rsidRPr="00B50C3A">
        <w:rPr>
          <w:rStyle w:val="Emphasis"/>
          <w:color w:val="000000" w:themeColor="text1"/>
        </w:rPr>
        <w:t>.</w:t>
      </w:r>
      <w:r w:rsidRPr="00B50C3A">
        <w:rPr>
          <w:rStyle w:val="StyleUnderline"/>
          <w:color w:val="000000" w:themeColor="text1"/>
          <w:sz w:val="8"/>
          <w:u w:val="none"/>
        </w:rPr>
        <w:t xml:space="preserve"> There are good reasons to suppose that </w:t>
      </w:r>
      <w:r w:rsidRPr="00B50C3A">
        <w:rPr>
          <w:rStyle w:val="StyleUnderline"/>
          <w:color w:val="000000" w:themeColor="text1"/>
          <w:highlight w:val="cyan"/>
        </w:rPr>
        <w:t>the line between inside and outside</w:t>
      </w:r>
      <w:r w:rsidRPr="00B50C3A">
        <w:rPr>
          <w:rStyle w:val="StyleUnderline"/>
          <w:color w:val="000000" w:themeColor="text1"/>
          <w:u w:val="none"/>
        </w:rPr>
        <w:t xml:space="preserve"> </w:t>
      </w:r>
      <w:r w:rsidRPr="00B50C3A">
        <w:rPr>
          <w:rStyle w:val="StyleUnderline"/>
          <w:color w:val="000000" w:themeColor="text1"/>
          <w:sz w:val="8"/>
          <w:u w:val="none"/>
        </w:rPr>
        <w:t xml:space="preserve">now </w:t>
      </w:r>
      <w:r w:rsidRPr="00B50C3A">
        <w:rPr>
          <w:rStyle w:val="StyleUnderline"/>
          <w:color w:val="000000" w:themeColor="text1"/>
          <w:highlight w:val="cyan"/>
        </w:rPr>
        <w:t>falls</w:t>
      </w:r>
      <w:r w:rsidRPr="00B50C3A">
        <w:rPr>
          <w:rStyle w:val="StyleUnderline"/>
          <w:color w:val="000000" w:themeColor="text1"/>
        </w:rPr>
        <w:t xml:space="preserve"> elsewhere</w:t>
      </w:r>
      <w:r w:rsidRPr="00B50C3A">
        <w:rPr>
          <w:color w:val="000000" w:themeColor="text1"/>
          <w:sz w:val="8"/>
        </w:rPr>
        <w:t xml:space="preserve">. (196) This other threshold of identity, </w:t>
      </w:r>
      <w:r w:rsidRPr="00B50C3A">
        <w:rPr>
          <w:rStyle w:val="StyleUnderline"/>
          <w:color w:val="000000" w:themeColor="text1"/>
        </w:rPr>
        <w:t>this new</w:t>
      </w:r>
      <w:r w:rsidRPr="00B50C3A">
        <w:rPr>
          <w:rStyle w:val="StyleUnderline"/>
          <w:color w:val="000000" w:themeColor="text1"/>
          <w:sz w:val="8"/>
          <w:u w:val="none"/>
        </w:rPr>
        <w:t xml:space="preserve">ly privileged </w:t>
      </w:r>
      <w:r w:rsidRPr="00B50C3A">
        <w:rPr>
          <w:rStyle w:val="StyleUnderline"/>
          <w:color w:val="000000" w:themeColor="text1"/>
        </w:rPr>
        <w:t>“elsewhere” that</w:t>
      </w:r>
      <w:r w:rsidRPr="00B50C3A">
        <w:rPr>
          <w:rStyle w:val="StyleUnderline"/>
          <w:color w:val="000000" w:themeColor="text1"/>
          <w:sz w:val="8"/>
          <w:u w:val="none"/>
        </w:rPr>
        <w:t xml:space="preserve"> now </w:t>
      </w:r>
      <w:r w:rsidRPr="00B50C3A">
        <w:rPr>
          <w:rStyle w:val="StyleUnderline"/>
          <w:color w:val="000000" w:themeColor="text1"/>
        </w:rPr>
        <w:t>houses the</w:t>
      </w:r>
      <w:r w:rsidRPr="00B50C3A">
        <w:rPr>
          <w:rStyle w:val="StyleUnderline"/>
          <w:color w:val="000000" w:themeColor="text1"/>
          <w:sz w:val="8"/>
          <w:u w:val="none"/>
        </w:rPr>
        <w:t xml:space="preserve"> persistent </w:t>
      </w:r>
      <w:r w:rsidRPr="00B50C3A">
        <w:rPr>
          <w:rStyle w:val="StyleUnderline"/>
          <w:color w:val="000000" w:themeColor="text1"/>
        </w:rPr>
        <w:t xml:space="preserve">dividing line, is located </w:t>
      </w:r>
      <w:r w:rsidRPr="00B50C3A">
        <w:rPr>
          <w:rStyle w:val="StyleUnderline"/>
          <w:color w:val="000000" w:themeColor="text1"/>
          <w:highlight w:val="cyan"/>
        </w:rPr>
        <w:t>within the body</w:t>
      </w:r>
      <w:r w:rsidRPr="00B50C3A">
        <w:rPr>
          <w:rStyle w:val="StyleUnderline"/>
          <w:color w:val="000000" w:themeColor="text1"/>
        </w:rPr>
        <w:t>, tracking an invisible presence that</w:t>
      </w:r>
      <w:r w:rsidRPr="00B50C3A">
        <w:rPr>
          <w:rStyle w:val="StyleUnderline"/>
          <w:color w:val="000000" w:themeColor="text1"/>
          <w:sz w:val="8"/>
          <w:u w:val="none"/>
        </w:rPr>
        <w:t xml:space="preserve"> demotes and </w:t>
      </w:r>
      <w:r w:rsidRPr="00B50C3A">
        <w:rPr>
          <w:rStyle w:val="StyleUnderline"/>
          <w:color w:val="000000" w:themeColor="text1"/>
        </w:rPr>
        <w:t>denotes the significance of the bodily surface</w:t>
      </w:r>
      <w:r w:rsidRPr="00B50C3A">
        <w:rPr>
          <w:rStyle w:val="StyleUnderline"/>
          <w:color w:val="000000" w:themeColor="text1"/>
          <w:sz w:val="8"/>
          <w:u w:val="none"/>
        </w:rPr>
        <w:t>. It is</w:t>
      </w:r>
      <w:r w:rsidRPr="00B50C3A">
        <w:rPr>
          <w:b/>
          <w:color w:val="000000" w:themeColor="text1"/>
          <w:sz w:val="8"/>
        </w:rPr>
        <w:t xml:space="preserve">, </w:t>
      </w:r>
      <w:r w:rsidRPr="00B50C3A">
        <w:rPr>
          <w:color w:val="000000" w:themeColor="text1"/>
          <w:sz w:val="8"/>
        </w:rPr>
        <w:t xml:space="preserve">in effect, </w:t>
      </w:r>
      <w:r w:rsidRPr="00B50C3A">
        <w:rPr>
          <w:rStyle w:val="Emphasis"/>
          <w:color w:val="000000" w:themeColor="text1"/>
          <w:sz w:val="8"/>
          <w:u w:val="none"/>
        </w:rPr>
        <w:t>a displacement of the skin as the preeminent sign of race</w:t>
      </w:r>
      <w:r w:rsidRPr="00B50C3A">
        <w:rPr>
          <w:color w:val="000000" w:themeColor="text1"/>
          <w:sz w:val="8"/>
        </w:rPr>
        <w:t xml:space="preserve">. Here we note a convergence with the project of multiracialism discussed at the outset: for different reasons, both </w:t>
      </w:r>
      <w:r w:rsidRPr="00B50C3A">
        <w:rPr>
          <w:rStyle w:val="StyleUnderline"/>
          <w:color w:val="000000" w:themeColor="text1"/>
          <w:highlight w:val="cyan"/>
        </w:rPr>
        <w:t>developments portend the obstruction</w:t>
      </w:r>
      <w:r w:rsidRPr="00B50C3A">
        <w:rPr>
          <w:rStyle w:val="StyleUnderline"/>
          <w:color w:val="000000" w:themeColor="text1"/>
        </w:rPr>
        <w:t xml:space="preserve"> or unraveling </w:t>
      </w:r>
      <w:r w:rsidRPr="00B50C3A">
        <w:rPr>
          <w:rStyle w:val="StyleUnderline"/>
          <w:color w:val="000000" w:themeColor="text1"/>
          <w:highlight w:val="cyan"/>
        </w:rPr>
        <w:t>of racialization</w:t>
      </w:r>
      <w:r w:rsidRPr="00B50C3A">
        <w:rPr>
          <w:rStyle w:val="StyleUnderline"/>
          <w:color w:val="000000" w:themeColor="text1"/>
        </w:rPr>
        <w:t xml:space="preserve"> in the field of vision</w:t>
      </w:r>
      <w:r w:rsidRPr="00B50C3A">
        <w:rPr>
          <w:color w:val="000000" w:themeColor="text1"/>
          <w:sz w:val="8"/>
        </w:rPr>
        <w:t xml:space="preserve">— one betting on the increasing difficulty of making clear discriminations on the surface, the other devaluing the surface altogether. </w:t>
      </w:r>
      <w:r w:rsidRPr="00B50C3A">
        <w:rPr>
          <w:rStyle w:val="StyleUnderline"/>
          <w:color w:val="000000" w:themeColor="text1"/>
          <w:sz w:val="8"/>
          <w:u w:val="none"/>
        </w:rPr>
        <w:t xml:space="preserve">However, </w:t>
      </w:r>
      <w:r w:rsidRPr="00B50C3A">
        <w:rPr>
          <w:rStyle w:val="StyleUnderline"/>
          <w:color w:val="000000" w:themeColor="text1"/>
          <w:highlight w:val="cyan"/>
        </w:rPr>
        <w:t>nothing</w:t>
      </w:r>
      <w:r w:rsidRPr="00B50C3A">
        <w:rPr>
          <w:rStyle w:val="StyleUnderline"/>
          <w:color w:val="000000" w:themeColor="text1"/>
          <w:sz w:val="8"/>
          <w:u w:val="none"/>
        </w:rPr>
        <w:t xml:space="preserve"> in Gilroy’s account </w:t>
      </w:r>
      <w:r w:rsidRPr="00B50C3A">
        <w:rPr>
          <w:rStyle w:val="Emphasis"/>
          <w:color w:val="000000" w:themeColor="text1"/>
          <w:highlight w:val="cyan"/>
        </w:rPr>
        <w:t xml:space="preserve">alludes to </w:t>
      </w:r>
      <w:r w:rsidRPr="00D7479F">
        <w:rPr>
          <w:rStyle w:val="Emphasis"/>
          <w:color w:val="000000" w:themeColor="text1"/>
        </w:rPr>
        <w:t>the</w:t>
      </w:r>
      <w:r w:rsidRPr="00B50C3A">
        <w:rPr>
          <w:rStyle w:val="Emphasis"/>
          <w:color w:val="000000" w:themeColor="text1"/>
        </w:rPr>
        <w:t xml:space="preserve"> wholesale replacement </w:t>
      </w:r>
      <w:r w:rsidRPr="00D7479F">
        <w:rPr>
          <w:rStyle w:val="Emphasis"/>
          <w:color w:val="000000" w:themeColor="text1"/>
        </w:rPr>
        <w:t xml:space="preserve">of </w:t>
      </w:r>
      <w:r w:rsidRPr="00B50C3A">
        <w:rPr>
          <w:rStyle w:val="Emphasis"/>
          <w:color w:val="000000" w:themeColor="text1"/>
          <w:highlight w:val="cyan"/>
        </w:rPr>
        <w:t>the surface by the interior</w:t>
      </w:r>
      <w:r w:rsidRPr="00B50C3A">
        <w:rPr>
          <w:rStyle w:val="Emphasis"/>
          <w:color w:val="000000" w:themeColor="text1"/>
          <w:sz w:val="8"/>
          <w:u w:val="none"/>
        </w:rPr>
        <w:t>, wherein the latter simply supplants the former</w:t>
      </w:r>
      <w:r w:rsidRPr="00B50C3A">
        <w:rPr>
          <w:rStyle w:val="StyleUnderline"/>
          <w:color w:val="000000" w:themeColor="text1"/>
          <w:sz w:val="8"/>
          <w:u w:val="none"/>
        </w:rPr>
        <w:t xml:space="preserve">. </w:t>
      </w:r>
      <w:r w:rsidRPr="00B50C3A">
        <w:rPr>
          <w:rStyle w:val="StyleUnderline"/>
          <w:color w:val="000000" w:themeColor="text1"/>
        </w:rPr>
        <w:t>More likely,</w:t>
      </w:r>
      <w:r w:rsidRPr="00B50C3A">
        <w:rPr>
          <w:color w:val="000000" w:themeColor="text1"/>
          <w:sz w:val="8"/>
        </w:rPr>
        <w:t xml:space="preserve"> </w:t>
      </w:r>
      <w:r w:rsidRPr="00B50C3A">
        <w:rPr>
          <w:rStyle w:val="StyleUnderline"/>
          <w:color w:val="000000" w:themeColor="text1"/>
          <w:highlight w:val="cyan"/>
        </w:rPr>
        <w:t>we have an augmentation of racial difference, an alloy of the inner and</w:t>
      </w:r>
      <w:r w:rsidRPr="00B50C3A">
        <w:rPr>
          <w:rStyle w:val="StyleUnderline"/>
          <w:color w:val="000000" w:themeColor="text1"/>
        </w:rPr>
        <w:t xml:space="preserve"> </w:t>
      </w:r>
      <w:r w:rsidRPr="00B50C3A">
        <w:rPr>
          <w:rStyle w:val="StyleUnderline"/>
          <w:color w:val="000000" w:themeColor="text1"/>
          <w:highlight w:val="cyan"/>
        </w:rPr>
        <w:t>outer</w:t>
      </w:r>
      <w:r w:rsidRPr="00B50C3A">
        <w:rPr>
          <w:rStyle w:val="StyleUnderline"/>
          <w:color w:val="000000" w:themeColor="text1"/>
          <w:sz w:val="8"/>
          <w:u w:val="none"/>
        </w:rPr>
        <w:t xml:space="preserve">, </w:t>
      </w:r>
      <w:r w:rsidRPr="00B50C3A">
        <w:rPr>
          <w:rStyle w:val="Emphasis"/>
          <w:color w:val="000000" w:themeColor="text1"/>
          <w:sz w:val="8"/>
          <w:u w:val="none"/>
        </w:rPr>
        <w:t>by way of the discourses of biotechnology and genetic science</w:t>
      </w:r>
      <w:r w:rsidRPr="00B50C3A">
        <w:rPr>
          <w:color w:val="000000" w:themeColor="text1"/>
          <w:sz w:val="8"/>
        </w:rPr>
        <w:t xml:space="preserve">. Similarly, </w:t>
      </w:r>
      <w:r w:rsidRPr="00B50C3A">
        <w:rPr>
          <w:rStyle w:val="Emphasis"/>
          <w:color w:val="000000" w:themeColor="text1"/>
        </w:rPr>
        <w:t xml:space="preserve">the blurring </w:t>
      </w:r>
      <w:r w:rsidRPr="00B50C3A">
        <w:rPr>
          <w:rStyle w:val="Emphasis"/>
          <w:color w:val="000000" w:themeColor="text1"/>
          <w:highlight w:val="cyan"/>
        </w:rPr>
        <w:t>of the color line</w:t>
      </w:r>
      <w:r w:rsidRPr="00B50C3A">
        <w:rPr>
          <w:rStyle w:val="Emphasis"/>
          <w:color w:val="000000" w:themeColor="text1"/>
        </w:rPr>
        <w:t xml:space="preserve"> prophesied by multiracialism </w:t>
      </w:r>
      <w:r w:rsidRPr="00B50C3A">
        <w:rPr>
          <w:rStyle w:val="Emphasis"/>
          <w:color w:val="000000" w:themeColor="text1"/>
          <w:highlight w:val="cyan"/>
        </w:rPr>
        <w:t>provides the occasion</w:t>
      </w:r>
      <w:r w:rsidRPr="00B50C3A">
        <w:rPr>
          <w:rStyle w:val="Emphasis"/>
          <w:color w:val="000000" w:themeColor="text1"/>
        </w:rPr>
        <w:t xml:space="preserve">, </w:t>
      </w:r>
      <w:r w:rsidRPr="00B50C3A">
        <w:rPr>
          <w:rStyle w:val="Emphasis"/>
          <w:color w:val="000000" w:themeColor="text1"/>
          <w:highlight w:val="cyan"/>
        </w:rPr>
        <w:t>within</w:t>
      </w:r>
      <w:r w:rsidRPr="00B50C3A">
        <w:rPr>
          <w:rStyle w:val="Emphasis"/>
          <w:color w:val="000000" w:themeColor="text1"/>
        </w:rPr>
        <w:t xml:space="preserve"> the imagination of </w:t>
      </w:r>
      <w:r w:rsidRPr="00B50C3A">
        <w:rPr>
          <w:rStyle w:val="Emphasis"/>
          <w:color w:val="000000" w:themeColor="text1"/>
          <w:highlight w:val="cyan"/>
        </w:rPr>
        <w:t>white supremacy</w:t>
      </w:r>
      <w:r w:rsidRPr="00B50C3A">
        <w:rPr>
          <w:rStyle w:val="Emphasis"/>
          <w:color w:val="000000" w:themeColor="text1"/>
        </w:rPr>
        <w:t xml:space="preserve"> and antiblackness, </w:t>
      </w:r>
      <w:r w:rsidRPr="00B50C3A">
        <w:rPr>
          <w:rStyle w:val="Emphasis"/>
          <w:color w:val="000000" w:themeColor="text1"/>
          <w:highlight w:val="cyan"/>
        </w:rPr>
        <w:t>for a redoubled effort to police</w:t>
      </w:r>
      <w:r w:rsidRPr="00B50C3A">
        <w:rPr>
          <w:rStyle w:val="Emphasis"/>
          <w:color w:val="000000" w:themeColor="text1"/>
        </w:rPr>
        <w:t xml:space="preserve"> </w:t>
      </w:r>
      <w:r w:rsidRPr="00B50C3A">
        <w:rPr>
          <w:rStyle w:val="Emphasis"/>
          <w:color w:val="000000" w:themeColor="text1"/>
          <w:highlight w:val="cyan"/>
        </w:rPr>
        <w:t>it</w:t>
      </w:r>
      <w:r w:rsidRPr="00B50C3A">
        <w:rPr>
          <w:rStyle w:val="Emphasis"/>
          <w:color w:val="000000" w:themeColor="text1"/>
          <w:sz w:val="8"/>
          <w:u w:val="none"/>
        </w:rPr>
        <w:t xml:space="preserve">. In this respect, </w:t>
      </w:r>
      <w:r w:rsidRPr="00B50C3A">
        <w:rPr>
          <w:rStyle w:val="Emphasis"/>
          <w:color w:val="000000" w:themeColor="text1"/>
          <w:highlight w:val="cyan"/>
        </w:rPr>
        <w:t>the surface becomes a more intense object of observation</w:t>
      </w:r>
      <w:r w:rsidRPr="00B50C3A">
        <w:rPr>
          <w:rStyle w:val="Emphasis"/>
          <w:color w:val="000000" w:themeColor="text1"/>
          <w:sz w:val="8"/>
          <w:u w:val="none"/>
        </w:rPr>
        <w:t xml:space="preserve"> precisely </w:t>
      </w:r>
      <w:r w:rsidRPr="00B50C3A">
        <w:rPr>
          <w:rStyle w:val="Emphasis"/>
          <w:color w:val="000000" w:themeColor="text1"/>
          <w:highlight w:val="cyan"/>
        </w:rPr>
        <w:t>because it has become more unreliable as a sign of race</w:t>
      </w:r>
    </w:p>
    <w:p w14:paraId="56BD07DB" w14:textId="77777777" w:rsidR="00896C74" w:rsidRPr="00B50C3A" w:rsidRDefault="00896C74" w:rsidP="00896C74">
      <w:pPr>
        <w:pStyle w:val="Heading4"/>
        <w:spacing w:line="240" w:lineRule="auto"/>
        <w:rPr>
          <w:rFonts w:cs="Times New Roman"/>
          <w:color w:val="000000" w:themeColor="text1"/>
        </w:rPr>
      </w:pPr>
      <w:r w:rsidRPr="00B50C3A">
        <w:rPr>
          <w:rFonts w:cs="Times New Roman"/>
          <w:color w:val="000000" w:themeColor="text1"/>
        </w:rPr>
        <w:t>Lines of flights can’t escape the structure of anti-blackness – corporeal experience is effaced and becoming is interrupted by the process of racial epidermalization that either results in the black body whitening themself or open to gratuitous violence</w:t>
      </w:r>
    </w:p>
    <w:p w14:paraId="2CE33BF2" w14:textId="77777777" w:rsidR="00896C74" w:rsidRPr="001D67BC" w:rsidRDefault="00896C74" w:rsidP="00896C74">
      <w:pPr>
        <w:pStyle w:val="FootnoteText"/>
      </w:pPr>
      <w:r w:rsidRPr="00B50C3A">
        <w:rPr>
          <w:rStyle w:val="Style13ptBold"/>
          <w:color w:val="000000" w:themeColor="text1"/>
          <w:sz w:val="24"/>
          <w:u w:val="single"/>
        </w:rPr>
        <w:t>Fanon 52</w:t>
      </w:r>
      <w:r w:rsidRPr="001D67BC">
        <w:rPr>
          <w:b/>
          <w:color w:val="000000" w:themeColor="text1"/>
        </w:rPr>
        <w:t xml:space="preserve"> </w:t>
      </w:r>
      <w:r w:rsidRPr="008B1AF1">
        <w:rPr>
          <w:sz w:val="12"/>
          <w:szCs w:val="12"/>
        </w:rPr>
        <w:t>Frantz, psychiatrist, philosopher, revolutionary, and influential writer in the field of post-colonial studies, “Black Skin White Masks”, 1952, Pages 82-85</w:t>
      </w:r>
      <w:r w:rsidRPr="00B50C3A">
        <w:rPr>
          <w:color w:val="000000" w:themeColor="text1"/>
          <w:sz w:val="10"/>
        </w:rPr>
        <w:br/>
        <w:t>"Dirty nigger!" Or simply, "Look, a Negr</w:t>
      </w:r>
      <w:r w:rsidRPr="00B50C3A">
        <w:rPr>
          <w:color w:val="000000" w:themeColor="text1"/>
          <w:sz w:val="10"/>
          <w:szCs w:val="14"/>
        </w:rPr>
        <w:t>o!"</w:t>
      </w:r>
      <w:r w:rsidRPr="00B50C3A">
        <w:rPr>
          <w:color w:val="000000" w:themeColor="text1"/>
          <w:sz w:val="10"/>
        </w:rPr>
        <w:t xml:space="preserve"> </w:t>
      </w:r>
      <w:r w:rsidRPr="00B50C3A">
        <w:rPr>
          <w:rStyle w:val="StyleUnderline"/>
          <w:color w:val="000000" w:themeColor="text1"/>
        </w:rPr>
        <w:t>I came into the world imbued with the will to find a meaning in things</w:t>
      </w:r>
      <w:r w:rsidRPr="00B50C3A">
        <w:rPr>
          <w:rStyle w:val="StyleUnderline"/>
          <w:color w:val="000000" w:themeColor="text1"/>
          <w:sz w:val="10"/>
          <w:u w:val="none"/>
        </w:rPr>
        <w:t xml:space="preserve">, </w:t>
      </w:r>
      <w:r w:rsidRPr="00B50C3A">
        <w:rPr>
          <w:color w:val="000000" w:themeColor="text1"/>
          <w:sz w:val="10"/>
        </w:rPr>
        <w:t xml:space="preserve">my spirit filled with the desire to attain to the source of the world, and </w:t>
      </w:r>
      <w:r w:rsidRPr="00B50C3A">
        <w:rPr>
          <w:rStyle w:val="StyleUnderline"/>
          <w:color w:val="000000" w:themeColor="text1"/>
        </w:rPr>
        <w:t>then I found that I was an object in the midst of other objects</w:t>
      </w:r>
      <w:r w:rsidRPr="00B50C3A">
        <w:rPr>
          <w:color w:val="000000" w:themeColor="text1"/>
          <w:sz w:val="10"/>
        </w:rPr>
        <w:t xml:space="preserve">. Sealed into that crushing objecthood, I turned beseechingly to others. Their attention was a liberation, running over my body suddenly abraded into nonbeing, endowing me once more with an agility that I had thought lost, and by taking me out of the world, restoring me to it. But just as I reached the other side, I stumbled, and the movements, the attitudes, the glances of the other fixed me there, in the sense in which a chemical solution is fixed by a dye. I was indignant; I demanded an explanation. Nothing happened. I burst apart. Now the fragments have been put together again by another self. </w:t>
      </w:r>
      <w:r w:rsidRPr="00B50C3A">
        <w:rPr>
          <w:rStyle w:val="StyleUnderline"/>
          <w:color w:val="000000" w:themeColor="text1"/>
        </w:rPr>
        <w:t xml:space="preserve">As long as </w:t>
      </w:r>
      <w:r w:rsidRPr="00B50C3A">
        <w:rPr>
          <w:rStyle w:val="StyleUnderline"/>
          <w:color w:val="000000" w:themeColor="text1"/>
          <w:highlight w:val="cyan"/>
        </w:rPr>
        <w:t>the black person</w:t>
      </w:r>
      <w:r w:rsidRPr="00B50C3A">
        <w:rPr>
          <w:rStyle w:val="StyleUnderline"/>
          <w:color w:val="000000" w:themeColor="text1"/>
        </w:rPr>
        <w:t xml:space="preserve"> is among their own, he </w:t>
      </w:r>
      <w:r w:rsidRPr="00B50C3A">
        <w:rPr>
          <w:rStyle w:val="StyleUnderline"/>
          <w:color w:val="000000" w:themeColor="text1"/>
          <w:highlight w:val="cyan"/>
        </w:rPr>
        <w:t>will have no occasion</w:t>
      </w:r>
      <w:r w:rsidRPr="00B50C3A">
        <w:rPr>
          <w:color w:val="000000" w:themeColor="text1"/>
          <w:sz w:val="10"/>
        </w:rPr>
        <w:t>, except in minor internal conflicts,</w:t>
      </w:r>
      <w:r w:rsidRPr="00B50C3A">
        <w:rPr>
          <w:rStyle w:val="StyleUnderline"/>
          <w:color w:val="000000" w:themeColor="text1"/>
          <w:sz w:val="10"/>
          <w:u w:val="none"/>
        </w:rPr>
        <w:t xml:space="preserve"> </w:t>
      </w:r>
      <w:r w:rsidRPr="00B50C3A">
        <w:rPr>
          <w:rStyle w:val="StyleUnderline"/>
          <w:color w:val="000000" w:themeColor="text1"/>
          <w:highlight w:val="cyan"/>
        </w:rPr>
        <w:t>to experience</w:t>
      </w:r>
      <w:r w:rsidRPr="00B50C3A">
        <w:rPr>
          <w:rStyle w:val="StyleUnderline"/>
          <w:color w:val="000000" w:themeColor="text1"/>
        </w:rPr>
        <w:t xml:space="preserve"> their </w:t>
      </w:r>
      <w:r w:rsidRPr="00B50C3A">
        <w:rPr>
          <w:rStyle w:val="StyleUnderline"/>
          <w:color w:val="000000" w:themeColor="text1"/>
          <w:highlight w:val="cyan"/>
        </w:rPr>
        <w:t>being</w:t>
      </w:r>
      <w:r w:rsidRPr="00B50C3A">
        <w:rPr>
          <w:color w:val="000000" w:themeColor="text1"/>
          <w:sz w:val="10"/>
        </w:rPr>
        <w:t xml:space="preserve"> through others. There is of course the moment of "being for others," of which Hegel speaks, but </w:t>
      </w:r>
      <w:r w:rsidRPr="00B50C3A">
        <w:rPr>
          <w:rStyle w:val="Emphasis"/>
          <w:color w:val="000000" w:themeColor="text1"/>
        </w:rPr>
        <w:t xml:space="preserve">every </w:t>
      </w:r>
      <w:r w:rsidRPr="00B50C3A">
        <w:rPr>
          <w:rStyle w:val="Emphasis"/>
          <w:color w:val="000000" w:themeColor="text1"/>
          <w:highlight w:val="cyan"/>
        </w:rPr>
        <w:t>ontology is made unattainable in a colonized and civilized society</w:t>
      </w:r>
      <w:r w:rsidRPr="00B50C3A">
        <w:rPr>
          <w:color w:val="000000" w:themeColor="text1"/>
          <w:sz w:val="10"/>
        </w:rPr>
        <w:t xml:space="preserve">. It would seem that this fact has not been given sufficient attention by those who have discussed the question. In the Weltanschauung of a colonized people </w:t>
      </w:r>
      <w:r w:rsidRPr="00B50C3A">
        <w:rPr>
          <w:rStyle w:val="StyleUnderline"/>
          <w:color w:val="000000" w:themeColor="text1"/>
        </w:rPr>
        <w:t>there is</w:t>
      </w:r>
      <w:r w:rsidRPr="00B50C3A">
        <w:rPr>
          <w:color w:val="000000" w:themeColor="text1"/>
          <w:sz w:val="10"/>
        </w:rPr>
        <w:t xml:space="preserve"> an impurity, </w:t>
      </w:r>
      <w:r w:rsidRPr="00B50C3A">
        <w:rPr>
          <w:rStyle w:val="StyleUnderline"/>
          <w:color w:val="000000" w:themeColor="text1"/>
        </w:rPr>
        <w:t>a flaw that outlaws any ontological explanation</w:t>
      </w:r>
      <w:r w:rsidRPr="00B50C3A">
        <w:rPr>
          <w:color w:val="000000" w:themeColor="text1"/>
          <w:sz w:val="10"/>
        </w:rPr>
        <w:t xml:space="preserve">. Someone may object that this is the case with every individual, but such an objection merely conceals a basic problem. </w:t>
      </w:r>
      <w:r w:rsidRPr="00B50C3A">
        <w:rPr>
          <w:rStyle w:val="StyleUnderline"/>
          <w:color w:val="000000" w:themeColor="text1"/>
          <w:highlight w:val="cyan"/>
        </w:rPr>
        <w:t>Ontology</w:t>
      </w:r>
      <w:r w:rsidRPr="00B50C3A">
        <w:rPr>
          <w:color w:val="000000" w:themeColor="text1"/>
          <w:sz w:val="10"/>
        </w:rPr>
        <w:t>-once it is finally admitted as leaving existence by the wayside-</w:t>
      </w:r>
      <w:r w:rsidRPr="00B50C3A">
        <w:rPr>
          <w:rStyle w:val="StyleUnderline"/>
          <w:color w:val="000000" w:themeColor="text1"/>
          <w:highlight w:val="cyan"/>
        </w:rPr>
        <w:t>does not permit us to understand the being of the black person</w:t>
      </w:r>
      <w:r w:rsidRPr="00B50C3A">
        <w:rPr>
          <w:color w:val="000000" w:themeColor="text1"/>
          <w:sz w:val="10"/>
        </w:rPr>
        <w:t xml:space="preserve">. For not only must </w:t>
      </w:r>
      <w:r w:rsidRPr="00B50C3A">
        <w:rPr>
          <w:rStyle w:val="StyleUnderline"/>
          <w:color w:val="000000" w:themeColor="text1"/>
        </w:rPr>
        <w:t>the black person</w:t>
      </w:r>
      <w:r w:rsidRPr="00B50C3A">
        <w:rPr>
          <w:color w:val="000000" w:themeColor="text1"/>
          <w:sz w:val="10"/>
        </w:rPr>
        <w:t xml:space="preserve"> be black; he </w:t>
      </w:r>
      <w:r w:rsidRPr="00B50C3A">
        <w:rPr>
          <w:rStyle w:val="StyleUnderline"/>
          <w:color w:val="000000" w:themeColor="text1"/>
        </w:rPr>
        <w:t xml:space="preserve">must be </w:t>
      </w:r>
      <w:r w:rsidRPr="00B50C3A">
        <w:rPr>
          <w:rStyle w:val="StyleUnderline"/>
          <w:color w:val="000000" w:themeColor="text1"/>
          <w:highlight w:val="cyan"/>
        </w:rPr>
        <w:t xml:space="preserve">black </w:t>
      </w:r>
      <w:r w:rsidRPr="00B50C3A">
        <w:rPr>
          <w:rStyle w:val="Emphasis"/>
          <w:color w:val="000000" w:themeColor="text1"/>
          <w:highlight w:val="cyan"/>
        </w:rPr>
        <w:t>in relation to the white person</w:t>
      </w:r>
      <w:r w:rsidRPr="00B50C3A">
        <w:rPr>
          <w:rStyle w:val="Emphasis"/>
          <w:color w:val="000000" w:themeColor="text1"/>
          <w:sz w:val="10"/>
          <w:u w:val="none"/>
        </w:rPr>
        <w:t>.</w:t>
      </w:r>
      <w:r w:rsidRPr="00B50C3A">
        <w:rPr>
          <w:color w:val="000000" w:themeColor="text1"/>
          <w:sz w:val="10"/>
        </w:rPr>
        <w:t xml:space="preserve"> Some critics will take it on themselves to remind us that this proposition has a converse. I say that this is false. </w:t>
      </w:r>
      <w:r w:rsidRPr="00B50C3A">
        <w:rPr>
          <w:rStyle w:val="Emphasis"/>
          <w:color w:val="000000" w:themeColor="text1"/>
          <w:highlight w:val="cyan"/>
        </w:rPr>
        <w:t>The black person has no ontological resistance in the eyes of the white person</w:t>
      </w:r>
      <w:r w:rsidRPr="00B50C3A">
        <w:rPr>
          <w:rStyle w:val="StyleUnderline"/>
          <w:color w:val="000000" w:themeColor="text1"/>
          <w:sz w:val="10"/>
          <w:u w:val="none"/>
        </w:rPr>
        <w:t>.</w:t>
      </w:r>
      <w:r w:rsidRPr="00B50C3A">
        <w:rPr>
          <w:color w:val="000000" w:themeColor="text1"/>
          <w:sz w:val="10"/>
        </w:rPr>
        <w:t xml:space="preserve"> Overnight the </w:t>
      </w:r>
      <w:r w:rsidRPr="00B50C3A">
        <w:rPr>
          <w:rStyle w:val="StyleUnderline"/>
          <w:color w:val="000000" w:themeColor="text1"/>
        </w:rPr>
        <w:t>Negro</w:t>
      </w:r>
      <w:r w:rsidRPr="00B50C3A">
        <w:rPr>
          <w:color w:val="000000" w:themeColor="text1"/>
          <w:sz w:val="10"/>
        </w:rPr>
        <w:t xml:space="preserve"> has been given two frames of reference within which he has had to place herself. Their </w:t>
      </w:r>
      <w:r w:rsidRPr="00B50C3A">
        <w:rPr>
          <w:rStyle w:val="StyleUnderline"/>
          <w:color w:val="000000" w:themeColor="text1"/>
        </w:rPr>
        <w:t>metaphysics</w:t>
      </w:r>
      <w:r w:rsidRPr="00B50C3A">
        <w:rPr>
          <w:color w:val="000000" w:themeColor="text1"/>
          <w:sz w:val="10"/>
        </w:rPr>
        <w:t xml:space="preserve">, or, less pretentiously, their customs and the sources on which they were based, </w:t>
      </w:r>
      <w:r w:rsidRPr="00B50C3A">
        <w:rPr>
          <w:rStyle w:val="StyleUnderline"/>
          <w:color w:val="000000" w:themeColor="text1"/>
        </w:rPr>
        <w:t xml:space="preserve">were wiped out because they were in conflict with a civilization </w:t>
      </w:r>
      <w:r w:rsidRPr="00B50C3A">
        <w:rPr>
          <w:color w:val="000000" w:themeColor="text1"/>
          <w:sz w:val="10"/>
        </w:rPr>
        <w:t>that he did not know and</w:t>
      </w:r>
      <w:r w:rsidRPr="00B50C3A">
        <w:rPr>
          <w:rStyle w:val="StyleUnderline"/>
          <w:color w:val="000000" w:themeColor="text1"/>
        </w:rPr>
        <w:t xml:space="preserve"> that imposed itself on them. </w:t>
      </w:r>
      <w:r w:rsidRPr="00B50C3A">
        <w:rPr>
          <w:rStyle w:val="StyleUnderline"/>
          <w:color w:val="000000" w:themeColor="text1"/>
          <w:highlight w:val="cyan"/>
        </w:rPr>
        <w:t>The black person</w:t>
      </w:r>
      <w:r w:rsidRPr="00B50C3A">
        <w:rPr>
          <w:color w:val="000000" w:themeColor="text1"/>
          <w:sz w:val="10"/>
          <w:highlight w:val="cyan"/>
        </w:rPr>
        <w:t xml:space="preserve"> </w:t>
      </w:r>
      <w:r w:rsidRPr="00B50C3A">
        <w:rPr>
          <w:color w:val="000000" w:themeColor="text1"/>
          <w:sz w:val="10"/>
        </w:rPr>
        <w:t xml:space="preserve">among their own in the twentieth century </w:t>
      </w:r>
      <w:r w:rsidRPr="00B50C3A">
        <w:rPr>
          <w:rStyle w:val="StyleUnderline"/>
          <w:color w:val="000000" w:themeColor="text1"/>
          <w:highlight w:val="cyan"/>
        </w:rPr>
        <w:t>does not know at what moment their inferiority comes into being</w:t>
      </w:r>
      <w:r w:rsidRPr="00B50C3A">
        <w:rPr>
          <w:rStyle w:val="StyleUnderline"/>
          <w:color w:val="000000" w:themeColor="text1"/>
        </w:rPr>
        <w:t xml:space="preserve"> through the other.</w:t>
      </w:r>
      <w:r w:rsidRPr="00B50C3A">
        <w:rPr>
          <w:color w:val="000000" w:themeColor="text1"/>
          <w:sz w:val="10"/>
        </w:rPr>
        <w:t xml:space="preserve"> Of course I have talked about the black problem with friends, or, more rarely, with American Negroes. Together we protested, we asserted the equality of all people in the world. In the Antilles there was also that little gulf that exists among the almost-white, the mulatto, and the nigger. But I was satisfied with an intellectual understanding of these differences. It was not really dramatic. And then… And then the occasion arose when I had to meet the white person's eyes. An unfamiliar weight burdened me. The real world challenged my claims. In the white world the person of color encounters difficulties in the development of their bodily schema. </w:t>
      </w:r>
      <w:r w:rsidRPr="00B50C3A">
        <w:rPr>
          <w:rStyle w:val="StyleUnderline"/>
          <w:color w:val="000000" w:themeColor="text1"/>
          <w:highlight w:val="cyan"/>
        </w:rPr>
        <w:t>Consciousness of the body is solely a negating activity</w:t>
      </w:r>
      <w:r w:rsidRPr="00B50C3A">
        <w:rPr>
          <w:rStyle w:val="StyleUnderline"/>
          <w:color w:val="000000" w:themeColor="text1"/>
          <w:sz w:val="10"/>
          <w:u w:val="none"/>
        </w:rPr>
        <w:t xml:space="preserve">. It is </w:t>
      </w:r>
      <w:r w:rsidRPr="00B50C3A">
        <w:rPr>
          <w:rStyle w:val="StyleUnderline"/>
          <w:color w:val="000000" w:themeColor="text1"/>
        </w:rPr>
        <w:t>a third-person consciousness. The body is surrounded by</w:t>
      </w:r>
      <w:r w:rsidRPr="00B50C3A">
        <w:rPr>
          <w:rStyle w:val="StyleUnderline"/>
          <w:color w:val="000000" w:themeColor="text1"/>
          <w:sz w:val="10"/>
          <w:u w:val="none"/>
        </w:rPr>
        <w:t xml:space="preserve"> an atmosphere of </w:t>
      </w:r>
      <w:r w:rsidRPr="00B50C3A">
        <w:rPr>
          <w:rStyle w:val="StyleUnderline"/>
          <w:color w:val="000000" w:themeColor="text1"/>
        </w:rPr>
        <w:t>certain uncertainty.</w:t>
      </w:r>
      <w:r w:rsidRPr="00B50C3A">
        <w:rPr>
          <w:color w:val="000000" w:themeColor="text1"/>
          <w:sz w:val="10"/>
        </w:rPr>
        <w:t xml:space="preserve"> I know that if I want to smoke, I shall have to reach out my right arm and take the pack of cigarettes lying at the other end of the table. The matches, however, are in the drawer on the left, and I shall have to lean back slightly. And all these movements are made not out of habit but out of implicit knowledge. A slow composition of my self as a body in the middle of a spatial and temporal world-such seems to be the schema. It does not impose itself on me; it is, rather, a definitive structuring of the self and of the world-definitive because it creates a real dialectic between my body and the world. For several years certain </w:t>
      </w:r>
      <w:r w:rsidRPr="00B50C3A">
        <w:rPr>
          <w:rStyle w:val="StyleUnderline"/>
          <w:color w:val="000000" w:themeColor="text1"/>
          <w:highlight w:val="cyan"/>
        </w:rPr>
        <w:t xml:space="preserve">laboratories have been trying to produce a serum for </w:t>
      </w:r>
      <w:r w:rsidRPr="00B50C3A">
        <w:rPr>
          <w:rStyle w:val="Emphasis"/>
          <w:color w:val="000000" w:themeColor="text1"/>
          <w:highlight w:val="cyan"/>
        </w:rPr>
        <w:t>"denegrification"</w:t>
      </w:r>
      <w:r w:rsidRPr="00B50C3A">
        <w:rPr>
          <w:rStyle w:val="Emphasis"/>
          <w:color w:val="000000" w:themeColor="text1"/>
          <w:sz w:val="10"/>
          <w:u w:val="none"/>
        </w:rPr>
        <w:t>;</w:t>
      </w:r>
      <w:r w:rsidRPr="00B50C3A">
        <w:rPr>
          <w:color w:val="000000" w:themeColor="text1"/>
          <w:sz w:val="10"/>
        </w:rPr>
        <w:t xml:space="preserve"> with all the earnestness in the world, laboratories have sterilized their test tubes, checked their scales, and embarked on researches </w:t>
      </w:r>
      <w:r w:rsidRPr="00B50C3A">
        <w:rPr>
          <w:rStyle w:val="StyleUnderline"/>
          <w:color w:val="000000" w:themeColor="text1"/>
          <w:highlight w:val="cyan"/>
        </w:rPr>
        <w:t xml:space="preserve">that </w:t>
      </w:r>
      <w:r w:rsidRPr="00B50C3A">
        <w:rPr>
          <w:rStyle w:val="Emphasis"/>
          <w:color w:val="000000" w:themeColor="text1"/>
          <w:highlight w:val="cyan"/>
        </w:rPr>
        <w:t>might make it possible</w:t>
      </w:r>
      <w:r w:rsidRPr="00B50C3A">
        <w:rPr>
          <w:rStyle w:val="Emphasis"/>
          <w:color w:val="000000" w:themeColor="text1"/>
        </w:rPr>
        <w:t xml:space="preserve"> for the</w:t>
      </w:r>
      <w:r w:rsidRPr="00B50C3A">
        <w:rPr>
          <w:rStyle w:val="StyleUnderline"/>
          <w:color w:val="000000" w:themeColor="text1"/>
        </w:rPr>
        <w:t xml:space="preserve"> miserable </w:t>
      </w:r>
      <w:r w:rsidRPr="00B50C3A">
        <w:rPr>
          <w:rStyle w:val="Emphasis"/>
          <w:color w:val="000000" w:themeColor="text1"/>
        </w:rPr>
        <w:t xml:space="preserve">Negro </w:t>
      </w:r>
      <w:r w:rsidRPr="00B50C3A">
        <w:rPr>
          <w:rStyle w:val="Emphasis"/>
          <w:color w:val="000000" w:themeColor="text1"/>
          <w:highlight w:val="cyan"/>
        </w:rPr>
        <w:t>to whiten themself</w:t>
      </w:r>
      <w:r w:rsidRPr="00B50C3A">
        <w:rPr>
          <w:rStyle w:val="StyleUnderline"/>
          <w:color w:val="000000" w:themeColor="text1"/>
          <w:highlight w:val="cyan"/>
        </w:rPr>
        <w:t xml:space="preserve"> and</w:t>
      </w:r>
      <w:r w:rsidRPr="00B50C3A">
        <w:rPr>
          <w:rStyle w:val="StyleUnderline"/>
          <w:color w:val="000000" w:themeColor="text1"/>
          <w:u w:val="none"/>
        </w:rPr>
        <w:t xml:space="preserve"> </w:t>
      </w:r>
      <w:r w:rsidRPr="00B50C3A">
        <w:rPr>
          <w:color w:val="000000" w:themeColor="text1"/>
          <w:sz w:val="10"/>
        </w:rPr>
        <w:t>thus to</w:t>
      </w:r>
      <w:r w:rsidRPr="00B50C3A">
        <w:rPr>
          <w:rStyle w:val="StyleUnderline"/>
          <w:color w:val="000000" w:themeColor="text1"/>
          <w:sz w:val="10"/>
          <w:u w:val="none"/>
        </w:rPr>
        <w:t xml:space="preserve"> </w:t>
      </w:r>
      <w:r w:rsidRPr="00B50C3A">
        <w:rPr>
          <w:rStyle w:val="StyleUnderline"/>
          <w:color w:val="000000" w:themeColor="text1"/>
          <w:highlight w:val="cyan"/>
        </w:rPr>
        <w:t xml:space="preserve">throw off the burden of </w:t>
      </w:r>
      <w:r w:rsidRPr="00B50C3A">
        <w:rPr>
          <w:rStyle w:val="StyleUnderline"/>
          <w:color w:val="000000" w:themeColor="text1"/>
        </w:rPr>
        <w:t xml:space="preserve">that </w:t>
      </w:r>
      <w:r w:rsidRPr="00B50C3A">
        <w:rPr>
          <w:rStyle w:val="StyleUnderline"/>
          <w:color w:val="000000" w:themeColor="text1"/>
          <w:highlight w:val="cyan"/>
        </w:rPr>
        <w:t>corporeal malediction</w:t>
      </w:r>
      <w:r w:rsidRPr="00B50C3A">
        <w:rPr>
          <w:color w:val="000000" w:themeColor="text1"/>
          <w:sz w:val="10"/>
        </w:rPr>
        <w:t xml:space="preserve">. Below the corporeal schema I had sketched a historico-racial schema. The elements that I used had been provided for me not by "residual sensations and perceptions primarily of a tactile, vestib­ular, kinesthetic, and visual character;" but by the other, the white person who had woven me out of a thousand details, anecdotes, stories. </w:t>
      </w:r>
      <w:r w:rsidRPr="00B50C3A">
        <w:rPr>
          <w:rStyle w:val="StyleUnderline"/>
          <w:color w:val="000000" w:themeColor="text1"/>
        </w:rPr>
        <w:t>I thought that what I had in hand was to construct a physiological self</w:t>
      </w:r>
      <w:r w:rsidRPr="00B50C3A">
        <w:rPr>
          <w:color w:val="000000" w:themeColor="text1"/>
          <w:sz w:val="10"/>
        </w:rPr>
        <w:t xml:space="preserve">, to balance space, to localize sensations, </w:t>
      </w:r>
      <w:r w:rsidRPr="00B50C3A">
        <w:rPr>
          <w:rStyle w:val="StyleUnderline"/>
          <w:color w:val="000000" w:themeColor="text1"/>
        </w:rPr>
        <w:t>and here I was called on for more.</w:t>
      </w:r>
      <w:r w:rsidRPr="00B50C3A">
        <w:rPr>
          <w:color w:val="000000" w:themeColor="text1"/>
          <w:sz w:val="10"/>
        </w:rPr>
        <w:t xml:space="preserve"> "Look a Negro!" It was an external stimulus that flicked over me as I passed by. I made a tight smile. </w:t>
      </w:r>
      <w:r w:rsidRPr="00B50C3A">
        <w:rPr>
          <w:rStyle w:val="StyleUnderline"/>
          <w:color w:val="000000" w:themeColor="text1"/>
        </w:rPr>
        <w:t>"Look, a Negro!" It was true.</w:t>
      </w:r>
      <w:r w:rsidRPr="00B50C3A">
        <w:rPr>
          <w:color w:val="000000" w:themeColor="text1"/>
          <w:sz w:val="10"/>
        </w:rPr>
        <w:t xml:space="preserve"> It amused me. "Look, a Negro!" The circle was drawing a bit tighter. I made no secret of my amusement. </w:t>
      </w:r>
      <w:r w:rsidRPr="00B50C3A">
        <w:rPr>
          <w:rStyle w:val="StyleUnderline"/>
          <w:color w:val="000000" w:themeColor="text1"/>
        </w:rPr>
        <w:t>'’Mama, see the Negro! I’m frightened!"</w:t>
      </w:r>
      <w:r w:rsidRPr="00B50C3A">
        <w:rPr>
          <w:color w:val="000000" w:themeColor="text1"/>
          <w:sz w:val="10"/>
        </w:rPr>
        <w:t xml:space="preserve"> Frightened! Frightened! </w:t>
      </w:r>
      <w:r w:rsidRPr="00B50C3A">
        <w:rPr>
          <w:rStyle w:val="StyleUnderline"/>
          <w:color w:val="000000" w:themeColor="text1"/>
        </w:rPr>
        <w:t>Now they were beginning to be afraid of me.</w:t>
      </w:r>
      <w:r w:rsidRPr="00B50C3A">
        <w:rPr>
          <w:color w:val="000000" w:themeColor="text1"/>
          <w:sz w:val="10"/>
        </w:rPr>
        <w:t xml:space="preserve"> I made up my mind to laugh myself to tears, but </w:t>
      </w:r>
      <w:r w:rsidRPr="00B50C3A">
        <w:rPr>
          <w:rStyle w:val="StyleUnderline"/>
          <w:color w:val="000000" w:themeColor="text1"/>
        </w:rPr>
        <w:t>laughter had become impossible</w:t>
      </w:r>
      <w:r w:rsidRPr="00B50C3A">
        <w:rPr>
          <w:color w:val="000000" w:themeColor="text1"/>
          <w:sz w:val="10"/>
        </w:rPr>
        <w:t xml:space="preserve">. I could no longer laugh, because I already knew that there were legends, stories, history, and above all historicity, which I had learned about from Jaspers. Then, assailed at various points, </w:t>
      </w:r>
      <w:r w:rsidRPr="00B50C3A">
        <w:rPr>
          <w:rStyle w:val="Emphasis"/>
          <w:color w:val="000000" w:themeColor="text1"/>
          <w:highlight w:val="cyan"/>
        </w:rPr>
        <w:t>the corporeal schema crumbled, its place taken by a racial epidermal schema</w:t>
      </w:r>
      <w:r w:rsidRPr="00B50C3A">
        <w:rPr>
          <w:rStyle w:val="StyleUnderline"/>
          <w:color w:val="000000" w:themeColor="text1"/>
        </w:rPr>
        <w:t>.</w:t>
      </w:r>
      <w:r w:rsidRPr="00B50C3A">
        <w:rPr>
          <w:color w:val="000000" w:themeColor="text1"/>
          <w:sz w:val="10"/>
        </w:rPr>
        <w:t xml:space="preserve"> In the train </w:t>
      </w:r>
      <w:r w:rsidRPr="00B50C3A">
        <w:rPr>
          <w:rStyle w:val="StyleUnderline"/>
          <w:color w:val="000000" w:themeColor="text1"/>
          <w:highlight w:val="cyan"/>
        </w:rPr>
        <w:t>it was no longer a question of being aware of my body in the third person but in a triple person</w:t>
      </w:r>
      <w:r w:rsidRPr="00B50C3A">
        <w:rPr>
          <w:color w:val="000000" w:themeColor="text1"/>
          <w:sz w:val="10"/>
        </w:rPr>
        <w:t xml:space="preserve">. In the train I was given not one but two, three places. I had already stopped being amused. It was not that I was finding febrile coordinates in the world. I existed triply: I occupied space. I moved toward the other… and the evanescent other, hostile but not opaque, transparent, not there, disappeared. Nausea. . . </w:t>
      </w:r>
      <w:r w:rsidRPr="00B50C3A">
        <w:rPr>
          <w:rStyle w:val="StyleUnderline"/>
          <w:color w:val="000000" w:themeColor="text1"/>
          <w:highlight w:val="cyan"/>
        </w:rPr>
        <w:t>I was responsible at the same time for my body, for my race, for my ancestors</w:t>
      </w:r>
      <w:r w:rsidRPr="00B50C3A">
        <w:rPr>
          <w:rStyle w:val="StyleUnderline"/>
          <w:color w:val="000000" w:themeColor="text1"/>
        </w:rPr>
        <w:t>.</w:t>
      </w:r>
      <w:r w:rsidRPr="00B50C3A">
        <w:rPr>
          <w:color w:val="000000" w:themeColor="text1"/>
          <w:sz w:val="10"/>
        </w:rPr>
        <w:t xml:space="preserve"> I subjected myself to an objective examination, I discovered my blackness, my ethnic characteristics; and I was battered down by tom-toms, cannibalism, intellectual deficiency, fetishism, racial defects, slave-ships, and above all else above all "Sho' good eatin' … On that day, completely dislocated, unable to be abroad with the other, the white person, who unmercifully imprisoned me, </w:t>
      </w:r>
      <w:r w:rsidRPr="00B50C3A">
        <w:rPr>
          <w:rStyle w:val="StyleUnderline"/>
          <w:color w:val="000000" w:themeColor="text1"/>
        </w:rPr>
        <w:t xml:space="preserve">I took myself far off from my own presence far indeed, and made myself an object. </w:t>
      </w:r>
      <w:r w:rsidRPr="00B50C3A">
        <w:rPr>
          <w:rStyle w:val="StyleUnderline"/>
          <w:color w:val="000000" w:themeColor="text1"/>
          <w:highlight w:val="cyan"/>
        </w:rPr>
        <w:t>What else could it be for me but an amputation, an excision, a hemorrhage that spattered my whole body with black blood</w:t>
      </w:r>
      <w:r w:rsidRPr="00B50C3A">
        <w:rPr>
          <w:rStyle w:val="StyleUnderline"/>
          <w:color w:val="000000" w:themeColor="text1"/>
        </w:rPr>
        <w:t xml:space="preserve">? </w:t>
      </w:r>
      <w:r w:rsidRPr="00B50C3A">
        <w:rPr>
          <w:color w:val="000000" w:themeColor="text1"/>
          <w:sz w:val="10"/>
          <w:szCs w:val="14"/>
        </w:rPr>
        <w:t>But I did not want this revision, this thematization. All I wanted was to be a person among other people. I wanted to come lithe and young into a world that was ours and to help to build it together.</w:t>
      </w:r>
      <w:r w:rsidRPr="00B50C3A">
        <w:rPr>
          <w:color w:val="000000" w:themeColor="text1"/>
          <w:sz w:val="10"/>
        </w:rPr>
        <w:t xml:space="preserve"> </w:t>
      </w:r>
    </w:p>
    <w:p w14:paraId="247F6F29" w14:textId="77777777" w:rsidR="00896C74" w:rsidRPr="00B50C3A" w:rsidRDefault="00896C74" w:rsidP="00896C74">
      <w:pPr>
        <w:pStyle w:val="Heading4"/>
        <w:spacing w:line="240" w:lineRule="auto"/>
        <w:rPr>
          <w:rFonts w:cs="Times New Roman"/>
          <w:color w:val="000000" w:themeColor="text1"/>
        </w:rPr>
      </w:pPr>
      <w:r w:rsidRPr="00B50C3A">
        <w:rPr>
          <w:rFonts w:cs="Times New Roman"/>
          <w:color w:val="000000" w:themeColor="text1"/>
        </w:rPr>
        <w:t>Becoming is a political project to relegate the black body to a permanent state of deterritorialized identity marked by difference from the majority, this results in the consumption of otherness</w:t>
      </w:r>
    </w:p>
    <w:p w14:paraId="47D82CDE" w14:textId="77777777" w:rsidR="00896C74" w:rsidRDefault="00896C74" w:rsidP="00896C74">
      <w:pPr>
        <w:pStyle w:val="FootnoteText"/>
      </w:pPr>
      <w:r w:rsidRPr="00B50C3A">
        <w:rPr>
          <w:rStyle w:val="Style13ptBold"/>
          <w:color w:val="000000" w:themeColor="text1"/>
          <w:u w:val="single"/>
        </w:rPr>
        <w:t>Nealon 98</w:t>
      </w:r>
      <w:r w:rsidRPr="001D67BC">
        <w:rPr>
          <w:rStyle w:val="Style13ptBold"/>
          <w:color w:val="000000" w:themeColor="text1"/>
        </w:rPr>
        <w:t xml:space="preserve"> </w:t>
      </w:r>
      <w:r w:rsidRPr="0012483B">
        <w:rPr>
          <w:sz w:val="12"/>
          <w:szCs w:val="12"/>
        </w:rPr>
        <w:t>Professor of English and Philosophy, Penn State University Jeffrey Thomas Nealon, 1998, Alterity Politics: Ethics and Performative Subjectivity, Duke University Press, p. 129</w:t>
      </w:r>
    </w:p>
    <w:p w14:paraId="4B3E2A99" w14:textId="77777777" w:rsidR="00896C74" w:rsidRPr="00B50C3A" w:rsidRDefault="00896C74" w:rsidP="00896C74">
      <w:pPr>
        <w:spacing w:line="240" w:lineRule="auto"/>
        <w:rPr>
          <w:color w:val="000000" w:themeColor="text1"/>
          <w:sz w:val="16"/>
          <w:u w:val="single"/>
        </w:rPr>
      </w:pPr>
    </w:p>
    <w:p w14:paraId="2AF50347" w14:textId="77777777" w:rsidR="00896C74" w:rsidRPr="00B50C3A" w:rsidRDefault="00896C74" w:rsidP="00896C74">
      <w:pPr>
        <w:spacing w:line="240" w:lineRule="auto"/>
        <w:rPr>
          <w:rStyle w:val="Emphasis"/>
          <w:b w:val="0"/>
          <w:color w:val="000000" w:themeColor="text1"/>
        </w:rPr>
      </w:pPr>
      <w:r w:rsidRPr="00B50C3A">
        <w:rPr>
          <w:color w:val="000000" w:themeColor="text1"/>
          <w:sz w:val="8"/>
        </w:rPr>
        <w:t xml:space="preserve">And this brings us back to </w:t>
      </w:r>
      <w:r w:rsidRPr="00B50C3A">
        <w:rPr>
          <w:rStyle w:val="StyleUnderline"/>
          <w:color w:val="000000" w:themeColor="text1"/>
        </w:rPr>
        <w:t>D</w:t>
      </w:r>
      <w:r w:rsidRPr="00B50C3A">
        <w:rPr>
          <w:rStyle w:val="StyleUnderline"/>
          <w:color w:val="000000" w:themeColor="text1"/>
          <w:sz w:val="8"/>
          <w:u w:val="none"/>
        </w:rPr>
        <w:t xml:space="preserve">eleuze </w:t>
      </w:r>
      <w:r w:rsidRPr="00B50C3A">
        <w:rPr>
          <w:rStyle w:val="StyleUnderline"/>
          <w:color w:val="000000" w:themeColor="text1"/>
        </w:rPr>
        <w:t>and G</w:t>
      </w:r>
      <w:r w:rsidRPr="00B50C3A">
        <w:rPr>
          <w:rStyle w:val="StyleUnderline"/>
          <w:color w:val="000000" w:themeColor="text1"/>
          <w:sz w:val="8"/>
          <w:u w:val="none"/>
        </w:rPr>
        <w:t>uattari</w:t>
      </w:r>
      <w:r w:rsidRPr="00B50C3A">
        <w:rPr>
          <w:color w:val="000000" w:themeColor="text1"/>
          <w:sz w:val="8"/>
        </w:rPr>
        <w:t xml:space="preserve">'s odd </w:t>
      </w:r>
      <w:r w:rsidRPr="00B50C3A">
        <w:rPr>
          <w:rStyle w:val="StyleUnderline"/>
          <w:color w:val="000000" w:themeColor="text1"/>
        </w:rPr>
        <w:t>claim that</w:t>
      </w:r>
      <w:r w:rsidRPr="00B50C3A">
        <w:rPr>
          <w:rStyle w:val="StyleUnderline"/>
          <w:color w:val="000000" w:themeColor="text1"/>
          <w:sz w:val="8"/>
          <w:u w:val="none"/>
        </w:rPr>
        <w:t xml:space="preserve"> even </w:t>
      </w:r>
      <w:r w:rsidRPr="00B50C3A">
        <w:rPr>
          <w:rStyle w:val="StyleUnderline"/>
          <w:color w:val="000000" w:themeColor="text1"/>
        </w:rPr>
        <w:t>blacks must become-black</w:t>
      </w:r>
      <w:r w:rsidRPr="00B50C3A">
        <w:rPr>
          <w:color w:val="000000" w:themeColor="text1"/>
          <w:sz w:val="8"/>
        </w:rPr>
        <w:t>. As they go on to clarify, "</w:t>
      </w:r>
      <w:r w:rsidRPr="00B50C3A">
        <w:rPr>
          <w:rStyle w:val="StyleUnderline"/>
          <w:color w:val="000000" w:themeColor="text1"/>
          <w:sz w:val="8"/>
          <w:u w:val="none"/>
        </w:rPr>
        <w:t xml:space="preserve">if blacks must become-black, </w:t>
      </w:r>
      <w:r w:rsidRPr="00B50C3A">
        <w:rPr>
          <w:rStyle w:val="StyleUnderline"/>
          <w:color w:val="000000" w:themeColor="text1"/>
        </w:rPr>
        <w:t xml:space="preserve">it is because only </w:t>
      </w:r>
      <w:r w:rsidRPr="00B50C3A">
        <w:rPr>
          <w:rStyle w:val="StyleUnderline"/>
          <w:color w:val="000000" w:themeColor="text1"/>
          <w:highlight w:val="cyan"/>
        </w:rPr>
        <w:t>a minority</w:t>
      </w:r>
      <w:r w:rsidRPr="00B50C3A">
        <w:rPr>
          <w:rStyle w:val="StyleUnderline"/>
          <w:color w:val="000000" w:themeColor="text1"/>
        </w:rPr>
        <w:t xml:space="preserve"> is </w:t>
      </w:r>
      <w:r w:rsidRPr="00B50C3A">
        <w:rPr>
          <w:rStyle w:val="Emphasis"/>
          <w:color w:val="000000" w:themeColor="text1"/>
        </w:rPr>
        <w:t>capable of</w:t>
      </w:r>
      <w:r w:rsidRPr="00B50C3A">
        <w:rPr>
          <w:rStyle w:val="StyleUnderline"/>
          <w:color w:val="000000" w:themeColor="text1"/>
        </w:rPr>
        <w:t xml:space="preserve"> serving as the</w:t>
      </w:r>
      <w:r w:rsidRPr="00B50C3A">
        <w:rPr>
          <w:rStyle w:val="StyleUnderline"/>
          <w:color w:val="000000" w:themeColor="text1"/>
          <w:u w:val="none"/>
        </w:rPr>
        <w:t xml:space="preserve"> </w:t>
      </w:r>
      <w:r w:rsidRPr="00B50C3A">
        <w:rPr>
          <w:rStyle w:val="StyleUnderline"/>
          <w:color w:val="000000" w:themeColor="text1"/>
          <w:sz w:val="8"/>
          <w:u w:val="none"/>
        </w:rPr>
        <w:t xml:space="preserve">active </w:t>
      </w:r>
      <w:r w:rsidRPr="00B50C3A">
        <w:rPr>
          <w:rStyle w:val="StyleUnderline"/>
          <w:color w:val="000000" w:themeColor="text1"/>
        </w:rPr>
        <w:t xml:space="preserve">medium of </w:t>
      </w:r>
      <w:r w:rsidRPr="00B50C3A">
        <w:rPr>
          <w:rStyle w:val="Emphasis"/>
          <w:color w:val="000000" w:themeColor="text1"/>
        </w:rPr>
        <w:t>becoming</w:t>
      </w:r>
      <w:r w:rsidRPr="00B50C3A">
        <w:rPr>
          <w:rStyle w:val="StyleUnderline"/>
          <w:color w:val="000000" w:themeColor="text1"/>
          <w:sz w:val="8"/>
          <w:u w:val="none"/>
        </w:rPr>
        <w:t xml:space="preserve">, but under such conditions that </w:t>
      </w:r>
      <w:r w:rsidRPr="00B50C3A">
        <w:rPr>
          <w:rStyle w:val="StyleUnderline"/>
          <w:color w:val="000000" w:themeColor="text1"/>
        </w:rPr>
        <w:t xml:space="preserve">it </w:t>
      </w:r>
      <w:r w:rsidRPr="00B50C3A">
        <w:rPr>
          <w:rStyle w:val="StyleUnderline"/>
          <w:color w:val="000000" w:themeColor="text1"/>
          <w:highlight w:val="cyan"/>
        </w:rPr>
        <w:t>ceases to be a definable aggregate in relation to the majority</w:t>
      </w:r>
      <w:r w:rsidRPr="00B50C3A">
        <w:rPr>
          <w:rStyle w:val="StyleUnderline"/>
          <w:color w:val="000000" w:themeColor="text1"/>
        </w:rPr>
        <w:t>"</w:t>
      </w:r>
      <w:r w:rsidRPr="00B50C3A">
        <w:rPr>
          <w:color w:val="000000" w:themeColor="text1"/>
          <w:sz w:val="8"/>
        </w:rPr>
        <w:t xml:space="preserve"> (Thousand, 291). </w:t>
      </w:r>
      <w:r w:rsidRPr="00B50C3A">
        <w:rPr>
          <w:rStyle w:val="StyleUnderline"/>
          <w:color w:val="000000" w:themeColor="text1"/>
          <w:sz w:val="8"/>
          <w:u w:val="none"/>
        </w:rPr>
        <w:t xml:space="preserve">If indeed we all must become-other, </w:t>
      </w:r>
      <w:r w:rsidRPr="00B50C3A">
        <w:rPr>
          <w:rStyle w:val="Emphasis"/>
          <w:color w:val="000000" w:themeColor="text1"/>
        </w:rPr>
        <w:t xml:space="preserve">this </w:t>
      </w:r>
      <w:r w:rsidRPr="00B50C3A">
        <w:rPr>
          <w:rStyle w:val="Emphasis"/>
          <w:color w:val="000000" w:themeColor="text1"/>
          <w:highlight w:val="cyan"/>
        </w:rPr>
        <w:t>becoming-other presupposes remaining in a minority status</w:t>
      </w:r>
      <w:r w:rsidRPr="00B50C3A">
        <w:rPr>
          <w:color w:val="000000" w:themeColor="text1"/>
          <w:sz w:val="8"/>
        </w:rPr>
        <w:t>—</w:t>
      </w:r>
      <w:r w:rsidRPr="00B50C3A">
        <w:rPr>
          <w:rStyle w:val="StyleUnderline"/>
          <w:color w:val="000000" w:themeColor="text1"/>
        </w:rPr>
        <w:t xml:space="preserve">in </w:t>
      </w:r>
      <w:r w:rsidRPr="00B50C3A">
        <w:rPr>
          <w:rStyle w:val="StyleUnderline"/>
          <w:color w:val="000000" w:themeColor="text1"/>
          <w:highlight w:val="cyan"/>
        </w:rPr>
        <w:t>a state other than "whole."</w:t>
      </w:r>
      <w:r w:rsidRPr="00B50C3A">
        <w:rPr>
          <w:rStyle w:val="StyleUnderline"/>
          <w:color w:val="000000" w:themeColor="text1"/>
          <w:sz w:val="8"/>
          <w:u w:val="none"/>
        </w:rPr>
        <w:t xml:space="preserve"> Becoming-minority is, in other words, </w:t>
      </w:r>
      <w:r w:rsidRPr="00B50C3A">
        <w:rPr>
          <w:rStyle w:val="StyleUnderline"/>
          <w:color w:val="000000" w:themeColor="text1"/>
        </w:rPr>
        <w:t>a status that "</w:t>
      </w:r>
      <w:r w:rsidRPr="00B50C3A">
        <w:rPr>
          <w:rStyle w:val="StyleUnderline"/>
          <w:color w:val="000000" w:themeColor="text1"/>
          <w:highlight w:val="cyan"/>
        </w:rPr>
        <w:t>ceases to be a definable aggregate in relation to the majority</w:t>
      </w:r>
      <w:r w:rsidRPr="00B50C3A">
        <w:rPr>
          <w:rStyle w:val="StyleUnderline"/>
          <w:color w:val="000000" w:themeColor="text1"/>
        </w:rPr>
        <w:t>"</w:t>
      </w:r>
      <w:r w:rsidRPr="00B50C3A">
        <w:rPr>
          <w:color w:val="000000" w:themeColor="text1"/>
          <w:sz w:val="8"/>
        </w:rPr>
        <w:t xml:space="preserve"> </w:t>
      </w:r>
      <w:r w:rsidRPr="00B50C3A">
        <w:rPr>
          <w:rStyle w:val="StyleUnderline"/>
          <w:color w:val="000000" w:themeColor="text1"/>
          <w:highlight w:val="cyan"/>
        </w:rPr>
        <w:t xml:space="preserve">because the majority is </w:t>
      </w:r>
      <w:r w:rsidRPr="00B50C3A">
        <w:rPr>
          <w:rStyle w:val="StyleUnderline"/>
          <w:color w:val="000000" w:themeColor="text1"/>
        </w:rPr>
        <w:t xml:space="preserve">itself </w:t>
      </w:r>
      <w:r w:rsidRPr="00B50C3A">
        <w:rPr>
          <w:rStyle w:val="StyleUnderline"/>
          <w:color w:val="000000" w:themeColor="text1"/>
          <w:highlight w:val="cyan"/>
        </w:rPr>
        <w:t>deterritorialized</w:t>
      </w:r>
      <w:r w:rsidRPr="00B50C3A">
        <w:rPr>
          <w:rStyle w:val="StyleUnderline"/>
          <w:color w:val="000000" w:themeColor="text1"/>
        </w:rPr>
        <w:t xml:space="preserve"> </w:t>
      </w:r>
      <w:r w:rsidRPr="00B50C3A">
        <w:rPr>
          <w:rStyle w:val="StyleUnderline"/>
          <w:color w:val="000000" w:themeColor="text1"/>
          <w:highlight w:val="cyan"/>
        </w:rPr>
        <w:t>by the minority's repetition with a difference</w:t>
      </w:r>
      <w:r w:rsidRPr="00B50C3A">
        <w:rPr>
          <w:rStyle w:val="StyleUnderline"/>
          <w:color w:val="000000" w:themeColor="text1"/>
        </w:rPr>
        <w:t>.</w:t>
      </w:r>
      <w:r w:rsidRPr="00B50C3A">
        <w:rPr>
          <w:color w:val="000000" w:themeColor="text1"/>
          <w:sz w:val="8"/>
        </w:rPr>
        <w:t xml:space="preserve">18 As Baraka writes about the specificity of African American cultures, "Without the dissent, the struggle, the outside of the inside, the aesthetic is neither genuinely Black nor Blue" ("Blues Aesthetic," 109; my italics). The </w:t>
      </w:r>
      <w:r w:rsidRPr="00B50C3A">
        <w:rPr>
          <w:rStyle w:val="StyleUnderline"/>
          <w:color w:val="000000" w:themeColor="text1"/>
          <w:highlight w:val="cyan"/>
        </w:rPr>
        <w:t>deterritorialization performed by the "Black" aesthetic</w:t>
      </w:r>
      <w:r w:rsidRPr="00B50C3A">
        <w:rPr>
          <w:color w:val="000000" w:themeColor="text1"/>
          <w:sz w:val="8"/>
        </w:rPr>
        <w:t xml:space="preserve"> or the "Blue[s]" tradition </w:t>
      </w:r>
      <w:r w:rsidRPr="00B50C3A">
        <w:rPr>
          <w:rStyle w:val="StyleUnderline"/>
          <w:color w:val="000000" w:themeColor="text1"/>
          <w:highlight w:val="cyan"/>
        </w:rPr>
        <w:t>deploys</w:t>
      </w:r>
      <w:r w:rsidRPr="00B50C3A">
        <w:rPr>
          <w:rStyle w:val="StyleUnderline"/>
          <w:color w:val="000000" w:themeColor="text1"/>
          <w:sz w:val="8"/>
          <w:u w:val="none"/>
        </w:rPr>
        <w:t xml:space="preserve"> directional, </w:t>
      </w:r>
      <w:r w:rsidRPr="00B50C3A">
        <w:rPr>
          <w:rStyle w:val="StyleUnderline"/>
          <w:color w:val="000000" w:themeColor="text1"/>
          <w:highlight w:val="cyan"/>
        </w:rPr>
        <w:t>conflicted</w:t>
      </w:r>
      <w:r w:rsidRPr="00B50C3A">
        <w:rPr>
          <w:rStyle w:val="StyleUnderline"/>
          <w:color w:val="000000" w:themeColor="text1"/>
        </w:rPr>
        <w:t xml:space="preserve"> vectors of </w:t>
      </w:r>
      <w:r w:rsidRPr="00B50C3A">
        <w:rPr>
          <w:rStyle w:val="StyleUnderline"/>
          <w:color w:val="000000" w:themeColor="text1"/>
          <w:highlight w:val="cyan"/>
        </w:rPr>
        <w:t>becoming</w:t>
      </w:r>
      <w:r w:rsidRPr="00B50C3A">
        <w:rPr>
          <w:color w:val="000000" w:themeColor="text1"/>
          <w:sz w:val="8"/>
        </w:rPr>
        <w:t xml:space="preserve">—the forceful interruptive movement of "the outside of the inside," the minority's alteration of the majority. </w:t>
      </w:r>
      <w:r w:rsidRPr="00B50C3A">
        <w:rPr>
          <w:rStyle w:val="StyleUnderline"/>
          <w:color w:val="000000" w:themeColor="text1"/>
          <w:sz w:val="8"/>
          <w:u w:val="none"/>
        </w:rPr>
        <w:t xml:space="preserve">Both </w:t>
      </w:r>
      <w:r w:rsidRPr="00B50C3A">
        <w:rPr>
          <w:rStyle w:val="StyleUnderline"/>
          <w:color w:val="000000" w:themeColor="text1"/>
          <w:highlight w:val="cyan"/>
        </w:rPr>
        <w:t xml:space="preserve">blackness and whiteness are </w:t>
      </w:r>
      <w:r w:rsidRPr="00B50C3A">
        <w:rPr>
          <w:rStyle w:val="StyleUnderline"/>
          <w:color w:val="000000" w:themeColor="text1"/>
        </w:rPr>
        <w:t xml:space="preserve">inexorably </w:t>
      </w:r>
      <w:r w:rsidRPr="00B50C3A">
        <w:rPr>
          <w:rStyle w:val="StyleUnderline"/>
          <w:color w:val="000000" w:themeColor="text1"/>
          <w:highlight w:val="cyan"/>
        </w:rPr>
        <w:t>transformed by the</w:t>
      </w:r>
      <w:r w:rsidRPr="00B50C3A">
        <w:rPr>
          <w:rStyle w:val="StyleUnderline"/>
          <w:color w:val="000000" w:themeColor="text1"/>
        </w:rPr>
        <w:t xml:space="preserve"> performative movements of </w:t>
      </w:r>
      <w:r w:rsidRPr="00B50C3A">
        <w:rPr>
          <w:rStyle w:val="StyleUnderline"/>
          <w:color w:val="000000" w:themeColor="text1"/>
          <w:highlight w:val="cyan"/>
        </w:rPr>
        <w:t>becoming-black</w:t>
      </w:r>
      <w:r w:rsidRPr="00B50C3A">
        <w:rPr>
          <w:color w:val="000000" w:themeColor="text1"/>
          <w:sz w:val="8"/>
        </w:rPr>
        <w:t xml:space="preserve">. / </w:t>
      </w:r>
      <w:r w:rsidRPr="00B50C3A">
        <w:rPr>
          <w:rStyle w:val="Emphasis"/>
          <w:color w:val="000000" w:themeColor="text1"/>
          <w:sz w:val="8"/>
          <w:u w:val="none"/>
        </w:rPr>
        <w:t xml:space="preserve">All that </w:t>
      </w:r>
      <w:r w:rsidRPr="00B50C3A">
        <w:rPr>
          <w:rStyle w:val="StyleUnderline"/>
          <w:color w:val="000000" w:themeColor="text1"/>
          <w:sz w:val="8"/>
          <w:u w:val="none"/>
        </w:rPr>
        <w:t xml:space="preserve">having been </w:t>
      </w:r>
      <w:r w:rsidRPr="00B50C3A">
        <w:rPr>
          <w:rStyle w:val="Emphasis"/>
          <w:color w:val="000000" w:themeColor="text1"/>
          <w:sz w:val="8"/>
          <w:u w:val="none"/>
        </w:rPr>
        <w:t>said</w:t>
      </w:r>
      <w:r w:rsidRPr="00B50C3A">
        <w:rPr>
          <w:rStyle w:val="StyleUnderline"/>
          <w:color w:val="000000" w:themeColor="text1"/>
          <w:sz w:val="8"/>
          <w:u w:val="none"/>
        </w:rPr>
        <w:t xml:space="preserve">, however, </w:t>
      </w:r>
      <w:r w:rsidRPr="00B50C3A">
        <w:rPr>
          <w:rStyle w:val="Emphasis"/>
          <w:color w:val="000000" w:themeColor="text1"/>
          <w:highlight w:val="cyan"/>
        </w:rPr>
        <w:t>we</w:t>
      </w:r>
      <w:r w:rsidRPr="00B50C3A">
        <w:rPr>
          <w:rStyle w:val="Emphasis"/>
          <w:color w:val="000000" w:themeColor="text1"/>
        </w:rPr>
        <w:t xml:space="preserve"> still</w:t>
      </w:r>
      <w:r w:rsidRPr="00B50C3A">
        <w:rPr>
          <w:rStyle w:val="StyleUnderline"/>
          <w:color w:val="000000" w:themeColor="text1"/>
          <w:sz w:val="8"/>
          <w:u w:val="none"/>
        </w:rPr>
        <w:t xml:space="preserve"> seem to </w:t>
      </w:r>
      <w:r w:rsidRPr="00B50C3A">
        <w:rPr>
          <w:rStyle w:val="Emphasis"/>
          <w:color w:val="000000" w:themeColor="text1"/>
          <w:highlight w:val="cyan"/>
        </w:rPr>
        <w:t>find ourselves within a</w:t>
      </w:r>
      <w:r w:rsidRPr="00B50C3A">
        <w:rPr>
          <w:rStyle w:val="StyleUnderline"/>
          <w:color w:val="000000" w:themeColor="text1"/>
        </w:rPr>
        <w:t xml:space="preserve"> familiarly </w:t>
      </w:r>
      <w:r w:rsidRPr="00B50C3A">
        <w:rPr>
          <w:rStyle w:val="Emphasis"/>
          <w:color w:val="000000" w:themeColor="text1"/>
          <w:highlight w:val="cyan"/>
        </w:rPr>
        <w:t>binary</w:t>
      </w:r>
      <w:r w:rsidRPr="00B50C3A">
        <w:rPr>
          <w:rStyle w:val="Emphasis"/>
          <w:color w:val="000000" w:themeColor="text1"/>
          <w:sz w:val="8"/>
          <w:u w:val="none"/>
        </w:rPr>
        <w:t xml:space="preserve"> vocabulary</w:t>
      </w:r>
      <w:r w:rsidRPr="00B50C3A">
        <w:rPr>
          <w:rStyle w:val="StyleUnderline"/>
          <w:color w:val="000000" w:themeColor="text1"/>
          <w:sz w:val="8"/>
          <w:u w:val="none"/>
        </w:rPr>
        <w:t>:</w:t>
      </w:r>
      <w:r w:rsidRPr="00B50C3A">
        <w:rPr>
          <w:b/>
          <w:color w:val="000000" w:themeColor="text1"/>
          <w:sz w:val="8"/>
        </w:rPr>
        <w:t xml:space="preserve"> </w:t>
      </w:r>
      <w:r w:rsidRPr="00B50C3A">
        <w:rPr>
          <w:color w:val="000000" w:themeColor="text1"/>
          <w:sz w:val="8"/>
        </w:rPr>
        <w:t xml:space="preserve">even if it is not exactly the opposite of majority reterritorialization, </w:t>
      </w:r>
      <w:r w:rsidRPr="00B50C3A">
        <w:rPr>
          <w:rStyle w:val="StyleUnderline"/>
          <w:color w:val="000000" w:themeColor="text1"/>
        </w:rPr>
        <w:t>minority deterritorialization seems clearly to be the privileged</w:t>
      </w:r>
      <w:r w:rsidRPr="00B50C3A">
        <w:rPr>
          <w:color w:val="000000" w:themeColor="text1"/>
          <w:sz w:val="8"/>
        </w:rPr>
        <w:t xml:space="preserve">, good term of active becoming, with the static weight of some chimeric "mainstream" having been left in the dust. </w:t>
      </w:r>
      <w:r w:rsidRPr="00B50C3A">
        <w:rPr>
          <w:rStyle w:val="StyleUnderline"/>
          <w:color w:val="000000" w:themeColor="text1"/>
        </w:rPr>
        <w:t xml:space="preserve">So-called </w:t>
      </w:r>
      <w:r w:rsidRPr="00B50C3A">
        <w:rPr>
          <w:rStyle w:val="StyleUnderline"/>
          <w:color w:val="000000" w:themeColor="text1"/>
          <w:highlight w:val="cyan"/>
        </w:rPr>
        <w:t>whites</w:t>
      </w:r>
      <w:r w:rsidRPr="00B50C3A">
        <w:rPr>
          <w:rStyle w:val="StyleUnderline"/>
          <w:color w:val="000000" w:themeColor="text1"/>
          <w:sz w:val="8"/>
          <w:u w:val="none"/>
        </w:rPr>
        <w:t xml:space="preserve">, it might seem, </w:t>
      </w:r>
      <w:r w:rsidRPr="00B50C3A">
        <w:rPr>
          <w:rStyle w:val="StyleUnderline"/>
          <w:color w:val="000000" w:themeColor="text1"/>
          <w:highlight w:val="cyan"/>
        </w:rPr>
        <w:t>must simply abandon their whiteness and become-black</w:t>
      </w:r>
      <w:r w:rsidRPr="00B50C3A">
        <w:rPr>
          <w:rStyle w:val="StyleUnderline"/>
          <w:color w:val="000000" w:themeColor="text1"/>
        </w:rPr>
        <w:t>. But</w:t>
      </w:r>
      <w:r w:rsidRPr="00B50C3A">
        <w:rPr>
          <w:rStyle w:val="StyleUnderline"/>
          <w:color w:val="000000" w:themeColor="text1"/>
          <w:sz w:val="8"/>
          <w:u w:val="none"/>
        </w:rPr>
        <w:t xml:space="preserve">, if this is indeed the case, </w:t>
      </w:r>
      <w:r w:rsidRPr="00B50C3A">
        <w:rPr>
          <w:rStyle w:val="StyleUnderline"/>
          <w:color w:val="000000" w:themeColor="text1"/>
          <w:highlight w:val="cyan"/>
        </w:rPr>
        <w:t>what get iterated</w:t>
      </w:r>
      <w:r w:rsidRPr="00B50C3A">
        <w:rPr>
          <w:rStyle w:val="StyleUnderline"/>
          <w:color w:val="000000" w:themeColor="text1"/>
        </w:rPr>
        <w:t xml:space="preserve"> in deterritorialization </w:t>
      </w:r>
      <w:r w:rsidRPr="00B50C3A">
        <w:rPr>
          <w:rStyle w:val="StyleUnderline"/>
          <w:color w:val="000000" w:themeColor="text1"/>
          <w:highlight w:val="cyan"/>
        </w:rPr>
        <w:t>are the stale platitudes of the</w:t>
      </w:r>
      <w:r w:rsidRPr="00B50C3A">
        <w:rPr>
          <w:rStyle w:val="StyleUnderline"/>
          <w:color w:val="000000" w:themeColor="text1"/>
        </w:rPr>
        <w:t xml:space="preserve"> twentieth-century </w:t>
      </w:r>
      <w:r w:rsidRPr="00B50C3A">
        <w:rPr>
          <w:rStyle w:val="StyleUnderline"/>
          <w:color w:val="000000" w:themeColor="text1"/>
          <w:highlight w:val="cyan"/>
        </w:rPr>
        <w:t>white avant-garde</w:t>
      </w:r>
      <w:r w:rsidRPr="00B50C3A">
        <w:rPr>
          <w:rStyle w:val="StyleUnderline"/>
          <w:color w:val="000000" w:themeColor="text1"/>
        </w:rPr>
        <w:t xml:space="preserve">, sentiments increasingly </w:t>
      </w:r>
      <w:r w:rsidRPr="00B50C3A">
        <w:rPr>
          <w:rStyle w:val="StyleUnderline"/>
          <w:color w:val="000000" w:themeColor="text1"/>
          <w:highlight w:val="cyan"/>
        </w:rPr>
        <w:t>translatable into late capital's orientalizing lingo of advertising</w:t>
      </w:r>
      <w:r w:rsidRPr="00B50C3A">
        <w:rPr>
          <w:rStyle w:val="StyleUnderline"/>
          <w:color w:val="000000" w:themeColor="text1"/>
        </w:rPr>
        <w:t xml:space="preserve">: </w:t>
      </w:r>
      <w:r w:rsidRPr="00B50C3A">
        <w:rPr>
          <w:rStyle w:val="StyleUnderline"/>
          <w:color w:val="000000" w:themeColor="text1"/>
          <w:highlight w:val="cyan"/>
        </w:rPr>
        <w:t>calling for site-specific improvisation—</w:t>
      </w:r>
      <w:r w:rsidRPr="00B50C3A">
        <w:rPr>
          <w:rStyle w:val="Emphasis"/>
          <w:color w:val="000000" w:themeColor="text1"/>
          <w:highlight w:val="cyan"/>
        </w:rPr>
        <w:t>deterritorializing lines of flight—seems merely a call to "make it new."</w:t>
      </w:r>
    </w:p>
    <w:p w14:paraId="22FDD5AD" w14:textId="77777777" w:rsidR="00C969C5" w:rsidRPr="00B50C3A" w:rsidRDefault="00C969C5" w:rsidP="00C969C5">
      <w:pPr>
        <w:pStyle w:val="Heading2"/>
        <w:spacing w:line="240" w:lineRule="auto"/>
        <w:rPr>
          <w:color w:val="000000" w:themeColor="text1"/>
        </w:rPr>
      </w:pPr>
      <w:r w:rsidRPr="00B50C3A">
        <w:rPr>
          <w:color w:val="000000" w:themeColor="text1"/>
        </w:rPr>
        <w:t>Infinite Assemblages</w:t>
      </w:r>
    </w:p>
    <w:p w14:paraId="7EFB0092" w14:textId="77777777" w:rsidR="00C969C5" w:rsidRPr="00B50C3A" w:rsidRDefault="00C969C5" w:rsidP="00C969C5">
      <w:pPr>
        <w:pStyle w:val="Heading4"/>
        <w:spacing w:line="240" w:lineRule="auto"/>
        <w:rPr>
          <w:color w:val="000000" w:themeColor="text1"/>
        </w:rPr>
      </w:pPr>
      <w:r w:rsidRPr="00B50C3A">
        <w:rPr>
          <w:color w:val="000000" w:themeColor="text1"/>
        </w:rPr>
        <w:t>The uncritical laundry-listing of gender, sexuality, race, class, etc etc reproduces the infinite permutations of Whiteness – it erases the specificity of Blackness and destroys our ability to fight Whiteness – it must be theorized as a larger ensemble, not in its specific manifestations</w:t>
      </w:r>
    </w:p>
    <w:p w14:paraId="7E51E01D" w14:textId="77777777" w:rsidR="00C969C5" w:rsidRPr="00B50C3A" w:rsidRDefault="00C969C5" w:rsidP="00C969C5">
      <w:pPr>
        <w:spacing w:line="240" w:lineRule="auto"/>
        <w:rPr>
          <w:rStyle w:val="Style13ptBold"/>
          <w:b w:val="0"/>
          <w:color w:val="000000" w:themeColor="text1"/>
        </w:rPr>
      </w:pPr>
      <w:r w:rsidRPr="00B50C3A">
        <w:rPr>
          <w:rStyle w:val="Style13ptBold"/>
          <w:color w:val="000000" w:themeColor="text1"/>
        </w:rPr>
        <w:t>Wilderson 10</w:t>
      </w:r>
      <w:r w:rsidRPr="00B50C3A">
        <w:rPr>
          <w:rStyle w:val="FootnoteReference"/>
          <w:b/>
          <w:color w:val="000000" w:themeColor="text1"/>
          <w:sz w:val="26"/>
        </w:rPr>
        <w:footnoteReference w:id="20"/>
      </w:r>
    </w:p>
    <w:p w14:paraId="260FBB23" w14:textId="77777777" w:rsidR="00C969C5" w:rsidRPr="00B50C3A" w:rsidRDefault="00C969C5" w:rsidP="00C969C5">
      <w:pPr>
        <w:spacing w:line="240" w:lineRule="auto"/>
        <w:rPr>
          <w:color w:val="000000" w:themeColor="text1"/>
          <w:sz w:val="10"/>
        </w:rPr>
      </w:pPr>
      <w:r w:rsidRPr="00B50C3A">
        <w:rPr>
          <w:rStyle w:val="Emphasis"/>
          <w:color w:val="000000" w:themeColor="text1"/>
          <w:highlight w:val="cyan"/>
        </w:rPr>
        <w:t>The diversity of Whiteness</w:t>
      </w:r>
      <w:r w:rsidRPr="00B50C3A">
        <w:rPr>
          <w:rStyle w:val="StyleUnderline"/>
          <w:color w:val="000000" w:themeColor="text1"/>
          <w:highlight w:val="cyan"/>
        </w:rPr>
        <w:t xml:space="preserve"> is so profound that there are </w:t>
      </w:r>
      <w:r w:rsidRPr="00B50C3A">
        <w:rPr>
          <w:rStyle w:val="Emphasis"/>
          <w:color w:val="000000" w:themeColor="text1"/>
          <w:highlight w:val="cyan"/>
        </w:rPr>
        <w:t>no fixed</w:t>
      </w:r>
      <w:r w:rsidRPr="00B50C3A">
        <w:rPr>
          <w:color w:val="000000" w:themeColor="text1"/>
          <w:sz w:val="10"/>
        </w:rPr>
        <w:t xml:space="preserve">, always already, </w:t>
      </w:r>
      <w:r w:rsidRPr="00B50C3A">
        <w:rPr>
          <w:rStyle w:val="Emphasis"/>
          <w:color w:val="000000" w:themeColor="text1"/>
          <w:highlight w:val="cyan"/>
        </w:rPr>
        <w:t>positions within it</w:t>
      </w:r>
      <w:r w:rsidRPr="00B50C3A">
        <w:rPr>
          <w:rStyle w:val="Emphasis"/>
          <w:color w:val="000000" w:themeColor="text1"/>
        </w:rPr>
        <w:t>, no a priori criminality, for example</w:t>
      </w:r>
      <w:r w:rsidRPr="00B50C3A">
        <w:rPr>
          <w:color w:val="000000" w:themeColor="text1"/>
          <w:sz w:val="10"/>
        </w:rPr>
        <w:t xml:space="preserve">, and no permanent saintliness. </w:t>
      </w:r>
      <w:r w:rsidRPr="00B50C3A">
        <w:rPr>
          <w:rStyle w:val="StyleUnderline"/>
          <w:color w:val="000000" w:themeColor="text1"/>
          <w:highlight w:val="cyan"/>
        </w:rPr>
        <w:t>Spatial</w:t>
      </w:r>
      <w:r w:rsidRPr="00B50C3A">
        <w:rPr>
          <w:rStyle w:val="StyleUnderline"/>
          <w:color w:val="000000" w:themeColor="text1"/>
        </w:rPr>
        <w:t xml:space="preserve"> and temporal </w:t>
      </w:r>
      <w:r w:rsidRPr="00B50C3A">
        <w:rPr>
          <w:rStyle w:val="StyleUnderline"/>
          <w:color w:val="000000" w:themeColor="text1"/>
          <w:highlight w:val="cyan"/>
        </w:rPr>
        <w:t>capacity is so immanent</w:t>
      </w:r>
      <w:r w:rsidRPr="00B50C3A">
        <w:rPr>
          <w:rStyle w:val="StyleUnderline"/>
          <w:color w:val="000000" w:themeColor="text1"/>
        </w:rPr>
        <w:t xml:space="preserve"> on the field of Whiteness </w:t>
      </w:r>
      <w:r w:rsidRPr="00B50C3A">
        <w:rPr>
          <w:rStyle w:val="StyleUnderline"/>
          <w:color w:val="000000" w:themeColor="text1"/>
          <w:highlight w:val="cyan"/>
        </w:rPr>
        <w:t>that the</w:t>
      </w:r>
      <w:r w:rsidRPr="00B50C3A">
        <w:rPr>
          <w:color w:val="000000" w:themeColor="text1"/>
          <w:sz w:val="10"/>
        </w:rPr>
        <w:t xml:space="preserve"> effects and permutations of its </w:t>
      </w:r>
      <w:r w:rsidRPr="00B50C3A">
        <w:rPr>
          <w:rStyle w:val="StyleUnderline"/>
          <w:color w:val="000000" w:themeColor="text1"/>
          <w:highlight w:val="cyan"/>
        </w:rPr>
        <w:t xml:space="preserve">ensemble of questions and the </w:t>
      </w:r>
      <w:r w:rsidRPr="00B50C3A">
        <w:rPr>
          <w:rStyle w:val="Emphasis"/>
          <w:color w:val="000000" w:themeColor="text1"/>
          <w:highlight w:val="cyan"/>
        </w:rPr>
        <w:t>kinds of White bodies</w:t>
      </w:r>
      <w:r w:rsidRPr="00B50C3A">
        <w:rPr>
          <w:rStyle w:val="StyleUnderline"/>
          <w:color w:val="000000" w:themeColor="text1"/>
          <w:highlight w:val="cyan"/>
        </w:rPr>
        <w:t xml:space="preserve"> that can mobilize this universe</w:t>
      </w:r>
      <w:r w:rsidRPr="00B50C3A">
        <w:rPr>
          <w:rStyle w:val="StyleUnderline"/>
          <w:color w:val="000000" w:themeColor="text1"/>
        </w:rPr>
        <w:t xml:space="preserve"> of combinations </w:t>
      </w:r>
      <w:r w:rsidRPr="00B50C3A">
        <w:rPr>
          <w:rStyle w:val="StyleUnderline"/>
          <w:color w:val="000000" w:themeColor="text1"/>
          <w:highlight w:val="cyan"/>
        </w:rPr>
        <w:t xml:space="preserve">are </w:t>
      </w:r>
      <w:r w:rsidRPr="00B50C3A">
        <w:rPr>
          <w:rStyle w:val="Emphasis"/>
          <w:color w:val="000000" w:themeColor="text1"/>
          <w:highlight w:val="cyan"/>
        </w:rPr>
        <w:t>seemingly infinite</w:t>
      </w:r>
      <w:r w:rsidRPr="00B50C3A">
        <w:rPr>
          <w:color w:val="000000" w:themeColor="text1"/>
          <w:sz w:val="10"/>
        </w:rPr>
        <w:t xml:space="preserve"> as well: </w:t>
      </w:r>
      <w:r w:rsidRPr="00B50C3A">
        <w:rPr>
          <w:rStyle w:val="StyleUnderline"/>
          <w:color w:val="000000" w:themeColor="text1"/>
        </w:rPr>
        <w:t xml:space="preserve">White </w:t>
      </w:r>
      <w:r w:rsidRPr="00B50C3A">
        <w:rPr>
          <w:rStyle w:val="StyleUnderline"/>
          <w:color w:val="000000" w:themeColor="text1"/>
          <w:highlight w:val="cyan"/>
        </w:rPr>
        <w:t>prostitutes can catalyze a 180-degree ethical reversal</w:t>
      </w:r>
      <w:r w:rsidRPr="00B50C3A">
        <w:rPr>
          <w:color w:val="000000" w:themeColor="text1"/>
          <w:sz w:val="10"/>
        </w:rPr>
        <w:t xml:space="preserve"> (given that prostitution is cinema's role-of-choice for Black women, one would expect—if Blacks and Whites were both structurally alive—these catalytic moments to pop up in every other film!). Even the White dead can hold the White living to account. We are dealing here with a structure whose idiom of power is auto didactic and auto productive: it generates its lessons, its ensemble of questions and their attendant ethical dilemmas, and its institutional ca- pacity, internally, without recourse to bodies or questions beyond its own gene pool. What keeps it from replicating the decline in genetic health experienced when incest takes place in biology is the fact that it is not biological. </w:t>
      </w:r>
      <w:r w:rsidRPr="00B50C3A">
        <w:rPr>
          <w:rStyle w:val="StyleUnderline"/>
          <w:color w:val="000000" w:themeColor="text1"/>
          <w:highlight w:val="cyan"/>
        </w:rPr>
        <w:t xml:space="preserve">Whiteness has </w:t>
      </w:r>
      <w:r w:rsidRPr="00B50C3A">
        <w:rPr>
          <w:rStyle w:val="Emphasis"/>
          <w:color w:val="000000" w:themeColor="text1"/>
          <w:highlight w:val="cyan"/>
        </w:rPr>
        <w:t>an infinite ensemble of signified possibilities</w:t>
      </w:r>
      <w:r w:rsidRPr="00B50C3A">
        <w:rPr>
          <w:rStyle w:val="StyleUnderline"/>
          <w:color w:val="000000" w:themeColor="text1"/>
        </w:rPr>
        <w:t xml:space="preserve">: </w:t>
      </w:r>
      <w:r w:rsidRPr="00B50C3A">
        <w:rPr>
          <w:rStyle w:val="StyleUnderline"/>
          <w:color w:val="000000" w:themeColor="text1"/>
          <w:highlight w:val="cyan"/>
        </w:rPr>
        <w:t>The</w:t>
      </w:r>
      <w:r w:rsidRPr="00B50C3A">
        <w:rPr>
          <w:rStyle w:val="StyleUnderline"/>
          <w:color w:val="000000" w:themeColor="text1"/>
        </w:rPr>
        <w:t xml:space="preserve"> </w:t>
      </w:r>
      <w:r w:rsidRPr="00B50C3A">
        <w:rPr>
          <w:rStyle w:val="Emphasis"/>
          <w:color w:val="000000" w:themeColor="text1"/>
        </w:rPr>
        <w:t xml:space="preserve">infinite </w:t>
      </w:r>
      <w:r w:rsidRPr="00B50C3A">
        <w:rPr>
          <w:rStyle w:val="Emphasis"/>
          <w:color w:val="000000" w:themeColor="text1"/>
          <w:highlight w:val="cyan"/>
        </w:rPr>
        <w:t>possibilities</w:t>
      </w:r>
      <w:r w:rsidRPr="00B50C3A">
        <w:rPr>
          <w:rStyle w:val="Emphasis"/>
          <w:color w:val="000000" w:themeColor="text1"/>
        </w:rPr>
        <w:t xml:space="preserve"> themselves </w:t>
      </w:r>
      <w:r w:rsidRPr="00B50C3A">
        <w:rPr>
          <w:rStyle w:val="Emphasis"/>
          <w:color w:val="000000" w:themeColor="text1"/>
          <w:highlight w:val="cyan"/>
        </w:rPr>
        <w:t>cannot be definitively named</w:t>
      </w:r>
      <w:r w:rsidRPr="00B50C3A">
        <w:rPr>
          <w:rStyle w:val="StyleUnderline"/>
          <w:color w:val="000000" w:themeColor="text1"/>
        </w:rPr>
        <w:t xml:space="preserve">; their dramas of value cannot be predicted with anything approaching precision; nor can the reproduction of these possibilities be threatened with mortality, because </w:t>
      </w:r>
      <w:r w:rsidRPr="00B50C3A">
        <w:rPr>
          <w:rStyle w:val="Emphasis"/>
          <w:color w:val="000000" w:themeColor="text1"/>
          <w:highlight w:val="cyan"/>
        </w:rPr>
        <w:t>Whiteness's internal mutation is limitless</w:t>
      </w:r>
      <w:r w:rsidRPr="00B50C3A">
        <w:rPr>
          <w:rStyle w:val="Emphasis"/>
          <w:color w:val="000000" w:themeColor="text1"/>
        </w:rPr>
        <w:t>.</w:t>
      </w:r>
      <w:r w:rsidRPr="00B50C3A">
        <w:rPr>
          <w:color w:val="000000" w:themeColor="text1"/>
          <w:sz w:val="10"/>
        </w:rPr>
        <w:t xml:space="preserve"> </w:t>
      </w:r>
      <w:r w:rsidRPr="00B50C3A">
        <w:rPr>
          <w:rStyle w:val="Emphasis"/>
          <w:color w:val="000000" w:themeColor="text1"/>
        </w:rPr>
        <w:t xml:space="preserve">But </w:t>
      </w:r>
      <w:r w:rsidRPr="00B50C3A">
        <w:rPr>
          <w:rStyle w:val="Emphasis"/>
          <w:color w:val="000000" w:themeColor="text1"/>
          <w:highlight w:val="cyan"/>
        </w:rPr>
        <w:t>what can be named, predicted, and put to death is the coherence of the ensemble as an ensemble</w:t>
      </w:r>
      <w:r w:rsidRPr="00B50C3A">
        <w:rPr>
          <w:rStyle w:val="StyleUnderline"/>
          <w:color w:val="000000" w:themeColor="text1"/>
        </w:rPr>
        <w:t>.</w:t>
      </w:r>
      <w:r w:rsidRPr="00B50C3A">
        <w:rPr>
          <w:color w:val="000000" w:themeColor="text1"/>
          <w:sz w:val="10"/>
        </w:rPr>
        <w:t xml:space="preserve"> And </w:t>
      </w:r>
      <w:r w:rsidRPr="00B50C3A">
        <w:rPr>
          <w:rStyle w:val="Emphasis"/>
          <w:color w:val="000000" w:themeColor="text1"/>
          <w:highlight w:val="cyan"/>
        </w:rPr>
        <w:t>the same thing that guarantees the ensemble's coherence is the thing that threatens its coherence with destruction: the Black.</w:t>
      </w:r>
      <w:r w:rsidRPr="00B50C3A">
        <w:rPr>
          <w:color w:val="000000" w:themeColor="text1"/>
          <w:sz w:val="10"/>
        </w:rPr>
        <w:t xml:space="preserve">¶ </w:t>
      </w:r>
      <w:r w:rsidRPr="00B50C3A">
        <w:rPr>
          <w:rStyle w:val="StyleUnderline"/>
          <w:color w:val="000000" w:themeColor="text1"/>
          <w:highlight w:val="cyan"/>
        </w:rPr>
        <w:t>The diversity of Whiteness</w:t>
      </w:r>
      <w:r w:rsidRPr="00B50C3A">
        <w:rPr>
          <w:rStyle w:val="StyleUnderline"/>
          <w:color w:val="000000" w:themeColor="text1"/>
        </w:rPr>
        <w:t xml:space="preserve">, its "recovery of difference in a hierarchical and vertical distribution of being," </w:t>
      </w:r>
      <w:r w:rsidRPr="00B50C3A">
        <w:rPr>
          <w:rStyle w:val="Emphasis"/>
          <w:color w:val="000000" w:themeColor="text1"/>
          <w:highlight w:val="cyan"/>
        </w:rPr>
        <w:t>depends on the "laterality" of Blackness to maintain its internal diversity</w:t>
      </w:r>
      <w:r w:rsidRPr="00B50C3A">
        <w:rPr>
          <w:color w:val="000000" w:themeColor="text1"/>
          <w:sz w:val="10"/>
          <w:highlight w:val="cyan"/>
        </w:rPr>
        <w:t>.</w:t>
      </w:r>
      <w:r w:rsidRPr="00B50C3A">
        <w:rPr>
          <w:color w:val="000000" w:themeColor="text1"/>
          <w:sz w:val="10"/>
        </w:rPr>
        <w:t xml:space="preserve"> Hortense </w:t>
      </w:r>
      <w:r w:rsidRPr="00B50C3A">
        <w:rPr>
          <w:rStyle w:val="StyleUnderline"/>
          <w:color w:val="000000" w:themeColor="text1"/>
        </w:rPr>
        <w:t xml:space="preserve">Spillers uses the term laterality to mean that whereas </w:t>
      </w:r>
      <w:r w:rsidRPr="00B50C3A">
        <w:rPr>
          <w:rStyle w:val="StyleUnderline"/>
          <w:color w:val="000000" w:themeColor="text1"/>
          <w:highlight w:val="cyan"/>
        </w:rPr>
        <w:t>Whiteness exists on a vertical plane where</w:t>
      </w:r>
      <w:r w:rsidRPr="00B50C3A">
        <w:rPr>
          <w:color w:val="000000" w:themeColor="text1"/>
          <w:sz w:val="10"/>
        </w:rPr>
        <w:t xml:space="preserve"> the "recovery of </w:t>
      </w:r>
      <w:r w:rsidRPr="00B50C3A">
        <w:rPr>
          <w:rStyle w:val="StyleUnderline"/>
          <w:color w:val="000000" w:themeColor="text1"/>
          <w:highlight w:val="cyan"/>
        </w:rPr>
        <w:t>difference</w:t>
      </w:r>
      <w:r w:rsidRPr="00B50C3A">
        <w:rPr>
          <w:color w:val="000000" w:themeColor="text1"/>
          <w:sz w:val="10"/>
          <w:highlight w:val="cyan"/>
        </w:rPr>
        <w:t xml:space="preserve">" </w:t>
      </w:r>
      <w:r w:rsidRPr="00B50C3A">
        <w:rPr>
          <w:rStyle w:val="StyleUnderline"/>
          <w:color w:val="000000" w:themeColor="text1"/>
          <w:highlight w:val="cyan"/>
        </w:rPr>
        <w:t>is</w:t>
      </w:r>
      <w:r w:rsidRPr="00B50C3A">
        <w:rPr>
          <w:rStyle w:val="StyleUnderline"/>
          <w:color w:val="000000" w:themeColor="text1"/>
        </w:rPr>
        <w:t xml:space="preserve"> not only guaranteed, but </w:t>
      </w:r>
      <w:r w:rsidRPr="00B50C3A">
        <w:rPr>
          <w:rStyle w:val="StyleUnderline"/>
          <w:color w:val="000000" w:themeColor="text1"/>
          <w:highlight w:val="cyan"/>
        </w:rPr>
        <w:t>ethically mandated</w:t>
      </w:r>
      <w:r w:rsidRPr="00B50C3A">
        <w:rPr>
          <w:rStyle w:val="StyleUnderline"/>
          <w:color w:val="000000" w:themeColor="text1"/>
        </w:rPr>
        <w:t xml:space="preserve">, </w:t>
      </w:r>
      <w:r w:rsidRPr="00B50C3A">
        <w:rPr>
          <w:rStyle w:val="StyleUnderline"/>
          <w:color w:val="000000" w:themeColor="text1"/>
          <w:highlight w:val="cyan"/>
        </w:rPr>
        <w:t>Blackness exists</w:t>
      </w:r>
      <w:r w:rsidRPr="00B50C3A">
        <w:rPr>
          <w:rStyle w:val="StyleUnderline"/>
          <w:color w:val="000000" w:themeColor="text1"/>
        </w:rPr>
        <w:t xml:space="preserve"> on a lateral plane </w:t>
      </w:r>
      <w:r w:rsidRPr="00B50C3A">
        <w:rPr>
          <w:rStyle w:val="StyleUnderline"/>
          <w:color w:val="000000" w:themeColor="text1"/>
          <w:highlight w:val="cyan"/>
        </w:rPr>
        <w:t>where "it [is] possible to rank human with animal</w:t>
      </w:r>
      <w:r w:rsidRPr="00B50C3A">
        <w:rPr>
          <w:rStyle w:val="StyleUnderline"/>
          <w:color w:val="000000" w:themeColor="text1"/>
        </w:rPr>
        <w:t>."</w:t>
      </w:r>
      <w:r w:rsidRPr="00B50C3A">
        <w:rPr>
          <w:color w:val="000000" w:themeColor="text1"/>
          <w:sz w:val="10"/>
        </w:rPr>
        <w:t xml:space="preserve"> In other words, </w:t>
      </w:r>
      <w:r w:rsidRPr="00B50C3A">
        <w:rPr>
          <w:rStyle w:val="StyleUnderline"/>
          <w:color w:val="000000" w:themeColor="text1"/>
        </w:rPr>
        <w:t>the taxonomy of things would indeed be dismantled as a taxonomy if "White person" were added to the list; but it would merely be expanded if "Black person" were added to the list. Blacks, broadly speaking, connote a taxonomy of things</w:t>
      </w:r>
      <w:r w:rsidRPr="00B50C3A">
        <w:rPr>
          <w:color w:val="000000" w:themeColor="text1"/>
          <w:sz w:val="10"/>
        </w:rPr>
        <w:t>. As Ronald Judy asks, in a question I used as an epigraph for chapter 1 0 , "Can there be a community' of niggers, as opposed to a 'bunch' or a collection'?" "In effect, the humanity of the African personality is placed in quotation marks under . . . signs" like community.</w:t>
      </w:r>
    </w:p>
    <w:p w14:paraId="448AF845" w14:textId="77777777" w:rsidR="00C969C5" w:rsidRPr="00B50C3A" w:rsidRDefault="00C969C5" w:rsidP="00C969C5">
      <w:pPr>
        <w:spacing w:line="240" w:lineRule="auto"/>
        <w:rPr>
          <w:b/>
          <w:color w:val="000000" w:themeColor="text1"/>
        </w:rPr>
      </w:pPr>
    </w:p>
    <w:p w14:paraId="22633EA4" w14:textId="77777777" w:rsidR="00C969C5" w:rsidRPr="00B50C3A" w:rsidRDefault="00C969C5" w:rsidP="00C969C5">
      <w:pPr>
        <w:pStyle w:val="Heading2"/>
        <w:spacing w:line="240" w:lineRule="auto"/>
        <w:rPr>
          <w:color w:val="000000" w:themeColor="text1"/>
        </w:rPr>
      </w:pPr>
      <w:r w:rsidRPr="00B50C3A">
        <w:rPr>
          <w:color w:val="000000" w:themeColor="text1"/>
        </w:rPr>
        <w:t>Biopower</w:t>
      </w:r>
    </w:p>
    <w:p w14:paraId="5466EFAB" w14:textId="77777777" w:rsidR="00C969C5" w:rsidRPr="00B50C3A" w:rsidRDefault="00C969C5" w:rsidP="00C969C5">
      <w:pPr>
        <w:pStyle w:val="Heading4"/>
        <w:spacing w:line="240" w:lineRule="auto"/>
        <w:rPr>
          <w:color w:val="000000" w:themeColor="text1"/>
        </w:rPr>
      </w:pPr>
      <w:r w:rsidRPr="00B50C3A">
        <w:rPr>
          <w:color w:val="000000" w:themeColor="text1"/>
        </w:rPr>
        <w:t>Their assertion that biopolitics is the organizing logic of contemporary violence is based off of a Eurocentric Foucaultian analysis that masks the racialized torture of incarceration.</w:t>
      </w:r>
    </w:p>
    <w:p w14:paraId="0C056803" w14:textId="77777777" w:rsidR="00C969C5" w:rsidRPr="00B50C3A" w:rsidRDefault="00C969C5" w:rsidP="00C969C5">
      <w:pPr>
        <w:widowControl w:val="0"/>
        <w:autoSpaceDE w:val="0"/>
        <w:autoSpaceDN w:val="0"/>
        <w:adjustRightInd w:val="0"/>
        <w:spacing w:line="240" w:lineRule="auto"/>
        <w:rPr>
          <w:rFonts w:cs="JansonText-Roman"/>
          <w:color w:val="000000" w:themeColor="text1"/>
          <w:szCs w:val="20"/>
          <w:u w:val="single"/>
          <w:lang w:bidi="en-US"/>
        </w:rPr>
      </w:pPr>
      <w:r w:rsidRPr="00B50C3A">
        <w:rPr>
          <w:rStyle w:val="Style13ptBold"/>
          <w:color w:val="000000" w:themeColor="text1"/>
          <w:u w:val="single"/>
        </w:rPr>
        <w:t>Rodriguez 06</w:t>
      </w:r>
      <w:r w:rsidRPr="00B50C3A">
        <w:rPr>
          <w:rStyle w:val="FootnoteReference"/>
          <w:b/>
          <w:color w:val="000000" w:themeColor="text1"/>
          <w:sz w:val="26"/>
          <w:u w:val="single"/>
        </w:rPr>
        <w:footnoteReference w:id="21"/>
      </w:r>
    </w:p>
    <w:p w14:paraId="4673FC5A" w14:textId="77777777" w:rsidR="00C969C5" w:rsidRPr="00B50C3A" w:rsidRDefault="00C969C5" w:rsidP="00C969C5">
      <w:pPr>
        <w:widowControl w:val="0"/>
        <w:autoSpaceDE w:val="0"/>
        <w:autoSpaceDN w:val="0"/>
        <w:adjustRightInd w:val="0"/>
        <w:spacing w:line="240" w:lineRule="auto"/>
        <w:rPr>
          <w:rFonts w:cs="JansonText-Roman"/>
          <w:color w:val="000000" w:themeColor="text1"/>
          <w:sz w:val="10"/>
          <w:szCs w:val="20"/>
          <w:lang w:bidi="en-US"/>
        </w:rPr>
      </w:pPr>
      <w:r w:rsidRPr="00B50C3A">
        <w:rPr>
          <w:rFonts w:cs="JansonText-Roman"/>
          <w:b/>
          <w:color w:val="000000" w:themeColor="text1"/>
          <w:szCs w:val="20"/>
          <w:highlight w:val="cyan"/>
          <w:u w:val="single"/>
          <w:lang w:bidi="en-US"/>
        </w:rPr>
        <w:t>The prison regime’s twinned technologies of immobilization and bodily disintegration depart drastically from</w:t>
      </w:r>
      <w:r w:rsidRPr="00B50C3A">
        <w:rPr>
          <w:rFonts w:cs="JansonText-Roman"/>
          <w:color w:val="000000" w:themeColor="text1"/>
          <w:sz w:val="10"/>
          <w:szCs w:val="20"/>
          <w:lang w:bidi="en-US"/>
        </w:rPr>
        <w:t xml:space="preserve"> the virtual and technically disembodied disciplinary technologies of Bentham’s Panopticon or </w:t>
      </w:r>
      <w:r w:rsidRPr="00B50C3A">
        <w:rPr>
          <w:rFonts w:cs="JansonText-Roman"/>
          <w:b/>
          <w:color w:val="000000" w:themeColor="text1"/>
          <w:szCs w:val="20"/>
          <w:highlight w:val="cyan"/>
          <w:u w:val="single"/>
          <w:lang w:bidi="en-US"/>
        </w:rPr>
        <w:t>Foucault’s biopolitical carceral, whose Eurocentric regimes pivot on the</w:t>
      </w:r>
      <w:r w:rsidRPr="00B50C3A">
        <w:rPr>
          <w:rFonts w:cs="JansonText-Roman"/>
          <w:color w:val="000000" w:themeColor="text1"/>
          <w:szCs w:val="20"/>
          <w:u w:val="single"/>
          <w:lang w:bidi="en-US"/>
        </w:rPr>
        <w:t xml:space="preserve"> </w:t>
      </w:r>
      <w:r w:rsidRPr="00B50C3A">
        <w:rPr>
          <w:rFonts w:cs="JansonText-Roman"/>
          <w:b/>
          <w:color w:val="000000" w:themeColor="text1"/>
          <w:szCs w:val="20"/>
          <w:u w:val="single"/>
          <w:lang w:bidi="en-US"/>
        </w:rPr>
        <w:t xml:space="preserve">relative </w:t>
      </w:r>
      <w:r w:rsidRPr="00B50C3A">
        <w:rPr>
          <w:rFonts w:cs="JansonText-Roman"/>
          <w:b/>
          <w:color w:val="000000" w:themeColor="text1"/>
          <w:szCs w:val="20"/>
          <w:highlight w:val="cyan"/>
          <w:u w:val="single"/>
          <w:lang w:bidi="en-US"/>
        </w:rPr>
        <w:t xml:space="preserve">absence </w:t>
      </w:r>
      <w:r w:rsidRPr="00B50C3A">
        <w:rPr>
          <w:rFonts w:cs="JansonText-Roman"/>
          <w:b/>
          <w:color w:val="000000" w:themeColor="text1"/>
          <w:szCs w:val="20"/>
          <w:u w:val="single"/>
          <w:lang w:bidi="en-US"/>
        </w:rPr>
        <w:t xml:space="preserve">or infrequent physical </w:t>
      </w:r>
      <w:r w:rsidRPr="00B50C3A">
        <w:rPr>
          <w:rFonts w:cs="JansonText-Roman"/>
          <w:b/>
          <w:color w:val="000000" w:themeColor="text1"/>
          <w:szCs w:val="20"/>
          <w:highlight w:val="cyan"/>
          <w:u w:val="single"/>
          <w:lang w:bidi="en-US"/>
        </w:rPr>
        <w:t>application of direct bodily coercion</w:t>
      </w:r>
      <w:r w:rsidRPr="00B50C3A">
        <w:rPr>
          <w:rFonts w:cs="JansonText-Roman"/>
          <w:b/>
          <w:color w:val="000000" w:themeColor="text1"/>
          <w:szCs w:val="15"/>
          <w:u w:val="single"/>
          <w:lang w:bidi="en-US"/>
        </w:rPr>
        <w:t xml:space="preserve"> </w:t>
      </w:r>
      <w:r w:rsidRPr="00B50C3A">
        <w:rPr>
          <w:rFonts w:cs="JansonText-Roman"/>
          <w:b/>
          <w:color w:val="000000" w:themeColor="text1"/>
          <w:szCs w:val="20"/>
          <w:u w:val="single"/>
          <w:lang w:bidi="en-US"/>
        </w:rPr>
        <w:t xml:space="preserve">and punishment. The </w:t>
      </w:r>
      <w:r w:rsidRPr="00B50C3A">
        <w:rPr>
          <w:rFonts w:cs="JansonText-Roman"/>
          <w:b/>
          <w:color w:val="000000" w:themeColor="text1"/>
          <w:szCs w:val="20"/>
          <w:highlight w:val="cyan"/>
          <w:u w:val="single"/>
          <w:lang w:bidi="en-US"/>
        </w:rPr>
        <w:t>technology of the current punitive carceral entails a constant</w:t>
      </w:r>
      <w:r w:rsidRPr="00B50C3A">
        <w:rPr>
          <w:rFonts w:cs="JansonText-Roman"/>
          <w:b/>
          <w:color w:val="000000" w:themeColor="text1"/>
          <w:szCs w:val="20"/>
          <w:u w:val="single"/>
          <w:lang w:bidi="en-US"/>
        </w:rPr>
        <w:t xml:space="preserve">, state-structured </w:t>
      </w:r>
      <w:r w:rsidRPr="00B50C3A">
        <w:rPr>
          <w:rFonts w:cs="JansonText-Roman"/>
          <w:b/>
          <w:color w:val="000000" w:themeColor="text1"/>
          <w:szCs w:val="20"/>
          <w:highlight w:val="cyan"/>
          <w:u w:val="single"/>
          <w:lang w:bidi="en-US"/>
        </w:rPr>
        <w:t>application of physical and psychological violence,</w:t>
      </w:r>
      <w:r w:rsidRPr="00B50C3A">
        <w:rPr>
          <w:rFonts w:cs="JansonText-Roman"/>
          <w:b/>
          <w:color w:val="000000" w:themeColor="text1"/>
          <w:szCs w:val="20"/>
          <w:u w:val="single"/>
          <w:lang w:bidi="en-US"/>
        </w:rPr>
        <w:t xml:space="preserve"> a vectoring of coercion that generally exceeds conventional notions of torture</w:t>
      </w:r>
      <w:r w:rsidRPr="00B50C3A">
        <w:rPr>
          <w:rFonts w:cs="JansonText-Roman"/>
          <w:color w:val="000000" w:themeColor="text1"/>
          <w:sz w:val="10"/>
          <w:szCs w:val="20"/>
          <w:lang w:bidi="en-US"/>
        </w:rPr>
        <w:t>, encompassing a profoundly sophisticated form of subjection that constantly reshapes the imprisoned body’s form, content, and context. Political prisoner Janet Hollaway Africa, imprisoned since 1978 as one of the MOVE Nine, elaborates how the bodily passage into this relation of direct violence melts away the juridical formality of “the prison,” establishing the political premises for an abolitionist or antisystemic practice.</w:t>
      </w:r>
    </w:p>
    <w:p w14:paraId="6AA4EA8D" w14:textId="77777777" w:rsidR="00C969C5" w:rsidRPr="00B50C3A" w:rsidRDefault="00C969C5" w:rsidP="00C969C5">
      <w:pPr>
        <w:pStyle w:val="Heading4"/>
        <w:spacing w:line="240" w:lineRule="auto"/>
        <w:rPr>
          <w:color w:val="000000" w:themeColor="text1"/>
          <w:sz w:val="22"/>
        </w:rPr>
      </w:pPr>
      <w:r w:rsidRPr="00B50C3A">
        <w:rPr>
          <w:color w:val="000000" w:themeColor="text1"/>
        </w:rPr>
        <w:t>Their conception of power and discipline places erasure on non-white individuals and communities by universalizing operations of power on white bodies as some sort of all incorporating narrative of experience,  rendering invisible entire histories of white supremacist slaughter.</w:t>
      </w:r>
    </w:p>
    <w:p w14:paraId="53C7059A" w14:textId="77777777" w:rsidR="00C969C5" w:rsidRPr="00F87EF9" w:rsidRDefault="00C969C5" w:rsidP="00C969C5">
      <w:pPr>
        <w:widowControl w:val="0"/>
        <w:autoSpaceDE w:val="0"/>
        <w:autoSpaceDN w:val="0"/>
        <w:adjustRightInd w:val="0"/>
        <w:spacing w:line="240" w:lineRule="auto"/>
        <w:rPr>
          <w:rFonts w:ascii="Times-Roman" w:hAnsi="Times-Roman" w:cs="Times-Roman"/>
          <w:color w:val="000000" w:themeColor="text1"/>
          <w:szCs w:val="20"/>
          <w:u w:val="single"/>
          <w:lang w:bidi="en-US"/>
        </w:rPr>
      </w:pPr>
      <w:r w:rsidRPr="00B50C3A">
        <w:rPr>
          <w:rStyle w:val="Style13ptBold"/>
          <w:color w:val="000000" w:themeColor="text1"/>
          <w:u w:val="single"/>
        </w:rPr>
        <w:t>James 96</w:t>
      </w:r>
      <w:r w:rsidRPr="00B50C3A">
        <w:rPr>
          <w:rStyle w:val="FootnoteReference"/>
          <w:b/>
          <w:color w:val="000000" w:themeColor="text1"/>
          <w:sz w:val="26"/>
          <w:u w:val="single"/>
        </w:rPr>
        <w:footnoteReference w:id="22"/>
      </w:r>
    </w:p>
    <w:p w14:paraId="152ED1BE" w14:textId="77777777" w:rsidR="00C969C5" w:rsidRPr="00B50C3A" w:rsidRDefault="00C969C5" w:rsidP="00C969C5">
      <w:pPr>
        <w:widowControl w:val="0"/>
        <w:autoSpaceDE w:val="0"/>
        <w:autoSpaceDN w:val="0"/>
        <w:adjustRightInd w:val="0"/>
        <w:spacing w:line="240" w:lineRule="auto"/>
        <w:rPr>
          <w:rFonts w:ascii="Verdana" w:hAnsi="Verdana" w:cs="Tahoma"/>
          <w:color w:val="000000" w:themeColor="text1"/>
          <w:sz w:val="8"/>
        </w:rPr>
      </w:pPr>
      <w:r w:rsidRPr="00B50C3A">
        <w:rPr>
          <w:rFonts w:cs="Times-Roman"/>
          <w:color w:val="000000" w:themeColor="text1"/>
          <w:sz w:val="8"/>
          <w:lang w:bidi="en-US"/>
        </w:rPr>
        <w:t xml:space="preserve">Michel </w:t>
      </w:r>
      <w:r w:rsidRPr="00B50C3A">
        <w:rPr>
          <w:rFonts w:cs="Times-Roman"/>
          <w:b/>
          <w:color w:val="000000" w:themeColor="text1"/>
          <w:highlight w:val="cyan"/>
          <w:u w:val="single"/>
          <w:lang w:bidi="en-US"/>
        </w:rPr>
        <w:t>Foucault</w:t>
      </w:r>
      <w:r w:rsidRPr="00B50C3A">
        <w:rPr>
          <w:rFonts w:cs="Times-Roman"/>
          <w:b/>
          <w:color w:val="000000" w:themeColor="text1"/>
          <w:sz w:val="8"/>
          <w:highlight w:val="cyan"/>
          <w:lang w:bidi="en-US"/>
        </w:rPr>
        <w:t>'s</w:t>
      </w:r>
      <w:r w:rsidRPr="00B50C3A">
        <w:rPr>
          <w:rFonts w:cs="Times-Roman"/>
          <w:color w:val="000000" w:themeColor="text1"/>
          <w:sz w:val="8"/>
          <w:lang w:bidi="en-US"/>
        </w:rPr>
        <w:t xml:space="preserve"> </w:t>
      </w:r>
      <w:r w:rsidRPr="00B50C3A">
        <w:rPr>
          <w:rFonts w:cs="Times-Roman"/>
          <w:i/>
          <w:iCs/>
          <w:color w:val="000000" w:themeColor="text1"/>
          <w:sz w:val="8"/>
          <w:lang w:bidi="en-US"/>
        </w:rPr>
        <w:t xml:space="preserve">Discipline and Punish </w:t>
      </w:r>
      <w:r w:rsidRPr="00B50C3A">
        <w:rPr>
          <w:rFonts w:cs="Times-Roman"/>
          <w:color w:val="000000" w:themeColor="text1"/>
          <w:sz w:val="8"/>
          <w:lang w:bidi="en-US"/>
        </w:rPr>
        <w:t xml:space="preserve">offers a body politics of state punishment and prosecution that is considered by some postmodernists to be a master narrative competent to critique contemporary state policing. Yet this particular work </w:t>
      </w:r>
      <w:r w:rsidRPr="00B50C3A">
        <w:rPr>
          <w:rFonts w:cs="Times-Roman"/>
          <w:b/>
          <w:color w:val="000000" w:themeColor="text1"/>
          <w:highlight w:val="cyan"/>
          <w:u w:val="single"/>
          <w:lang w:bidi="en-US"/>
        </w:rPr>
        <w:t>contributes to the erasure of racist violence</w:t>
      </w:r>
      <w:r w:rsidRPr="00B50C3A">
        <w:rPr>
          <w:rFonts w:cs="Times-Roman"/>
          <w:b/>
          <w:color w:val="000000" w:themeColor="text1"/>
          <w:u w:val="single"/>
          <w:lang w:bidi="en-US"/>
        </w:rPr>
        <w:t xml:space="preserve">. In respect to U.S. policing and punishment, </w:t>
      </w:r>
      <w:r w:rsidRPr="00B50C3A">
        <w:rPr>
          <w:rFonts w:cs="Times-Roman"/>
          <w:b/>
          <w:color w:val="000000" w:themeColor="text1"/>
          <w:highlight w:val="cyan"/>
          <w:u w:val="single"/>
          <w:lang w:bidi="en-US"/>
        </w:rPr>
        <w:t>the metanarrative</w:t>
      </w:r>
      <w:r w:rsidRPr="00B50C3A">
        <w:rPr>
          <w:rFonts w:cs="Times-Roman"/>
          <w:b/>
          <w:color w:val="000000" w:themeColor="text1"/>
          <w:u w:val="single"/>
          <w:lang w:bidi="en-US"/>
        </w:rPr>
        <w:t xml:space="preserve"> of </w:t>
      </w:r>
      <w:r w:rsidRPr="00B50C3A">
        <w:rPr>
          <w:rFonts w:cs="Times-Roman"/>
          <w:b/>
          <w:i/>
          <w:iCs/>
          <w:color w:val="000000" w:themeColor="text1"/>
          <w:u w:val="single"/>
          <w:lang w:bidi="en-US"/>
        </w:rPr>
        <w:t xml:space="preserve">Discipline and Punish </w:t>
      </w:r>
      <w:r w:rsidRPr="00B50C3A">
        <w:rPr>
          <w:rFonts w:cs="Times-Roman"/>
          <w:b/>
          <w:color w:val="000000" w:themeColor="text1"/>
          <w:highlight w:val="cyan"/>
          <w:u w:val="single"/>
          <w:lang w:bidi="en-US"/>
        </w:rPr>
        <w:t>vanquishes</w:t>
      </w:r>
      <w:r w:rsidRPr="00B50C3A">
        <w:rPr>
          <w:rFonts w:cs="Times-Roman"/>
          <w:b/>
          <w:color w:val="000000" w:themeColor="text1"/>
          <w:u w:val="single"/>
          <w:lang w:bidi="en-US"/>
        </w:rPr>
        <w:t xml:space="preserve"> historical and contemporary </w:t>
      </w:r>
      <w:r w:rsidRPr="00B50C3A">
        <w:rPr>
          <w:rFonts w:cs="Times-Roman"/>
          <w:b/>
          <w:color w:val="000000" w:themeColor="text1"/>
          <w:highlight w:val="cyan"/>
          <w:u w:val="single"/>
          <w:lang w:bidi="en-US"/>
        </w:rPr>
        <w:t>racialized terror, punishments, and control</w:t>
      </w:r>
      <w:r w:rsidRPr="00B50C3A">
        <w:rPr>
          <w:rFonts w:cs="Times-Roman"/>
          <w:b/>
          <w:color w:val="000000" w:themeColor="text1"/>
          <w:u w:val="single"/>
          <w:lang w:bidi="en-US"/>
        </w:rPr>
        <w:t xml:space="preserve"> in the United States; it therefore distorts and obscures violence in America in general. </w:t>
      </w:r>
      <w:r w:rsidRPr="00B50C3A">
        <w:rPr>
          <w:rFonts w:cs="Times-Roman"/>
          <w:b/>
          <w:color w:val="000000" w:themeColor="text1"/>
          <w:highlight w:val="cyan"/>
          <w:u w:val="single"/>
          <w:lang w:bidi="en-US"/>
        </w:rPr>
        <w:t>By examining erasure in body politics</w:t>
      </w:r>
      <w:r w:rsidRPr="00B50C3A">
        <w:rPr>
          <w:rFonts w:cs="Times-Roman"/>
          <w:b/>
          <w:color w:val="000000" w:themeColor="text1"/>
          <w:u w:val="single"/>
          <w:lang w:bidi="en-US"/>
        </w:rPr>
        <w:t xml:space="preserve">, </w:t>
      </w:r>
      <w:r w:rsidRPr="00B50C3A">
        <w:rPr>
          <w:rFonts w:cs="Times-Roman"/>
          <w:b/>
          <w:color w:val="000000" w:themeColor="text1"/>
          <w:highlight w:val="cyan"/>
          <w:u w:val="single"/>
          <w:lang w:bidi="en-US"/>
        </w:rPr>
        <w:t>lynching, and policing</w:t>
      </w:r>
      <w:r w:rsidRPr="00B50C3A">
        <w:rPr>
          <w:rFonts w:cs="Times-Roman"/>
          <w:b/>
          <w:color w:val="000000" w:themeColor="text1"/>
          <w:u w:val="single"/>
          <w:lang w:bidi="en-US"/>
        </w:rPr>
        <w:t xml:space="preserve">; </w:t>
      </w:r>
      <w:r w:rsidRPr="00B50C3A">
        <w:rPr>
          <w:rFonts w:cs="Times-Roman"/>
          <w:b/>
          <w:color w:val="000000" w:themeColor="text1"/>
          <w:highlight w:val="cyan"/>
          <w:u w:val="single"/>
          <w:lang w:bidi="en-US"/>
        </w:rPr>
        <w:t>penal executions and torture</w:t>
      </w:r>
      <w:r w:rsidRPr="00B50C3A">
        <w:rPr>
          <w:rFonts w:cs="Times-Roman"/>
          <w:b/>
          <w:color w:val="000000" w:themeColor="text1"/>
          <w:u w:val="single"/>
          <w:lang w:bidi="en-US"/>
        </w:rPr>
        <w:t>; and terror in U.S. foreign policy</w:t>
      </w:r>
      <w:r w:rsidRPr="00B50C3A">
        <w:rPr>
          <w:rFonts w:cs="Times-Roman"/>
          <w:color w:val="000000" w:themeColor="text1"/>
          <w:sz w:val="8"/>
          <w:lang w:bidi="en-US"/>
        </w:rPr>
        <w:t>— issues that Foucault overlooks in his discussion of the history of policing in the United States—</w:t>
      </w:r>
      <w:r w:rsidRPr="00B50C3A">
        <w:rPr>
          <w:rFonts w:cs="Times-Roman"/>
          <w:b/>
          <w:color w:val="000000" w:themeColor="text1"/>
          <w:highlight w:val="cyan"/>
          <w:u w:val="single"/>
          <w:lang w:bidi="en-US"/>
        </w:rPr>
        <w:t>we find visceral spectacles of state abuse</w:t>
      </w:r>
      <w:r w:rsidRPr="00B50C3A">
        <w:rPr>
          <w:rFonts w:cs="Times-Roman"/>
          <w:color w:val="000000" w:themeColor="text1"/>
          <w:sz w:val="8"/>
          <w:lang w:bidi="en-US"/>
        </w:rPr>
        <w:t xml:space="preserve">. </w:t>
      </w:r>
      <w:r w:rsidRPr="00B50C3A">
        <w:rPr>
          <w:rFonts w:cs="Times-Italic"/>
          <w:i/>
          <w:iCs/>
          <w:color w:val="000000" w:themeColor="text1"/>
          <w:sz w:val="8"/>
          <w:lang w:bidi="en-US"/>
        </w:rPr>
        <w:t xml:space="preserve">Erasure in Body Politics </w:t>
      </w:r>
      <w:r w:rsidRPr="00B50C3A">
        <w:rPr>
          <w:rFonts w:cs="Times-Italic"/>
          <w:b/>
          <w:color w:val="000000" w:themeColor="text1"/>
          <w:highlight w:val="cyan"/>
          <w:u w:val="single"/>
          <w:lang w:bidi="en-US"/>
        </w:rPr>
        <w:t>Writing about the "disappearance of torture as a public spectacle</w:t>
      </w:r>
      <w:r w:rsidRPr="00B50C3A">
        <w:rPr>
          <w:rFonts w:cs="Times-Italic"/>
          <w:b/>
          <w:color w:val="000000" w:themeColor="text1"/>
          <w:u w:val="single"/>
          <w:lang w:bidi="en-US"/>
        </w:rPr>
        <w:t>"—with no reference to its continuity in European and American colonies where it was inflicted on indigenous peoples in Africa and the Americas—</w:t>
      </w:r>
      <w:r w:rsidRPr="00B50C3A">
        <w:rPr>
          <w:rFonts w:cs="Times-Italic"/>
          <w:b/>
          <w:color w:val="000000" w:themeColor="text1"/>
          <w:highlight w:val="cyan"/>
          <w:u w:val="single"/>
          <w:lang w:bidi="en-US"/>
        </w:rPr>
        <w:t>Foucault weaves a</w:t>
      </w:r>
      <w:r w:rsidRPr="00B50C3A">
        <w:rPr>
          <w:rFonts w:cs="Times-Italic"/>
          <w:b/>
          <w:color w:val="000000" w:themeColor="text1"/>
          <w:u w:val="single"/>
          <w:lang w:bidi="en-US"/>
        </w:rPr>
        <w:t xml:space="preserve"> historical </w:t>
      </w:r>
      <w:r w:rsidRPr="00B50C3A">
        <w:rPr>
          <w:rFonts w:cs="Times-Italic"/>
          <w:b/>
          <w:color w:val="000000" w:themeColor="text1"/>
          <w:highlight w:val="cyan"/>
          <w:u w:val="single"/>
          <w:lang w:bidi="en-US"/>
        </w:rPr>
        <w:t>perspective</w:t>
      </w:r>
      <w:r w:rsidRPr="00B50C3A">
        <w:rPr>
          <w:rFonts w:cs="Times-Italic"/>
          <w:b/>
          <w:color w:val="000000" w:themeColor="text1"/>
          <w:u w:val="single"/>
          <w:lang w:bidi="en-US"/>
        </w:rPr>
        <w:t xml:space="preserve"> that eventually </w:t>
      </w:r>
      <w:r w:rsidRPr="00B50C3A">
        <w:rPr>
          <w:rFonts w:cs="Times-Italic"/>
          <w:b/>
          <w:color w:val="000000" w:themeColor="text1"/>
          <w:highlight w:val="cyan"/>
          <w:u w:val="single"/>
          <w:lang w:bidi="en-US"/>
        </w:rPr>
        <w:t>presents the contemporary</w:t>
      </w:r>
      <w:r w:rsidRPr="00B50C3A">
        <w:rPr>
          <w:rFonts w:cs="Times-Italic"/>
          <w:b/>
          <w:color w:val="000000" w:themeColor="text1"/>
          <w:u w:val="single"/>
          <w:lang w:bidi="en-US"/>
        </w:rPr>
        <w:t xml:space="preserve"> ("Western") </w:t>
      </w:r>
      <w:r w:rsidRPr="00B50C3A">
        <w:rPr>
          <w:rFonts w:cs="Times-Italic"/>
          <w:b/>
          <w:color w:val="000000" w:themeColor="text1"/>
          <w:highlight w:val="cyan"/>
          <w:u w:val="single"/>
          <w:lang w:bidi="en-US"/>
        </w:rPr>
        <w:t>state as a nonpractitioner of torture</w:t>
      </w:r>
      <w:r w:rsidRPr="00B50C3A">
        <w:rPr>
          <w:rFonts w:cs="Times-Italic"/>
          <w:b/>
          <w:color w:val="000000" w:themeColor="text1"/>
          <w:u w:val="single"/>
          <w:lang w:bidi="en-US"/>
        </w:rPr>
        <w:t>.</w:t>
      </w:r>
      <w:r w:rsidRPr="00B50C3A">
        <w:rPr>
          <w:rFonts w:cs="Times-Italic"/>
          <w:b/>
          <w:i/>
          <w:iCs/>
          <w:color w:val="000000" w:themeColor="text1"/>
          <w:u w:val="single"/>
          <w:lang w:bidi="en-US"/>
        </w:rPr>
        <w:t xml:space="preserve">1 </w:t>
      </w:r>
      <w:r w:rsidRPr="00B50C3A">
        <w:rPr>
          <w:rFonts w:cs="Times-Italic"/>
          <w:b/>
          <w:color w:val="000000" w:themeColor="text1"/>
          <w:highlight w:val="cyan"/>
          <w:u w:val="single"/>
          <w:lang w:bidi="en-US"/>
        </w:rPr>
        <w:t>His text illustrates how easy it is to erase the specificity of the body and violence while centering discourse on them</w:t>
      </w:r>
      <w:r w:rsidRPr="00B50C3A">
        <w:rPr>
          <w:rFonts w:cs="Times-Italic"/>
          <w:b/>
          <w:color w:val="000000" w:themeColor="text1"/>
          <w:u w:val="single"/>
          <w:lang w:bidi="en-US"/>
        </w:rPr>
        <w:t xml:space="preserve">. Losing sight of the violence practiced by and in the name of the sovereign, who at times was manifested as part of a dominant race, </w:t>
      </w:r>
      <w:r w:rsidRPr="00B50C3A">
        <w:rPr>
          <w:rFonts w:cs="Times-Italic"/>
          <w:b/>
          <w:color w:val="000000" w:themeColor="text1"/>
          <w:highlight w:val="cyan"/>
          <w:u w:val="single"/>
          <w:lang w:bidi="en-US"/>
        </w:rPr>
        <w:t>Foucault universalizes the body of the white</w:t>
      </w:r>
      <w:r w:rsidRPr="00B50C3A">
        <w:rPr>
          <w:rFonts w:cs="Times-Italic"/>
          <w:b/>
          <w:color w:val="000000" w:themeColor="text1"/>
          <w:u w:val="single"/>
          <w:lang w:bidi="en-US"/>
        </w:rPr>
        <w:t>, propertied male</w:t>
      </w:r>
      <w:r w:rsidRPr="00B50C3A">
        <w:rPr>
          <w:rFonts w:cs="Times-Italic"/>
          <w:color w:val="000000" w:themeColor="text1"/>
          <w:sz w:val="8"/>
          <w:lang w:bidi="en-US"/>
        </w:rPr>
        <w:t xml:space="preserve">. Much of </w:t>
      </w:r>
      <w:r w:rsidRPr="00B50C3A">
        <w:rPr>
          <w:rFonts w:cs="Times-Italic"/>
          <w:i/>
          <w:iCs/>
          <w:color w:val="000000" w:themeColor="text1"/>
          <w:sz w:val="8"/>
          <w:lang w:bidi="en-US"/>
        </w:rPr>
        <w:t xml:space="preserve">Discipline and Punish </w:t>
      </w:r>
      <w:r w:rsidRPr="00B50C3A">
        <w:rPr>
          <w:rFonts w:cs="Times-Italic"/>
          <w:color w:val="000000" w:themeColor="text1"/>
          <w:sz w:val="8"/>
          <w:lang w:bidi="en-US"/>
        </w:rPr>
        <w:t xml:space="preserve">depicts the body with no specificity tied to racialized or sexualized punishment. </w:t>
      </w:r>
      <w:r w:rsidRPr="00B50C3A">
        <w:rPr>
          <w:rFonts w:cs="Times-Italic"/>
          <w:b/>
          <w:color w:val="000000" w:themeColor="text1"/>
          <w:u w:val="single"/>
          <w:lang w:bidi="en-US"/>
        </w:rPr>
        <w:t xml:space="preserve">The resulting veneer of bourgeois respectability painted over state repression elides racist violence </w:t>
      </w:r>
      <w:r w:rsidRPr="00B50C3A">
        <w:rPr>
          <w:rFonts w:cs="Times-Italic"/>
          <w:b/>
          <w:color w:val="000000" w:themeColor="text1"/>
          <w:highlight w:val="cyan"/>
          <w:u w:val="single"/>
          <w:lang w:bidi="en-US"/>
        </w:rPr>
        <w:t>against black and brown and red bodies</w:t>
      </w:r>
      <w:r w:rsidRPr="00B50C3A">
        <w:rPr>
          <w:rFonts w:cs="Times-Italic"/>
          <w:b/>
          <w:color w:val="000000" w:themeColor="text1"/>
          <w:sz w:val="8"/>
          <w:highlight w:val="cyan"/>
          <w:lang w:bidi="en-US"/>
        </w:rPr>
        <w:t xml:space="preserve">. </w:t>
      </w:r>
      <w:r w:rsidRPr="00B50C3A">
        <w:rPr>
          <w:rFonts w:cs="Times-Roman"/>
          <w:color w:val="000000" w:themeColor="text1"/>
          <w:sz w:val="8"/>
          <w:highlight w:val="cyan"/>
          <w:lang w:bidi="en-US"/>
        </w:rPr>
        <w:t>Foucault states that the "historical moment of the disciplines was the moment when an art of the human body was born" (137). Failing to</w:t>
      </w:r>
      <w:r w:rsidRPr="00B50C3A">
        <w:rPr>
          <w:rFonts w:cs="Times-Roman"/>
          <w:color w:val="000000" w:themeColor="text1"/>
          <w:sz w:val="8"/>
          <w:lang w:bidi="en-US"/>
        </w:rPr>
        <w:t xml:space="preserve"> concretize this "art of the human body," he leaves unaddressed these questions: which body serves as prototype? Who bore this representative model or type? Ostensibly talking about the body while ignoring its uniqueness, Foucault explores issues of policing that are restricted to behavior. If one asserts that the "introduction of the 'biographical' is important in the history of penalty. . . . Because it establishes the 'criminal' as existing before the crime and even outside it" (252), one might also note that the biographical is intricately tied to the biological—that is, the "criminal" is identified not only by his or her act but also by his or her appearance.2 </w:t>
      </w:r>
      <w:r w:rsidRPr="00B50C3A">
        <w:rPr>
          <w:rStyle w:val="StyleUnderline"/>
          <w:color w:val="000000" w:themeColor="text1"/>
          <w:highlight w:val="cyan"/>
        </w:rPr>
        <w:t>Consider</w:t>
      </w:r>
      <w:r w:rsidRPr="00B50C3A">
        <w:rPr>
          <w:rStyle w:val="StyleUnderline"/>
          <w:color w:val="000000" w:themeColor="text1"/>
        </w:rPr>
        <w:t xml:space="preserve"> how </w:t>
      </w:r>
      <w:r w:rsidRPr="00B50C3A">
        <w:rPr>
          <w:rStyle w:val="StyleUnderline"/>
          <w:color w:val="000000" w:themeColor="text1"/>
          <w:highlight w:val="cyan"/>
        </w:rPr>
        <w:t>Foucault's discussion of nonconformity</w:t>
      </w:r>
      <w:r w:rsidRPr="00B50C3A">
        <w:rPr>
          <w:rStyle w:val="StyleUnderline"/>
          <w:color w:val="000000" w:themeColor="text1"/>
        </w:rPr>
        <w:t xml:space="preserve"> as offense masks the body: What is specific to the disciplinary penalty is non-observance, that which does not measure up to the rule, that departs from it. </w:t>
      </w:r>
      <w:r w:rsidRPr="00B50C3A">
        <w:rPr>
          <w:rStyle w:val="StyleUnderline"/>
          <w:color w:val="000000" w:themeColor="text1"/>
          <w:highlight w:val="cyan"/>
        </w:rPr>
        <w:t>The whole indefinite domain of the non-conforming is punishable</w:t>
      </w:r>
      <w:r w:rsidRPr="00B50C3A">
        <w:rPr>
          <w:rStyle w:val="StyleUnderline"/>
          <w:color w:val="000000" w:themeColor="text1"/>
        </w:rPr>
        <w:t>: the soldier commits an "offence" whenever he does not reach the level required; a pupil's "offence" is not only a minor infraction, but also an inability to carry out his tasks. (178-79) Nonobservance and nonconformity are often understood as biologically determined, given that the departure from the norm shows up not only in behavior but visually in terms of physical characteristics that are racialized</w:t>
      </w:r>
      <w:r w:rsidRPr="00B50C3A">
        <w:rPr>
          <w:rFonts w:cs="Times-Roman"/>
          <w:b/>
          <w:color w:val="000000" w:themeColor="text1"/>
          <w:sz w:val="8"/>
          <w:lang w:bidi="en-US"/>
        </w:rPr>
        <w:t xml:space="preserve">. </w:t>
      </w:r>
      <w:r w:rsidRPr="00B50C3A">
        <w:rPr>
          <w:rFonts w:cs="Times-Roman"/>
          <w:b/>
          <w:color w:val="000000" w:themeColor="text1"/>
          <w:highlight w:val="cyan"/>
          <w:u w:val="single"/>
          <w:lang w:bidi="en-US"/>
        </w:rPr>
        <w:t>Foucault's exclusive focus on actions suggests undifferentiated bodies.</w:t>
      </w:r>
      <w:r w:rsidRPr="00B50C3A">
        <w:rPr>
          <w:rFonts w:cs="Times-Roman"/>
          <w:b/>
          <w:color w:val="000000" w:themeColor="text1"/>
          <w:u w:val="single"/>
          <w:lang w:bidi="en-US"/>
        </w:rPr>
        <w:t xml:space="preserve"> </w:t>
      </w:r>
      <w:r w:rsidRPr="00B50C3A">
        <w:rPr>
          <w:rFonts w:cs="Times-Roman"/>
          <w:b/>
          <w:color w:val="000000" w:themeColor="text1"/>
          <w:highlight w:val="cyan"/>
          <w:u w:val="single"/>
          <w:lang w:bidi="en-US"/>
        </w:rPr>
        <w:t>Physical appearance</w:t>
      </w:r>
      <w:r w:rsidRPr="00B50C3A">
        <w:rPr>
          <w:rFonts w:cs="Times-Roman"/>
          <w:b/>
          <w:color w:val="000000" w:themeColor="text1"/>
          <w:u w:val="single"/>
          <w:lang w:bidi="en-US"/>
        </w:rPr>
        <w:t xml:space="preserve">, however, </w:t>
      </w:r>
      <w:r w:rsidRPr="00B50C3A">
        <w:rPr>
          <w:rFonts w:cs="Times-Roman"/>
          <w:b/>
          <w:color w:val="000000" w:themeColor="text1"/>
          <w:highlight w:val="cyan"/>
          <w:u w:val="single"/>
          <w:lang w:bidi="en-US"/>
        </w:rPr>
        <w:t>can be considered</w:t>
      </w:r>
      <w:r w:rsidRPr="00B50C3A">
        <w:rPr>
          <w:rFonts w:cs="Times-Roman"/>
          <w:b/>
          <w:color w:val="000000" w:themeColor="text1"/>
          <w:u w:val="single"/>
          <w:lang w:bidi="en-US"/>
        </w:rPr>
        <w:t xml:space="preserve"> an expression of either </w:t>
      </w:r>
      <w:r w:rsidRPr="00B50C3A">
        <w:rPr>
          <w:rFonts w:cs="Times-Roman"/>
          <w:b/>
          <w:color w:val="000000" w:themeColor="text1"/>
          <w:highlight w:val="cyan"/>
          <w:u w:val="single"/>
          <w:lang w:bidi="en-US"/>
        </w:rPr>
        <w:t>conformity or rebellion</w:t>
      </w:r>
      <w:r w:rsidRPr="00B50C3A">
        <w:rPr>
          <w:rFonts w:cs="Times-Roman"/>
          <w:b/>
          <w:color w:val="000000" w:themeColor="text1"/>
          <w:u w:val="single"/>
          <w:lang w:bidi="en-US"/>
        </w:rPr>
        <w:t xml:space="preserve">. </w:t>
      </w:r>
      <w:r w:rsidRPr="00B50C3A">
        <w:rPr>
          <w:rFonts w:cs="Times-Roman"/>
          <w:b/>
          <w:color w:val="000000" w:themeColor="text1"/>
          <w:highlight w:val="cyan"/>
          <w:u w:val="single"/>
          <w:lang w:bidi="en-US"/>
        </w:rPr>
        <w:t>Because some bodies fail to conform physiologically</w:t>
      </w:r>
      <w:r w:rsidRPr="00B50C3A">
        <w:rPr>
          <w:rFonts w:cs="Times-Roman"/>
          <w:b/>
          <w:color w:val="000000" w:themeColor="text1"/>
          <w:u w:val="single"/>
          <w:lang w:bidi="en-US"/>
        </w:rPr>
        <w:t xml:space="preserve">, </w:t>
      </w:r>
      <w:r w:rsidRPr="00B50C3A">
        <w:rPr>
          <w:rFonts w:cs="Times-Roman"/>
          <w:b/>
          <w:color w:val="000000" w:themeColor="text1"/>
          <w:highlight w:val="cyan"/>
          <w:u w:val="single"/>
          <w:lang w:bidi="en-US"/>
        </w:rPr>
        <w:t>different bodies are expected</w:t>
      </w:r>
      <w:r w:rsidRPr="00B50C3A">
        <w:rPr>
          <w:rFonts w:cs="Times-Roman"/>
          <w:b/>
          <w:color w:val="000000" w:themeColor="text1"/>
          <w:u w:val="single"/>
          <w:lang w:bidi="en-US"/>
        </w:rPr>
        <w:t xml:space="preserve"> and are therefore required </w:t>
      </w:r>
      <w:r w:rsidRPr="00B50C3A">
        <w:rPr>
          <w:rFonts w:cs="Times-Roman"/>
          <w:b/>
          <w:color w:val="000000" w:themeColor="text1"/>
          <w:highlight w:val="cyan"/>
          <w:u w:val="single"/>
          <w:lang w:bidi="en-US"/>
        </w:rPr>
        <w:t>to behave</w:t>
      </w:r>
      <w:r w:rsidRPr="00B50C3A">
        <w:rPr>
          <w:b/>
          <w:color w:val="000000" w:themeColor="text1"/>
          <w:highlight w:val="cyan"/>
          <w:u w:val="single"/>
        </w:rPr>
        <w:t xml:space="preserve"> </w:t>
      </w:r>
      <w:r w:rsidRPr="00B50C3A">
        <w:rPr>
          <w:rFonts w:cs="Times-Roman"/>
          <w:b/>
          <w:color w:val="000000" w:themeColor="text1"/>
          <w:highlight w:val="cyan"/>
          <w:u w:val="single"/>
          <w:lang w:bidi="en-US"/>
        </w:rPr>
        <w:t>differently</w:t>
      </w:r>
      <w:r w:rsidRPr="00B50C3A">
        <w:rPr>
          <w:rFonts w:cs="Times-Roman"/>
          <w:b/>
          <w:color w:val="000000" w:themeColor="text1"/>
          <w:u w:val="single"/>
          <w:lang w:bidi="en-US"/>
        </w:rPr>
        <w:t xml:space="preserve"> under state or police gaze. </w:t>
      </w:r>
      <w:r w:rsidRPr="00B50C3A">
        <w:rPr>
          <w:rFonts w:cs="Times-Roman"/>
          <w:b/>
          <w:color w:val="000000" w:themeColor="text1"/>
          <w:highlight w:val="cyan"/>
          <w:u w:val="single"/>
          <w:lang w:bidi="en-US"/>
        </w:rPr>
        <w:t>Greater obedience is demanded from those whose physical difference marks them as aberrational</w:t>
      </w:r>
      <w:r w:rsidRPr="00B50C3A">
        <w:rPr>
          <w:rFonts w:cs="Times-Roman"/>
          <w:b/>
          <w:color w:val="000000" w:themeColor="text1"/>
          <w:sz w:val="8"/>
          <w:highlight w:val="cyan"/>
          <w:lang w:bidi="en-US"/>
        </w:rPr>
        <w:t>,</w:t>
      </w:r>
      <w:r w:rsidRPr="00B50C3A">
        <w:rPr>
          <w:rFonts w:cs="Times-Roman"/>
          <w:b/>
          <w:color w:val="000000" w:themeColor="text1"/>
          <w:sz w:val="8"/>
          <w:lang w:bidi="en-US"/>
        </w:rPr>
        <w:t xml:space="preserve"> offensive, or threatening. </w:t>
      </w:r>
      <w:r w:rsidRPr="00B50C3A">
        <w:rPr>
          <w:rFonts w:cs="Times-Roman"/>
          <w:b/>
          <w:color w:val="000000" w:themeColor="text1"/>
          <w:u w:val="single"/>
          <w:lang w:bidi="en-US"/>
        </w:rPr>
        <w:t xml:space="preserve">Conversely, </w:t>
      </w:r>
      <w:r w:rsidRPr="00B50C3A">
        <w:rPr>
          <w:rFonts w:cs="Times-Roman"/>
          <w:b/>
          <w:color w:val="000000" w:themeColor="text1"/>
          <w:highlight w:val="cyan"/>
          <w:u w:val="single"/>
          <w:lang w:bidi="en-US"/>
        </w:rPr>
        <w:t>some bodies appear more docile</w:t>
      </w:r>
      <w:r w:rsidRPr="00B50C3A">
        <w:rPr>
          <w:rFonts w:cs="Times-Roman"/>
          <w:b/>
          <w:color w:val="000000" w:themeColor="text1"/>
          <w:u w:val="single"/>
          <w:lang w:bidi="en-US"/>
        </w:rPr>
        <w:t xml:space="preserve"> than others </w:t>
      </w:r>
      <w:r w:rsidRPr="00B50C3A">
        <w:rPr>
          <w:rFonts w:cs="Times-Roman"/>
          <w:b/>
          <w:color w:val="000000" w:themeColor="text1"/>
          <w:highlight w:val="cyan"/>
          <w:u w:val="single"/>
          <w:lang w:bidi="en-US"/>
        </w:rPr>
        <w:t>because of their conformity</w:t>
      </w:r>
      <w:r w:rsidRPr="00B50C3A">
        <w:rPr>
          <w:rFonts w:cs="Times-Roman"/>
          <w:b/>
          <w:color w:val="000000" w:themeColor="text1"/>
          <w:u w:val="single"/>
          <w:lang w:bidi="en-US"/>
        </w:rPr>
        <w:t xml:space="preserve"> in appearance to idealized models of class, color, and sex; their bodies are allowed greater leeway to be self-policed or policed without physical force</w:t>
      </w:r>
      <w:r w:rsidRPr="00B50C3A">
        <w:rPr>
          <w:rFonts w:cs="Times-Roman"/>
          <w:color w:val="000000" w:themeColor="text1"/>
          <w:sz w:val="8"/>
          <w:lang w:bidi="en-US"/>
        </w:rPr>
        <w:t xml:space="preserve">. To illustrate: </w:t>
      </w:r>
      <w:r w:rsidRPr="00B50C3A">
        <w:rPr>
          <w:rFonts w:cs="Times-Roman"/>
          <w:b/>
          <w:color w:val="000000" w:themeColor="text1"/>
          <w:u w:val="single"/>
          <w:lang w:bidi="en-US"/>
        </w:rPr>
        <w:t>a white male executive in an Armani suit is considered more docile, civilized, and in need of less invasive, coercive policing than a black male youth in a hooded sweatshirt and off-the-hip baggy</w:t>
      </w:r>
      <w:r w:rsidRPr="00B50C3A">
        <w:rPr>
          <w:rFonts w:cs="Times-Roman"/>
          <w:color w:val="000000" w:themeColor="text1"/>
          <w:u w:val="single"/>
          <w:lang w:bidi="en-US"/>
        </w:rPr>
        <w:t xml:space="preserve"> </w:t>
      </w:r>
      <w:r w:rsidRPr="00B50C3A">
        <w:rPr>
          <w:rFonts w:cs="Times-Roman"/>
          <w:b/>
          <w:color w:val="000000" w:themeColor="text1"/>
          <w:u w:val="single"/>
          <w:lang w:bidi="en-US"/>
        </w:rPr>
        <w:t>jeans</w:t>
      </w:r>
      <w:r w:rsidRPr="00B50C3A">
        <w:rPr>
          <w:rFonts w:cs="Times-Roman"/>
          <w:color w:val="000000" w:themeColor="text1"/>
          <w:sz w:val="8"/>
          <w:lang w:bidi="en-US"/>
        </w:rPr>
        <w:t xml:space="preserve">. (In contrast, white youths who racially cross-dress— with baseball caps turned backwards, "X" t-shirts, low-riding pants—are generally not aggressively targeted by police who distinguish between fashion consumerism and racial membership.) Noting how physique is constructed as a marker for deviancy and criminality, Frantz Fanon writes in "The Negro and Psychopathology" that the "Negro symbolizes the biological danger. . . . To suffer from a phobia of Negroes is to be afraid of the biological." 3 To fear the black is to fear the body; conversely, to revere the black is to idealize the body. Foucault writes of social fear and policing that are reflected in "binary division and branding," which produces the polarized social entities of the "mad/sane; dangerous/harmless; normal/abnormal"; this "coercive assignment" of labeling, categorizing, and identifying places the individual under "constant surveillance" (199). </w:t>
      </w:r>
      <w:r w:rsidRPr="00B50C3A">
        <w:rPr>
          <w:rFonts w:cs="Times-Roman"/>
          <w:b/>
          <w:color w:val="000000" w:themeColor="text1"/>
          <w:u w:val="single"/>
          <w:lang w:bidi="en-US"/>
        </w:rPr>
        <w:t>Foucault</w:t>
      </w:r>
      <w:r w:rsidRPr="00B50C3A">
        <w:rPr>
          <w:rFonts w:cs="Times-Roman"/>
          <w:color w:val="000000" w:themeColor="text1"/>
          <w:sz w:val="8"/>
          <w:lang w:bidi="en-US"/>
        </w:rPr>
        <w:t xml:space="preserve">, however, </w:t>
      </w:r>
      <w:r w:rsidRPr="00B50C3A">
        <w:rPr>
          <w:rFonts w:cs="Times-Roman"/>
          <w:b/>
          <w:color w:val="000000" w:themeColor="text1"/>
          <w:u w:val="single"/>
          <w:lang w:bidi="en-US"/>
        </w:rPr>
        <w:t>makes no mention of sexual and racial binary oppositions to designate social inferiority and deviancy as biologically inscribed on the bodies of nonmales or nonwhites</w:t>
      </w:r>
      <w:r w:rsidRPr="00B50C3A">
        <w:rPr>
          <w:rFonts w:cs="Times-Roman"/>
          <w:color w:val="000000" w:themeColor="text1"/>
          <w:sz w:val="8"/>
          <w:lang w:bidi="en-US"/>
        </w:rPr>
        <w:t xml:space="preserve">. Therefore, when he reports in </w:t>
      </w:r>
      <w:r w:rsidRPr="00B50C3A">
        <w:rPr>
          <w:rFonts w:cs="Times-Roman"/>
          <w:i/>
          <w:iCs/>
          <w:color w:val="000000" w:themeColor="text1"/>
          <w:sz w:val="8"/>
          <w:lang w:bidi="en-US"/>
        </w:rPr>
        <w:t xml:space="preserve">Discipline and Punish </w:t>
      </w:r>
      <w:r w:rsidRPr="00B50C3A">
        <w:rPr>
          <w:rFonts w:cs="Times-Roman"/>
          <w:color w:val="000000" w:themeColor="text1"/>
          <w:sz w:val="8"/>
          <w:lang w:bidi="en-US"/>
        </w:rPr>
        <w:t xml:space="preserve">that "the mechanisms of power" are organized "around the abnormal individual, to brand him and to alter him," racial and sexual issues are evaded (199-200). </w:t>
      </w:r>
      <w:r w:rsidRPr="00B50C3A">
        <w:rPr>
          <w:rFonts w:cs="Times-Roman"/>
          <w:b/>
          <w:color w:val="000000" w:themeColor="text1"/>
          <w:highlight w:val="cyan"/>
          <w:u w:val="single"/>
          <w:lang w:bidi="en-US"/>
        </w:rPr>
        <w:t>To write that</w:t>
      </w:r>
      <w:r w:rsidRPr="00B50C3A">
        <w:rPr>
          <w:rFonts w:cs="Times-Roman"/>
          <w:b/>
          <w:color w:val="000000" w:themeColor="text1"/>
          <w:u w:val="single"/>
          <w:lang w:bidi="en-US"/>
        </w:rPr>
        <w:t xml:space="preserve"> these </w:t>
      </w:r>
      <w:r w:rsidRPr="00B50C3A">
        <w:rPr>
          <w:rFonts w:cs="Times-Roman"/>
          <w:b/>
          <w:color w:val="000000" w:themeColor="text1"/>
          <w:highlight w:val="cyan"/>
          <w:u w:val="single"/>
          <w:lang w:bidi="en-US"/>
        </w:rPr>
        <w:t>mechanisms of dominance rely on the panopticism</w:t>
      </w:r>
      <w:r w:rsidRPr="00B50C3A">
        <w:rPr>
          <w:rFonts w:cs="Times-Roman"/>
          <w:b/>
          <w:color w:val="000000" w:themeColor="text1"/>
          <w:u w:val="single"/>
          <w:lang w:bidi="en-US"/>
        </w:rPr>
        <w:t xml:space="preserve"> produced by the disciplinary and exclusionary practices for the "arrest of the plague" and the "exile of the leper</w:t>
      </w:r>
      <w:r w:rsidRPr="00B50C3A">
        <w:rPr>
          <w:rFonts w:cs="Times-Roman"/>
          <w:color w:val="000000" w:themeColor="text1"/>
          <w:sz w:val="8"/>
          <w:lang w:bidi="en-US"/>
        </w:rPr>
        <w:t xml:space="preserve">" (which for Foucault respectively represent the dreams of a "disciplined society" and a "pure community") </w:t>
      </w:r>
      <w:r w:rsidRPr="00B50C3A">
        <w:rPr>
          <w:rFonts w:cs="Times-Roman"/>
          <w:b/>
          <w:color w:val="000000" w:themeColor="text1"/>
          <w:highlight w:val="cyan"/>
          <w:u w:val="single"/>
          <w:lang w:bidi="en-US"/>
        </w:rPr>
        <w:t xml:space="preserve">without considering the role of race </w:t>
      </w:r>
      <w:r w:rsidRPr="00B50C3A">
        <w:rPr>
          <w:rFonts w:cs="Times-Roman"/>
          <w:b/>
          <w:color w:val="000000" w:themeColor="text1"/>
          <w:u w:val="single"/>
          <w:lang w:bidi="en-US"/>
        </w:rPr>
        <w:t xml:space="preserve">in the formation of that disciplined society and pure community </w:t>
      </w:r>
      <w:r w:rsidRPr="00B50C3A">
        <w:rPr>
          <w:rFonts w:cs="Times-Roman"/>
          <w:b/>
          <w:color w:val="000000" w:themeColor="text1"/>
          <w:highlight w:val="cyan"/>
          <w:u w:val="single"/>
          <w:lang w:bidi="en-US"/>
        </w:rPr>
        <w:t>is to see</w:t>
      </w:r>
      <w:r w:rsidRPr="00B50C3A">
        <w:rPr>
          <w:rFonts w:cs="Times-Roman"/>
          <w:b/>
          <w:color w:val="000000" w:themeColor="text1"/>
          <w:u w:val="single"/>
          <w:lang w:bidi="en-US"/>
        </w:rPr>
        <w:t xml:space="preserve"> the United States </w:t>
      </w:r>
      <w:r w:rsidRPr="00B50C3A">
        <w:rPr>
          <w:rFonts w:cs="Times-Roman"/>
          <w:b/>
          <w:color w:val="000000" w:themeColor="text1"/>
          <w:highlight w:val="cyan"/>
          <w:u w:val="single"/>
          <w:lang w:bidi="en-US"/>
        </w:rPr>
        <w:t>through blinders</w:t>
      </w:r>
      <w:r w:rsidRPr="00B50C3A">
        <w:rPr>
          <w:rFonts w:cs="Times-Roman"/>
          <w:b/>
          <w:color w:val="000000" w:themeColor="text1"/>
          <w:sz w:val="8"/>
          <w:lang w:bidi="en-US"/>
        </w:rPr>
        <w:t xml:space="preserve"> (198). </w:t>
      </w:r>
      <w:r w:rsidRPr="00B50C3A">
        <w:rPr>
          <w:rFonts w:cs="Times-Roman"/>
          <w:b/>
          <w:color w:val="000000" w:themeColor="text1"/>
          <w:u w:val="single"/>
          <w:lang w:bidi="en-US"/>
        </w:rPr>
        <w:t xml:space="preserve">In racialized societies such as the United States, </w:t>
      </w:r>
      <w:r w:rsidRPr="00B50C3A">
        <w:rPr>
          <w:rFonts w:cs="Times-Roman"/>
          <w:b/>
          <w:color w:val="000000" w:themeColor="text1"/>
          <w:highlight w:val="cyan"/>
          <w:u w:val="single"/>
          <w:lang w:bidi="en-US"/>
        </w:rPr>
        <w:t>the plague of criminality, deviancy, immorality, and corruption is embodied in the black</w:t>
      </w:r>
      <w:r w:rsidRPr="00B50C3A">
        <w:rPr>
          <w:rFonts w:cs="Times-Roman"/>
          <w:b/>
          <w:color w:val="000000" w:themeColor="text1"/>
          <w:u w:val="single"/>
          <w:lang w:bidi="en-US"/>
        </w:rPr>
        <w:t xml:space="preserve"> because both sexual and social pathology are branded by skin color (as well as by gender and sexual orientation</w:t>
      </w:r>
      <w:r w:rsidRPr="00B50C3A">
        <w:rPr>
          <w:rFonts w:cs="Times-Roman"/>
          <w:color w:val="000000" w:themeColor="text1"/>
          <w:sz w:val="8"/>
          <w:lang w:bidi="en-US"/>
        </w:rPr>
        <w:t>). Where the plague and the leper are codified in the black, for instance, the</w:t>
      </w:r>
      <w:r w:rsidRPr="00B50C3A">
        <w:rPr>
          <w:color w:val="000000" w:themeColor="text1"/>
          <w:sz w:val="8"/>
        </w:rPr>
        <w:t xml:space="preserve"> </w:t>
      </w:r>
      <w:r w:rsidRPr="00B50C3A">
        <w:rPr>
          <w:rFonts w:cs="Times-Roman"/>
          <w:color w:val="000000" w:themeColor="text1"/>
          <w:sz w:val="8"/>
          <w:lang w:bidi="en-US"/>
        </w:rPr>
        <w:t xml:space="preserve">dreams and desires of a society and state will be centered on the control of the black body. </w:t>
      </w:r>
      <w:r w:rsidRPr="00B50C3A">
        <w:rPr>
          <w:rFonts w:cs="Times-Roman"/>
          <w:b/>
          <w:color w:val="000000" w:themeColor="text1"/>
          <w:highlight w:val="cyan"/>
          <w:u w:val="single"/>
          <w:lang w:bidi="en-US"/>
        </w:rPr>
        <w:t>Binary oppositions and panopticism will</w:t>
      </w:r>
      <w:r w:rsidRPr="00B50C3A">
        <w:rPr>
          <w:rFonts w:cs="Times-Roman"/>
          <w:b/>
          <w:color w:val="000000" w:themeColor="text1"/>
          <w:u w:val="single"/>
          <w:lang w:bidi="en-US"/>
        </w:rPr>
        <w:t xml:space="preserve"> thereby </w:t>
      </w:r>
      <w:r w:rsidRPr="00B50C3A">
        <w:rPr>
          <w:rFonts w:cs="Times-Roman"/>
          <w:b/>
          <w:color w:val="000000" w:themeColor="text1"/>
          <w:highlight w:val="cyan"/>
          <w:u w:val="single"/>
          <w:lang w:bidi="en-US"/>
        </w:rPr>
        <w:t>be racialized</w:t>
      </w:r>
      <w:r w:rsidRPr="00B50C3A">
        <w:rPr>
          <w:rFonts w:cs="Times-Roman"/>
          <w:b/>
          <w:color w:val="000000" w:themeColor="text1"/>
          <w:u w:val="single"/>
          <w:lang w:bidi="en-US"/>
        </w:rPr>
        <w:t>. In binary opposition, antiblack racism has played a critical, historical role in rationalizing</w:t>
      </w:r>
      <w:r w:rsidRPr="00B50C3A">
        <w:rPr>
          <w:rFonts w:cs="Times-Roman"/>
          <w:b/>
          <w:color w:val="000000" w:themeColor="text1"/>
          <w:sz w:val="8"/>
          <w:lang w:bidi="en-US"/>
        </w:rPr>
        <w:t xml:space="preserve"> </w:t>
      </w:r>
      <w:r w:rsidRPr="00B50C3A">
        <w:rPr>
          <w:rFonts w:cs="Times-Roman"/>
          <w:color w:val="000000" w:themeColor="text1"/>
          <w:sz w:val="8"/>
          <w:lang w:bidi="en-US"/>
        </w:rPr>
        <w:t>(and inverting)</w:t>
      </w:r>
      <w:r w:rsidRPr="00B50C3A">
        <w:rPr>
          <w:rFonts w:cs="Times-Roman"/>
          <w:b/>
          <w:color w:val="000000" w:themeColor="text1"/>
          <w:sz w:val="8"/>
          <w:lang w:bidi="en-US"/>
        </w:rPr>
        <w:t xml:space="preserve"> </w:t>
      </w:r>
      <w:r w:rsidRPr="00B50C3A">
        <w:rPr>
          <w:rFonts w:cs="Times-Roman"/>
          <w:b/>
          <w:color w:val="000000" w:themeColor="text1"/>
          <w:u w:val="single"/>
          <w:lang w:bidi="en-US"/>
        </w:rPr>
        <w:t>hierarchies of oppressor and oppressed: crazy/sane, dangerous/harmless, and normal/deviant. Foucault ignores this phenomenon, while other theorists such as Frantz Fanon and Sander Gilman explore it</w:t>
      </w:r>
      <w:r w:rsidRPr="00B50C3A">
        <w:rPr>
          <w:rFonts w:cs="Times-Roman"/>
          <w:color w:val="000000" w:themeColor="text1"/>
          <w:sz w:val="8"/>
          <w:lang w:bidi="en-US"/>
        </w:rPr>
        <w:t xml:space="preserve">. Panopticism and the policing gaze are also informed by racial and sexual bias; </w:t>
      </w:r>
      <w:r w:rsidRPr="00B50C3A">
        <w:rPr>
          <w:rFonts w:cs="Times-Roman"/>
          <w:b/>
          <w:color w:val="000000" w:themeColor="text1"/>
          <w:u w:val="single"/>
          <w:lang w:bidi="en-US"/>
        </w:rPr>
        <w:t>the tools for observation and examination that Foucault delineates are constructed within worldviews influenced by racial and sexual mythologies and political ideologies that guide carceral testing</w:t>
      </w:r>
      <w:r w:rsidRPr="00B50C3A">
        <w:rPr>
          <w:rFonts w:cs="Times-Roman"/>
          <w:color w:val="000000" w:themeColor="text1"/>
          <w:sz w:val="8"/>
          <w:lang w:bidi="en-US"/>
        </w:rPr>
        <w:t xml:space="preserve">. Foucault's </w:t>
      </w:r>
      <w:r w:rsidRPr="00B50C3A">
        <w:rPr>
          <w:rFonts w:cs="Times-Roman"/>
          <w:i/>
          <w:iCs/>
          <w:color w:val="000000" w:themeColor="text1"/>
          <w:sz w:val="8"/>
          <w:lang w:bidi="en-US"/>
        </w:rPr>
        <w:t xml:space="preserve">carceral </w:t>
      </w:r>
      <w:r w:rsidRPr="00B50C3A">
        <w:rPr>
          <w:rFonts w:cs="Times-Roman"/>
          <w:color w:val="000000" w:themeColor="text1"/>
          <w:sz w:val="8"/>
          <w:lang w:bidi="en-US"/>
        </w:rPr>
        <w:t>refers to a network of regimentation and discipline, a prison without walls in turn made up of social networks for surveillance.</w:t>
      </w:r>
    </w:p>
    <w:p w14:paraId="403135F9" w14:textId="77777777" w:rsidR="00C969C5" w:rsidRPr="00B50C3A" w:rsidRDefault="00C969C5" w:rsidP="00C969C5">
      <w:pPr>
        <w:spacing w:line="240" w:lineRule="auto"/>
        <w:rPr>
          <w:color w:val="000000" w:themeColor="text1"/>
        </w:rPr>
      </w:pPr>
    </w:p>
    <w:p w14:paraId="3AF06407" w14:textId="77777777" w:rsidR="00C969C5" w:rsidRPr="00B50C3A" w:rsidRDefault="00C969C5" w:rsidP="00C969C5">
      <w:pPr>
        <w:spacing w:line="240" w:lineRule="auto"/>
        <w:rPr>
          <w:color w:val="000000" w:themeColor="text1"/>
        </w:rPr>
      </w:pPr>
    </w:p>
    <w:p w14:paraId="333A40D4" w14:textId="77777777" w:rsidR="00C969C5" w:rsidRPr="00B50C3A" w:rsidRDefault="00C969C5" w:rsidP="00C969C5">
      <w:pPr>
        <w:pStyle w:val="Heading2"/>
        <w:spacing w:line="240" w:lineRule="auto"/>
        <w:rPr>
          <w:color w:val="000000" w:themeColor="text1"/>
        </w:rPr>
      </w:pPr>
      <w:r w:rsidRPr="00B50C3A">
        <w:rPr>
          <w:color w:val="000000" w:themeColor="text1"/>
        </w:rPr>
        <w:t>Heidegger</w:t>
      </w:r>
    </w:p>
    <w:p w14:paraId="5CD5C826"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Being-to-death is white death – anti-blackness forecloses the possibility for blacks to “reclaim” their death from the “they”</w:t>
      </w:r>
    </w:p>
    <w:p w14:paraId="106C506B" w14:textId="77777777" w:rsidR="00C969C5" w:rsidRPr="00B50C3A" w:rsidRDefault="00C969C5" w:rsidP="00C969C5">
      <w:pPr>
        <w:spacing w:line="240" w:lineRule="auto"/>
        <w:rPr>
          <w:rStyle w:val="Style13ptBold"/>
          <w:color w:val="000000" w:themeColor="text1"/>
          <w:u w:val="single"/>
        </w:rPr>
      </w:pPr>
      <w:r w:rsidRPr="00B50C3A">
        <w:rPr>
          <w:rStyle w:val="Style13ptBold"/>
          <w:color w:val="000000" w:themeColor="text1"/>
          <w:u w:val="single"/>
        </w:rPr>
        <w:t>Trewn 13</w:t>
      </w:r>
      <w:r w:rsidRPr="00B50C3A">
        <w:rPr>
          <w:rStyle w:val="FootnoteReference"/>
          <w:b/>
          <w:color w:val="000000" w:themeColor="text1"/>
          <w:sz w:val="26"/>
          <w:u w:val="single"/>
        </w:rPr>
        <w:footnoteReference w:id="23"/>
      </w:r>
    </w:p>
    <w:p w14:paraId="2655E0F4" w14:textId="77777777" w:rsidR="00C969C5" w:rsidRPr="00B50C3A" w:rsidRDefault="00C969C5" w:rsidP="00C969C5">
      <w:pPr>
        <w:spacing w:line="240" w:lineRule="auto"/>
        <w:rPr>
          <w:rStyle w:val="StyleUnderline"/>
          <w:color w:val="000000" w:themeColor="text1"/>
        </w:rPr>
      </w:pPr>
      <w:r w:rsidRPr="00B50C3A">
        <w:rPr>
          <w:color w:val="000000" w:themeColor="text1"/>
          <w:sz w:val="8"/>
        </w:rPr>
        <w:t xml:space="preserve">More than being a Cartesian philosopher in this regard, </w:t>
      </w:r>
      <w:r w:rsidRPr="00B50C3A">
        <w:rPr>
          <w:rStyle w:val="StyleUnderline"/>
          <w:color w:val="000000" w:themeColor="text1"/>
          <w:highlight w:val="cyan"/>
        </w:rPr>
        <w:t>Heidegger's negligence of colonialism</w:t>
      </w:r>
      <w:r w:rsidRPr="00B50C3A">
        <w:rPr>
          <w:rStyle w:val="StyleUnderline"/>
          <w:color w:val="000000" w:themeColor="text1"/>
        </w:rPr>
        <w:t>, slavery, and modernity</w:t>
      </w:r>
      <w:r w:rsidRPr="00B50C3A">
        <w:rPr>
          <w:color w:val="000000" w:themeColor="text1"/>
          <w:sz w:val="8"/>
        </w:rPr>
        <w:t xml:space="preserve"> -- </w:t>
      </w:r>
      <w:r w:rsidRPr="00B50C3A">
        <w:rPr>
          <w:rStyle w:val="StyleUnderline"/>
          <w:color w:val="000000" w:themeColor="text1"/>
        </w:rPr>
        <w:t>all initiated prior to the political crises of the twentieth century</w:t>
      </w:r>
      <w:r w:rsidRPr="00B50C3A">
        <w:rPr>
          <w:color w:val="000000" w:themeColor="text1"/>
          <w:sz w:val="8"/>
        </w:rPr>
        <w:t xml:space="preserve"> -- </w:t>
      </w:r>
      <w:r w:rsidRPr="00B50C3A">
        <w:rPr>
          <w:rStyle w:val="StyleUnderline"/>
          <w:color w:val="000000" w:themeColor="text1"/>
          <w:highlight w:val="cyan"/>
        </w:rPr>
        <w:t>means he gets to join</w:t>
      </w:r>
      <w:r w:rsidRPr="00B50C3A">
        <w:rPr>
          <w:rStyle w:val="StyleUnderline"/>
          <w:color w:val="000000" w:themeColor="text1"/>
        </w:rPr>
        <w:t xml:space="preserve"> the ranks of philosophers which constitute </w:t>
      </w:r>
      <w:r w:rsidRPr="00B50C3A">
        <w:rPr>
          <w:rStyle w:val="StyleUnderline"/>
          <w:color w:val="000000" w:themeColor="text1"/>
          <w:highlight w:val="cyan"/>
        </w:rPr>
        <w:t xml:space="preserve">a Western tradition </w:t>
      </w:r>
      <w:r w:rsidRPr="00B50C3A">
        <w:rPr>
          <w:rStyle w:val="Emphasis"/>
          <w:color w:val="000000" w:themeColor="text1"/>
          <w:highlight w:val="cyan"/>
        </w:rPr>
        <w:t>of white thought</w:t>
      </w:r>
      <w:r w:rsidRPr="00B50C3A">
        <w:rPr>
          <w:color w:val="000000" w:themeColor="text1"/>
          <w:sz w:val="8"/>
        </w:rPr>
        <w:t xml:space="preserve">. To further draw out this argument, I bring in two texts from whiteness studies, Robin DiAngelo's "White Fragility" and Eduardo Bonilla-Silva's "The Invisible Weight of Whiteness: The Racial Grammar of Everyday Life in Contemporary America," in order to explain my conceptualization of 'whiteness'. To summarize, DiAngelo refers to 'White Fragility' as "a state in which even a minimum amount of racial stress becomes intolerable, triggering a range of defensive moves" (54). Bonilla-Silva, in turn, argues that racial domination necessitates a racial grammar which normalizes white supremacy and dominance through sociopolitical regulatory practices (174).1 Then, I refer to 'whiteness' as that which is made visible when the "normal" is questioned and what DiAngelo calls "[t]he insulated environment of racial protection" is shocked into White Fragility. For this conceptualization of 'whiteness' to be more comprehensive, though, we must be able to account for whiteness when it is invisible and silent. In this case, </w:t>
      </w:r>
      <w:r w:rsidRPr="00B50C3A">
        <w:rPr>
          <w:rStyle w:val="StyleUnderline"/>
          <w:color w:val="000000" w:themeColor="text1"/>
        </w:rPr>
        <w:t xml:space="preserve">I refer to 'whiteness' as the normalization of white supremacy and white dominance, while </w:t>
      </w:r>
      <w:r w:rsidRPr="00B50C3A">
        <w:rPr>
          <w:rStyle w:val="Emphasis"/>
          <w:color w:val="000000" w:themeColor="text1"/>
        </w:rPr>
        <w:t>racial grammar makes certain ideas intelligible</w:t>
      </w:r>
      <w:r w:rsidRPr="00B50C3A">
        <w:rPr>
          <w:color w:val="000000" w:themeColor="text1"/>
          <w:sz w:val="8"/>
        </w:rPr>
        <w:t xml:space="preserve"> </w:t>
      </w:r>
      <w:r w:rsidRPr="00B50C3A">
        <w:rPr>
          <w:rStyle w:val="StyleUnderline"/>
          <w:color w:val="000000" w:themeColor="text1"/>
        </w:rPr>
        <w:t>in normalized spaces through a rhetoric of universalism</w:t>
      </w:r>
      <w:r w:rsidRPr="00B50C3A">
        <w:rPr>
          <w:rStyle w:val="StyleUnderline"/>
          <w:color w:val="000000" w:themeColor="text1"/>
          <w:sz w:val="8"/>
          <w:u w:val="none"/>
        </w:rPr>
        <w:t xml:space="preserve"> </w:t>
      </w:r>
      <w:r w:rsidRPr="00B50C3A">
        <w:rPr>
          <w:color w:val="000000" w:themeColor="text1"/>
          <w:sz w:val="8"/>
        </w:rPr>
        <w:t xml:space="preserve">which is intimately </w:t>
      </w:r>
      <w:r w:rsidRPr="00B50C3A">
        <w:rPr>
          <w:rStyle w:val="StyleUnderline"/>
          <w:color w:val="000000" w:themeColor="text1"/>
        </w:rPr>
        <w:t>bound to power and hegemony</w:t>
      </w:r>
      <w:r w:rsidRPr="00B50C3A">
        <w:rPr>
          <w:color w:val="000000" w:themeColor="text1"/>
          <w:sz w:val="8"/>
        </w:rPr>
        <w:t xml:space="preserve">. To concretize this theoretical development of whiteness, I borrow the concept "raceocracy" developed by social scientist Barnor Hesse. He uses the terms "raceocracy" to refer to the following: [T]he way in which race orders the political and social lives of people – without being accountable to any spoken or written discourse, simply because it’s performed as a shared social and institutional orientation. In other words, it’s racially performed in such a way that it sustains a broad range of people’s relationships by facilitating conventional aspects of life that everybody appears to agree upon. ("Raceocracy: An Interview with Dr. Barnor Hesse – Part 1.") Through this lens, whiteness as a racial identity is a crucial technology to the structure of race as it simultaneously marks particular bodies as white, affords them certain privileges, and uses these bodies to form and govern racially exclusive white spaces through the largely invisible and silent white gaze, performance of racial governance, and presence/absence of white privilege.2 In other words, my conceptualization of 'whiteness' is constituted by the ordering and governing of bodies in/and space. As such, we can inquire into whiteness not just as a form of racially exclusive society, but also as a form of racial identity. More explicitly, </w:t>
      </w:r>
      <w:r w:rsidRPr="00B50C3A">
        <w:rPr>
          <w:rStyle w:val="StyleUnderline"/>
          <w:color w:val="000000" w:themeColor="text1"/>
        </w:rPr>
        <w:t xml:space="preserve">we can consider </w:t>
      </w:r>
      <w:r w:rsidRPr="00B50C3A">
        <w:rPr>
          <w:rStyle w:val="StyleUnderline"/>
          <w:color w:val="000000" w:themeColor="text1"/>
          <w:highlight w:val="cyan"/>
        </w:rPr>
        <w:t>Heidegger's conceptualization of death as coming from a space of whiteness because of its representation as non-relational, singularizing, and its relation to mastery and subjectivity</w:t>
      </w:r>
      <w:r w:rsidRPr="00B50C3A">
        <w:rPr>
          <w:rStyle w:val="StyleUnderline"/>
          <w:color w:val="000000" w:themeColor="text1"/>
          <w:sz w:val="8"/>
          <w:u w:val="none"/>
        </w:rPr>
        <w:t>.</w:t>
      </w:r>
      <w:r w:rsidRPr="00B50C3A">
        <w:rPr>
          <w:b/>
          <w:color w:val="000000" w:themeColor="text1"/>
          <w:sz w:val="8"/>
        </w:rPr>
        <w:t xml:space="preserve"> </w:t>
      </w:r>
      <w:r w:rsidRPr="00B50C3A">
        <w:rPr>
          <w:color w:val="000000" w:themeColor="text1"/>
          <w:sz w:val="8"/>
        </w:rPr>
        <w:t xml:space="preserve">I will not belabor this point, because the argument is quite simple and vaguely resembles Lévinas's critique. </w:t>
      </w:r>
      <w:r w:rsidRPr="00B50C3A">
        <w:rPr>
          <w:rStyle w:val="StyleUnderline"/>
          <w:color w:val="000000" w:themeColor="text1"/>
          <w:highlight w:val="cyan"/>
        </w:rPr>
        <w:t>Heidegger ignores how Western colonial projects</w:t>
      </w:r>
      <w:r w:rsidRPr="00B50C3A">
        <w:rPr>
          <w:color w:val="000000" w:themeColor="text1"/>
          <w:sz w:val="8"/>
        </w:rPr>
        <w:t xml:space="preserve"> -- whether it be those </w:t>
      </w:r>
      <w:r w:rsidRPr="00B50C3A">
        <w:rPr>
          <w:rStyle w:val="StyleUnderline"/>
          <w:color w:val="000000" w:themeColor="text1"/>
        </w:rPr>
        <w:t xml:space="preserve">which </w:t>
      </w:r>
      <w:r w:rsidRPr="00B50C3A">
        <w:rPr>
          <w:rStyle w:val="StyleUnderline"/>
          <w:color w:val="000000" w:themeColor="text1"/>
          <w:highlight w:val="cyan"/>
        </w:rPr>
        <w:t>violently threw</w:t>
      </w:r>
      <w:r w:rsidRPr="00B50C3A">
        <w:rPr>
          <w:color w:val="000000" w:themeColor="text1"/>
          <w:sz w:val="8"/>
        </w:rPr>
        <w:t xml:space="preserve"> Sub-Saharan </w:t>
      </w:r>
      <w:r w:rsidRPr="00B50C3A">
        <w:rPr>
          <w:rStyle w:val="StyleUnderline"/>
          <w:color w:val="000000" w:themeColor="text1"/>
          <w:highlight w:val="cyan"/>
        </w:rPr>
        <w:t>Africans across the Atlantic Ocean and enslaved them</w:t>
      </w:r>
      <w:r w:rsidRPr="00B50C3A">
        <w:rPr>
          <w:color w:val="000000" w:themeColor="text1"/>
          <w:sz w:val="8"/>
        </w:rPr>
        <w:t xml:space="preserve"> or those which dominated Muslims in French Algeria under quasi-apartheid rule -- </w:t>
      </w:r>
      <w:r w:rsidRPr="00B50C3A">
        <w:rPr>
          <w:rStyle w:val="Emphasis"/>
          <w:color w:val="000000" w:themeColor="text1"/>
          <w:highlight w:val="cyan"/>
        </w:rPr>
        <w:t>stripped its victims of their social and political freedoms</w:t>
      </w:r>
      <w:r w:rsidRPr="00B50C3A">
        <w:rPr>
          <w:rStyle w:val="StyleUnderline"/>
          <w:color w:val="000000" w:themeColor="text1"/>
          <w:highlight w:val="cyan"/>
        </w:rPr>
        <w:t xml:space="preserve"> and</w:t>
      </w:r>
      <w:r w:rsidRPr="00B50C3A">
        <w:rPr>
          <w:rStyle w:val="StyleUnderline"/>
          <w:color w:val="000000" w:themeColor="text1"/>
        </w:rPr>
        <w:t xml:space="preserve"> at times </w:t>
      </w:r>
      <w:r w:rsidRPr="00B50C3A">
        <w:rPr>
          <w:rStyle w:val="StyleUnderline"/>
          <w:color w:val="000000" w:themeColor="text1"/>
          <w:highlight w:val="cyan"/>
        </w:rPr>
        <w:t>subjected them to deaths</w:t>
      </w:r>
      <w:r w:rsidRPr="00B50C3A">
        <w:rPr>
          <w:rStyle w:val="StyleUnderline"/>
          <w:color w:val="000000" w:themeColor="text1"/>
        </w:rPr>
        <w:t xml:space="preserve"> including lynching, torture, and mass disease</w:t>
      </w:r>
      <w:r w:rsidRPr="00B50C3A">
        <w:rPr>
          <w:rStyle w:val="StyleUnderline"/>
          <w:color w:val="000000" w:themeColor="text1"/>
          <w:sz w:val="8"/>
          <w:u w:val="none"/>
        </w:rPr>
        <w:t>.</w:t>
      </w:r>
      <w:r w:rsidRPr="00B50C3A">
        <w:rPr>
          <w:color w:val="000000" w:themeColor="text1"/>
          <w:sz w:val="8"/>
        </w:rPr>
        <w:t xml:space="preserve"> 3 In this context, </w:t>
      </w:r>
      <w:r w:rsidRPr="00B50C3A">
        <w:rPr>
          <w:rStyle w:val="Emphasis"/>
          <w:color w:val="000000" w:themeColor="text1"/>
          <w:highlight w:val="cyan"/>
        </w:rPr>
        <w:t>mastery and subjectivity must be seen as normalized white capabilities</w:t>
      </w:r>
      <w:r w:rsidRPr="00B50C3A">
        <w:rPr>
          <w:rStyle w:val="Emphasis"/>
          <w:color w:val="000000" w:themeColor="text1"/>
          <w:sz w:val="8"/>
          <w:u w:val="none"/>
        </w:rPr>
        <w:t>.</w:t>
      </w:r>
      <w:r w:rsidRPr="00B50C3A">
        <w:rPr>
          <w:color w:val="000000" w:themeColor="text1"/>
          <w:sz w:val="8"/>
        </w:rPr>
        <w:t xml:space="preserve"> Western </w:t>
      </w:r>
      <w:r w:rsidRPr="00B50C3A">
        <w:rPr>
          <w:rStyle w:val="StyleUnderline"/>
          <w:color w:val="000000" w:themeColor="text1"/>
        </w:rPr>
        <w:t>colonial projects were driven by the desire to master geopolitical space</w:t>
      </w:r>
      <w:r w:rsidRPr="00B50C3A">
        <w:rPr>
          <w:color w:val="000000" w:themeColor="text1"/>
          <w:sz w:val="8"/>
        </w:rPr>
        <w:t xml:space="preserve"> through (imperial/colonial/violent) exploration </w:t>
      </w:r>
      <w:r w:rsidRPr="00B50C3A">
        <w:rPr>
          <w:rStyle w:val="StyleUnderline"/>
          <w:color w:val="000000" w:themeColor="text1"/>
        </w:rPr>
        <w:t>and to master the enslaved African body</w:t>
      </w:r>
      <w:r w:rsidRPr="00B50C3A">
        <w:rPr>
          <w:color w:val="000000" w:themeColor="text1"/>
          <w:sz w:val="8"/>
        </w:rPr>
        <w:t xml:space="preserve"> (by way of racescience and plantation organization, for example). The reality of colonialism, </w:t>
      </w:r>
      <w:r w:rsidRPr="00B50C3A">
        <w:rPr>
          <w:rStyle w:val="StyleUnderline"/>
          <w:color w:val="000000" w:themeColor="text1"/>
          <w:highlight w:val="cyan"/>
        </w:rPr>
        <w:t>slavery</w:t>
      </w:r>
      <w:r w:rsidRPr="00B50C3A">
        <w:rPr>
          <w:rStyle w:val="StyleUnderline"/>
          <w:color w:val="000000" w:themeColor="text1"/>
        </w:rPr>
        <w:t xml:space="preserve">, and its relation to mastery and 'full' subjectivity </w:t>
      </w:r>
      <w:r w:rsidRPr="00B50C3A">
        <w:rPr>
          <w:rStyle w:val="StyleUnderline"/>
          <w:color w:val="000000" w:themeColor="text1"/>
          <w:highlight w:val="cyan"/>
        </w:rPr>
        <w:t>reveals an iteration of death foreclosed by Heidegger's discussion</w:t>
      </w:r>
      <w:r w:rsidRPr="00B50C3A">
        <w:rPr>
          <w:color w:val="000000" w:themeColor="text1"/>
          <w:sz w:val="8"/>
        </w:rPr>
        <w:t xml:space="preserve">: </w:t>
      </w:r>
      <w:r w:rsidRPr="00B50C3A">
        <w:rPr>
          <w:rStyle w:val="StyleUnderline"/>
          <w:color w:val="000000" w:themeColor="text1"/>
          <w:highlight w:val="cyan"/>
        </w:rPr>
        <w:t>Death-as-possibility-to-be-killed-socially-and-politically-and-biologically-by-theexperience-of-slavery-and-colonial-violence</w:t>
      </w:r>
      <w:r w:rsidRPr="00B50C3A">
        <w:rPr>
          <w:rStyle w:val="StyleUnderline"/>
          <w:color w:val="000000" w:themeColor="text1"/>
          <w:sz w:val="8"/>
          <w:u w:val="none"/>
        </w:rPr>
        <w:t xml:space="preserve">. </w:t>
      </w:r>
      <w:r w:rsidRPr="00B50C3A">
        <w:rPr>
          <w:color w:val="000000" w:themeColor="text1"/>
          <w:sz w:val="8"/>
        </w:rPr>
        <w:t xml:space="preserve">Can anyone wrap their hands around that? To stay within Heidegger's approach, being white might be seen as a phenomenological experience. </w:t>
      </w:r>
      <w:r w:rsidRPr="00B50C3A">
        <w:rPr>
          <w:rStyle w:val="Emphasis"/>
          <w:color w:val="000000" w:themeColor="text1"/>
        </w:rPr>
        <w:t xml:space="preserve">I have revealed </w:t>
      </w:r>
      <w:r w:rsidRPr="00B50C3A">
        <w:rPr>
          <w:rStyle w:val="Emphasis"/>
          <w:color w:val="000000" w:themeColor="text1"/>
          <w:highlight w:val="cyan"/>
        </w:rPr>
        <w:t>the</w:t>
      </w:r>
      <w:r w:rsidRPr="00B50C3A">
        <w:rPr>
          <w:rStyle w:val="Emphasis"/>
          <w:color w:val="000000" w:themeColor="text1"/>
        </w:rPr>
        <w:t xml:space="preserve"> </w:t>
      </w:r>
      <w:r w:rsidRPr="00B50C3A">
        <w:rPr>
          <w:rStyle w:val="Emphasis"/>
          <w:color w:val="000000" w:themeColor="text1"/>
          <w:highlight w:val="cyan"/>
        </w:rPr>
        <w:t>whiteness of Heidegger's death by situating his concept Being-towards-death alongside pre-Holocaust Western colonial projects</w:t>
      </w:r>
      <w:r w:rsidRPr="00B50C3A">
        <w:rPr>
          <w:color w:val="000000" w:themeColor="text1"/>
          <w:sz w:val="8"/>
        </w:rPr>
        <w:t xml:space="preserve">, and unsettled 'death' in Heideggerian philosophy. </w:t>
      </w:r>
      <w:r w:rsidRPr="00B50C3A">
        <w:rPr>
          <w:rStyle w:val="StyleUnderline"/>
          <w:color w:val="000000" w:themeColor="text1"/>
          <w:highlight w:val="cyan"/>
        </w:rPr>
        <w:t>Through his un/racial grammar of universality, Heidegger forecloses the possibility of a relational death.</w:t>
      </w:r>
      <w:r w:rsidRPr="00B50C3A">
        <w:rPr>
          <w:color w:val="000000" w:themeColor="text1"/>
          <w:sz w:val="8"/>
          <w:highlight w:val="cyan"/>
        </w:rPr>
        <w:t xml:space="preserve"> </w:t>
      </w:r>
      <w:r w:rsidRPr="00B50C3A">
        <w:rPr>
          <w:rStyle w:val="Emphasis"/>
          <w:color w:val="000000" w:themeColor="text1"/>
          <w:highlight w:val="cyan"/>
        </w:rPr>
        <w:t>Heidegger's death becomes incredibly fragile when supplemented by one word: white</w:t>
      </w:r>
      <w:r w:rsidRPr="00B50C3A">
        <w:rPr>
          <w:rStyle w:val="Emphasis"/>
          <w:color w:val="000000" w:themeColor="text1"/>
          <w:sz w:val="8"/>
          <w:u w:val="none"/>
        </w:rPr>
        <w:t xml:space="preserve">. </w:t>
      </w:r>
      <w:r w:rsidRPr="00B50C3A">
        <w:rPr>
          <w:color w:val="000000" w:themeColor="text1"/>
          <w:sz w:val="8"/>
        </w:rPr>
        <w:t xml:space="preserve">Heidegger's (white) death is social, political, historical, and philosophical violence. </w:t>
      </w:r>
      <w:r w:rsidRPr="00B50C3A">
        <w:rPr>
          <w:rStyle w:val="StyleUnderline"/>
          <w:color w:val="000000" w:themeColor="text1"/>
        </w:rPr>
        <w:t>While Heidegger's involvement with the Nazi party may have been convoluted, his whiteness certainly was not.</w:t>
      </w:r>
    </w:p>
    <w:p w14:paraId="47A3C070" w14:textId="77777777" w:rsidR="00C969C5" w:rsidRPr="00B50C3A" w:rsidRDefault="00C969C5" w:rsidP="00C969C5">
      <w:pPr>
        <w:spacing w:line="240" w:lineRule="auto"/>
        <w:rPr>
          <w:color w:val="000000" w:themeColor="text1"/>
        </w:rPr>
      </w:pPr>
    </w:p>
    <w:p w14:paraId="701A73AF" w14:textId="77777777" w:rsidR="00C969C5" w:rsidRPr="00B50C3A" w:rsidRDefault="00C969C5" w:rsidP="00C969C5">
      <w:pPr>
        <w:pStyle w:val="Heading2"/>
        <w:spacing w:line="240" w:lineRule="auto"/>
        <w:rPr>
          <w:color w:val="000000" w:themeColor="text1"/>
        </w:rPr>
      </w:pPr>
      <w:r w:rsidRPr="00B50C3A">
        <w:rPr>
          <w:color w:val="000000" w:themeColor="text1"/>
        </w:rPr>
        <w:t>Ethics</w:t>
      </w:r>
    </w:p>
    <w:p w14:paraId="41D4E919" w14:textId="77777777" w:rsidR="00C969C5" w:rsidRPr="00B50C3A" w:rsidRDefault="00C969C5" w:rsidP="00C969C5">
      <w:pPr>
        <w:pStyle w:val="Heading4"/>
        <w:spacing w:line="240" w:lineRule="auto"/>
        <w:rPr>
          <w:color w:val="000000" w:themeColor="text1"/>
        </w:rPr>
      </w:pPr>
      <w:r w:rsidRPr="00B50C3A">
        <w:rPr>
          <w:color w:val="000000" w:themeColor="text1"/>
        </w:rPr>
        <w:t xml:space="preserve">Pretending that anti-black agents are capable of moral action is abstraction that makes ethics impossible. Traditional ethics is an anti black system that only serves to re-entrench white supremacy. The only approach available to black bodies is an anti-ethical one. </w:t>
      </w:r>
    </w:p>
    <w:p w14:paraId="1FFF4CE9" w14:textId="77777777" w:rsidR="00C969C5" w:rsidRPr="00B50C3A" w:rsidRDefault="00C969C5" w:rsidP="00C969C5">
      <w:pPr>
        <w:spacing w:line="240" w:lineRule="auto"/>
        <w:rPr>
          <w:b/>
          <w:color w:val="000000" w:themeColor="text1"/>
          <w:u w:val="single"/>
        </w:rPr>
      </w:pPr>
      <w:r w:rsidRPr="00B50C3A">
        <w:rPr>
          <w:b/>
          <w:color w:val="000000" w:themeColor="text1"/>
          <w:u w:val="single"/>
        </w:rPr>
        <w:t>Curry</w:t>
      </w:r>
      <w:r w:rsidRPr="00B50C3A">
        <w:rPr>
          <w:rStyle w:val="FootnoteReference"/>
          <w:b/>
          <w:color w:val="000000" w:themeColor="text1"/>
          <w:u w:val="single"/>
        </w:rPr>
        <w:footnoteReference w:id="24"/>
      </w:r>
    </w:p>
    <w:p w14:paraId="20363E8B" w14:textId="77777777" w:rsidR="00C969C5" w:rsidRPr="00B50C3A" w:rsidRDefault="00C969C5" w:rsidP="00C969C5">
      <w:pPr>
        <w:spacing w:line="240" w:lineRule="auto"/>
        <w:contextualSpacing/>
        <w:rPr>
          <w:b/>
          <w:color w:val="000000" w:themeColor="text1"/>
          <w:u w:val="single"/>
        </w:rPr>
      </w:pPr>
      <w:r w:rsidRPr="00B50C3A">
        <w:rPr>
          <w:b/>
          <w:color w:val="000000" w:themeColor="text1"/>
          <w:highlight w:val="cyan"/>
          <w:u w:val="single"/>
        </w:rPr>
        <w:t>Traditional</w:t>
      </w:r>
      <w:r w:rsidRPr="00B50C3A">
        <w:rPr>
          <w:color w:val="000000" w:themeColor="text1"/>
          <w:sz w:val="8"/>
          <w:highlight w:val="cyan"/>
        </w:rPr>
        <w:t>ly</w:t>
      </w:r>
      <w:r w:rsidRPr="00B50C3A">
        <w:rPr>
          <w:color w:val="000000" w:themeColor="text1"/>
          <w:sz w:val="8"/>
        </w:rPr>
        <w:t xml:space="preserve"> we have taken </w:t>
      </w:r>
      <w:r w:rsidRPr="00B50C3A">
        <w:rPr>
          <w:b/>
          <w:color w:val="000000" w:themeColor="text1"/>
          <w:highlight w:val="cyan"/>
          <w:u w:val="single"/>
        </w:rPr>
        <w:t>ethics</w:t>
      </w:r>
      <w:r w:rsidRPr="00B50C3A">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B50C3A">
        <w:rPr>
          <w:b/>
          <w:color w:val="000000" w:themeColor="text1"/>
          <w:highlight w:val="cyan"/>
          <w:u w:val="single"/>
        </w:rPr>
        <w:t>is</w:t>
      </w:r>
      <w:r w:rsidRPr="00B50C3A">
        <w:rPr>
          <w:color w:val="000000" w:themeColor="text1"/>
          <w:sz w:val="8"/>
        </w:rPr>
        <w:t xml:space="preserve"> however </w:t>
      </w:r>
      <w:r w:rsidRPr="00B50C3A">
        <w:rPr>
          <w:b/>
          <w:color w:val="000000" w:themeColor="text1"/>
          <w:highlight w:val="cyan"/>
          <w:u w:val="single"/>
        </w:rPr>
        <w:t>at</w:t>
      </w:r>
      <w:r w:rsidRPr="00B50C3A">
        <w:rPr>
          <w:b/>
          <w:color w:val="000000" w:themeColor="text1"/>
          <w:u w:val="single"/>
        </w:rPr>
        <w:t xml:space="preserve"> </w:t>
      </w:r>
      <w:r w:rsidRPr="00B50C3A">
        <w:rPr>
          <w:b/>
          <w:color w:val="000000" w:themeColor="text1"/>
          <w:highlight w:val="cyan"/>
          <w:u w:val="single"/>
        </w:rPr>
        <w:t>odds</w:t>
      </w:r>
      <w:r w:rsidRPr="00B50C3A">
        <w:rPr>
          <w:b/>
          <w:color w:val="000000" w:themeColor="text1"/>
          <w:u w:val="single"/>
        </w:rPr>
        <w:t xml:space="preserve"> </w:t>
      </w:r>
      <w:r w:rsidRPr="00B50C3A">
        <w:rPr>
          <w:b/>
          <w:color w:val="000000" w:themeColor="text1"/>
          <w:highlight w:val="cyan"/>
          <w:u w:val="single"/>
        </w:rPr>
        <w:t>with</w:t>
      </w:r>
      <w:r w:rsidRPr="00B50C3A">
        <w:rPr>
          <w:b/>
          <w:color w:val="000000" w:themeColor="text1"/>
          <w:u w:val="single"/>
        </w:rPr>
        <w:t xml:space="preserve"> the </w:t>
      </w:r>
      <w:r w:rsidRPr="00B50C3A">
        <w:rPr>
          <w:b/>
          <w:color w:val="000000" w:themeColor="text1"/>
          <w:highlight w:val="cyan"/>
          <w:u w:val="single"/>
        </w:rPr>
        <w:t>empirical reality</w:t>
      </w:r>
      <w:r w:rsidRPr="00B50C3A">
        <w:rPr>
          <w:b/>
          <w:color w:val="000000" w:themeColor="text1"/>
          <w:u w:val="single"/>
        </w:rPr>
        <w:t xml:space="preserve"> the ethical deliberation must concern itself with. </w:t>
      </w:r>
      <w:r w:rsidRPr="00B50C3A">
        <w:rPr>
          <w:b/>
          <w:color w:val="000000" w:themeColor="text1"/>
          <w:highlight w:val="cyan"/>
          <w:u w:val="single"/>
        </w:rPr>
        <w:t>To argue</w:t>
      </w:r>
      <w:r w:rsidRPr="00B50C3A">
        <w:rPr>
          <w:color w:val="000000" w:themeColor="text1"/>
          <w:sz w:val="8"/>
        </w:rPr>
        <w:t xml:space="preserve">, as is often done, </w:t>
      </w:r>
      <w:r w:rsidRPr="00B50C3A">
        <w:rPr>
          <w:b/>
          <w:color w:val="000000" w:themeColor="text1"/>
          <w:highlight w:val="cyan"/>
          <w:u w:val="single"/>
        </w:rPr>
        <w:t>that the government</w:t>
      </w:r>
      <w:r w:rsidRPr="00B50C3A">
        <w:rPr>
          <w:b/>
          <w:color w:val="000000" w:themeColor="text1"/>
          <w:u w:val="single"/>
        </w:rPr>
        <w:t xml:space="preserve">, its citizens, </w:t>
      </w:r>
      <w:r w:rsidRPr="00B50C3A">
        <w:rPr>
          <w:b/>
          <w:color w:val="000000" w:themeColor="text1"/>
          <w:highlight w:val="cyan"/>
          <w:u w:val="single"/>
        </w:rPr>
        <w:t>or white people should act justly</w:t>
      </w:r>
      <w:r w:rsidRPr="00B50C3A">
        <w:rPr>
          <w:b/>
          <w:color w:val="000000" w:themeColor="text1"/>
          <w:u w:val="single"/>
        </w:rPr>
        <w:t xml:space="preserve">, </w:t>
      </w:r>
      <w:r w:rsidRPr="00B50C3A">
        <w:rPr>
          <w:b/>
          <w:color w:val="000000" w:themeColor="text1"/>
          <w:highlight w:val="cyan"/>
          <w:u w:val="single"/>
        </w:rPr>
        <w:t>assumes that the possibility of how they could act defines their moral disposition</w:t>
      </w:r>
      <w:r w:rsidRPr="00B50C3A">
        <w:rPr>
          <w:b/>
          <w:color w:val="000000" w:themeColor="text1"/>
          <w:u w:val="single"/>
        </w:rPr>
        <w:t>.</w:t>
      </w:r>
      <w:r w:rsidRPr="00B50C3A">
        <w:rPr>
          <w:color w:val="000000" w:themeColor="text1"/>
          <w:sz w:val="8"/>
        </w:rPr>
        <w:t xml:space="preserve"> If a white person could possibly not be racist, it does not mean that the possibility of not being racist, can be taken to mean that they are not racist. In</w:t>
      </w:r>
      <w:r w:rsidRPr="00B50C3A">
        <w:rPr>
          <w:b/>
          <w:color w:val="000000" w:themeColor="text1"/>
          <w:sz w:val="8"/>
        </w:rPr>
        <w:t xml:space="preserve"> </w:t>
      </w:r>
      <w:r w:rsidRPr="00B50C3A">
        <w:rPr>
          <w:b/>
          <w:color w:val="000000" w:themeColor="text1"/>
          <w:highlight w:val="cyan"/>
          <w:u w:val="single"/>
        </w:rPr>
        <w:t>ethical deliberations</w:t>
      </w:r>
      <w:r w:rsidRPr="00B50C3A">
        <w:rPr>
          <w:color w:val="000000" w:themeColor="text1"/>
          <w:sz w:val="8"/>
        </w:rPr>
        <w:t xml:space="preserve"> dealing with the problem of racism, it is common practice to </w:t>
      </w:r>
      <w:r w:rsidRPr="00B50C3A">
        <w:rPr>
          <w:b/>
          <w:color w:val="000000" w:themeColor="text1"/>
          <w:highlight w:val="cyan"/>
          <w:u w:val="single"/>
        </w:rPr>
        <w:t>attribute to historically racist institutions</w:t>
      </w:r>
      <w:r w:rsidRPr="00B50C3A">
        <w:rPr>
          <w:b/>
          <w:color w:val="000000" w:themeColor="text1"/>
          <w:u w:val="single"/>
        </w:rPr>
        <w:t xml:space="preserve">, and individuals </w:t>
      </w:r>
      <w:r w:rsidRPr="00B50C3A">
        <w:rPr>
          <w:b/>
          <w:color w:val="000000" w:themeColor="text1"/>
          <w:highlight w:val="cyan"/>
          <w:u w:val="single"/>
        </w:rPr>
        <w:t>universal moral qualities</w:t>
      </w:r>
      <w:r w:rsidRPr="00B50C3A">
        <w:rPr>
          <w:b/>
          <w:color w:val="000000" w:themeColor="text1"/>
          <w:u w:val="single"/>
        </w:rPr>
        <w:t xml:space="preserve"> that have yet to be demonstrated.</w:t>
      </w:r>
      <w:r w:rsidRPr="00B50C3A">
        <w:rPr>
          <w:color w:val="000000" w:themeColor="text1"/>
          <w:sz w:val="8"/>
        </w:rPr>
        <w:t xml:space="preserve"> </w:t>
      </w:r>
      <w:r w:rsidRPr="00B50C3A">
        <w:rPr>
          <w:b/>
          <w:color w:val="000000" w:themeColor="text1"/>
          <w:highlight w:val="cyan"/>
          <w:u w:val="single"/>
        </w:rPr>
        <w:t xml:space="preserve">This abstraction </w:t>
      </w:r>
      <w:r w:rsidRPr="00B50C3A">
        <w:rPr>
          <w:b/>
          <w:color w:val="000000" w:themeColor="text1"/>
          <w:u w:val="single"/>
        </w:rPr>
        <w:t xml:space="preserve">from reality is what </w:t>
      </w:r>
      <w:r w:rsidRPr="00B50C3A">
        <w:rPr>
          <w:b/>
          <w:color w:val="000000" w:themeColor="text1"/>
          <w:highlight w:val="cyan"/>
          <w:u w:val="single"/>
        </w:rPr>
        <w:t>frames</w:t>
      </w:r>
      <w:r w:rsidRPr="00B50C3A">
        <w:rPr>
          <w:b/>
          <w:color w:val="000000" w:themeColor="text1"/>
          <w:u w:val="single"/>
        </w:rPr>
        <w:t xml:space="preserve"> </w:t>
      </w:r>
      <w:r w:rsidRPr="00B50C3A">
        <w:rPr>
          <w:b/>
          <w:color w:val="000000" w:themeColor="text1"/>
          <w:highlight w:val="cyan"/>
          <w:u w:val="single"/>
        </w:rPr>
        <w:t>our ethical norms and allows us to maintain</w:t>
      </w:r>
      <w:r w:rsidRPr="00B50C3A">
        <w:rPr>
          <w:b/>
          <w:color w:val="000000" w:themeColor="text1"/>
          <w:u w:val="single"/>
        </w:rPr>
        <w:t xml:space="preserve">, despite history or evidence, </w:t>
      </w:r>
      <w:r w:rsidRPr="00B50C3A">
        <w:rPr>
          <w:b/>
          <w:color w:val="000000" w:themeColor="text1"/>
          <w:highlight w:val="cyan"/>
          <w:u w:val="single"/>
        </w:rPr>
        <w:t>that racist entities will act justly given the choice</w:t>
      </w:r>
      <w:r w:rsidRPr="00B50C3A">
        <w:rPr>
          <w:b/>
          <w:color w:val="000000" w:themeColor="text1"/>
          <w:u w:val="single"/>
        </w:rPr>
        <w:t xml:space="preserve">. Under such complexities, </w:t>
      </w:r>
      <w:r w:rsidRPr="00B50C3A">
        <w:rPr>
          <w:b/>
          <w:color w:val="000000" w:themeColor="text1"/>
          <w:highlight w:val="cyan"/>
          <w:u w:val="single"/>
        </w:rPr>
        <w:t>the only ethical deliberation</w:t>
      </w:r>
      <w:r w:rsidRPr="00B50C3A">
        <w:rPr>
          <w:b/>
          <w:color w:val="000000" w:themeColor="text1"/>
          <w:u w:val="single"/>
        </w:rPr>
        <w:t xml:space="preserve"> concerning racism </w:t>
      </w:r>
      <w:r w:rsidRPr="00B50C3A">
        <w:rPr>
          <w:b/>
          <w:color w:val="000000" w:themeColor="text1"/>
          <w:highlight w:val="cyan"/>
          <w:u w:val="single"/>
        </w:rPr>
        <w:t>must be anti-ethical</w:t>
      </w:r>
      <w:r w:rsidRPr="00B50C3A">
        <w:rPr>
          <w:color w:val="000000" w:themeColor="text1"/>
          <w:sz w:val="8"/>
        </w:rPr>
        <w:t>, or a judgment</w:t>
      </w:r>
      <w:r w:rsidRPr="00B50C3A">
        <w:rPr>
          <w:b/>
          <w:color w:val="000000" w:themeColor="text1"/>
          <w:sz w:val="8"/>
        </w:rPr>
        <w:t xml:space="preserve"> </w:t>
      </w:r>
      <w:r w:rsidRPr="00B50C3A">
        <w:rPr>
          <w:b/>
          <w:color w:val="000000" w:themeColor="text1"/>
          <w:highlight w:val="cyan"/>
          <w:u w:val="single"/>
        </w:rPr>
        <w:t>refusing to write morality onto immoral entities</w:t>
      </w:r>
      <w:r w:rsidRPr="00B50C3A">
        <w:rPr>
          <w:b/>
          <w:color w:val="000000" w:themeColor="text1"/>
          <w:u w:val="single"/>
        </w:rPr>
        <w:t>.</w:t>
      </w:r>
      <w:r w:rsidRPr="00B50C3A">
        <w:rPr>
          <w:color w:val="000000" w:themeColor="text1"/>
          <w:sz w:val="8"/>
        </w:rPr>
        <w:t xml:space="preserve"> In the post-structuralist era, post-colonial thinking about racism specifically, and difference/otherness generally, has given a peculiar ameliorative function to </w:t>
      </w:r>
      <w:r w:rsidRPr="00B50C3A">
        <w:rPr>
          <w:b/>
          <w:color w:val="000000" w:themeColor="text1"/>
          <w:u w:val="single"/>
        </w:rPr>
        <w:t>discourse</w:t>
      </w:r>
      <w:r w:rsidRPr="00B50C3A">
        <w:rPr>
          <w:color w:val="000000" w:themeColor="text1"/>
          <w:u w:val="single"/>
        </w:rPr>
        <w:t xml:space="preserve"> </w:t>
      </w:r>
      <w:r w:rsidRPr="00B50C3A">
        <w:rPr>
          <w:b/>
          <w:color w:val="000000" w:themeColor="text1"/>
          <w:u w:val="single"/>
        </w:rPr>
        <w:t>and the performance of “other-ed”</w:t>
      </w:r>
      <w:r w:rsidRPr="00B50C3A">
        <w:rPr>
          <w:b/>
          <w:color w:val="000000" w:themeColor="text1"/>
        </w:rPr>
        <w:t xml:space="preserve"> </w:t>
      </w:r>
      <w:r w:rsidRPr="00B50C3A">
        <w:rPr>
          <w:color w:val="000000" w:themeColor="text1"/>
          <w:sz w:val="8"/>
        </w:rPr>
        <w:t xml:space="preserve">identities. </w:t>
      </w:r>
      <w:r w:rsidRPr="00B50C3A">
        <w:rPr>
          <w:b/>
          <w:color w:val="000000" w:themeColor="text1"/>
          <w:u w:val="single"/>
        </w:rPr>
        <w:t>In</w:t>
      </w:r>
      <w:r w:rsidRPr="00B50C3A">
        <w:rPr>
          <w:color w:val="000000" w:themeColor="text1"/>
          <w:sz w:val="8"/>
        </w:rPr>
        <w:t xml:space="preserve"> </w:t>
      </w:r>
      <w:r w:rsidRPr="00B50C3A">
        <w:rPr>
          <w:b/>
          <w:color w:val="000000" w:themeColor="text1"/>
          <w:u w:val="single"/>
        </w:rPr>
        <w:t xml:space="preserve">this era, </w:t>
      </w:r>
      <w:r w:rsidRPr="00B50C3A">
        <w:rPr>
          <w:b/>
          <w:color w:val="000000" w:themeColor="text1"/>
          <w:highlight w:val="cyan"/>
          <w:u w:val="single"/>
        </w:rPr>
        <w:t xml:space="preserve">the </w:t>
      </w:r>
      <w:r w:rsidRPr="00B50C3A">
        <w:rPr>
          <w:b/>
          <w:color w:val="000000" w:themeColor="text1"/>
          <w:u w:val="single"/>
        </w:rPr>
        <w:t xml:space="preserve">dominant </w:t>
      </w:r>
      <w:r w:rsidRPr="00B50C3A">
        <w:rPr>
          <w:b/>
          <w:color w:val="000000" w:themeColor="text1"/>
          <w:highlight w:val="cyan"/>
          <w:u w:val="single"/>
        </w:rPr>
        <w:t xml:space="preserve">illusion is that discourse </w:t>
      </w:r>
      <w:r w:rsidRPr="00B50C3A">
        <w:rPr>
          <w:b/>
          <w:color w:val="000000" w:themeColor="text1"/>
          <w:u w:val="single"/>
        </w:rPr>
        <w:t>itself</w:t>
      </w:r>
      <w:r w:rsidRPr="00B50C3A">
        <w:rPr>
          <w:color w:val="000000" w:themeColor="text1"/>
          <w:sz w:val="8"/>
        </w:rPr>
        <w:t xml:space="preserve"> , an act </w:t>
      </w:r>
      <w:r w:rsidRPr="00B50C3A">
        <w:rPr>
          <w:b/>
          <w:color w:val="000000" w:themeColor="text1"/>
          <w:highlight w:val="cyan"/>
          <w:u w:val="single"/>
        </w:rPr>
        <w:t>that requires</w:t>
      </w:r>
      <w:r w:rsidRPr="00B50C3A">
        <w:rPr>
          <w:color w:val="000000" w:themeColor="text1"/>
          <w:sz w:val="8"/>
        </w:rPr>
        <w:t xml:space="preserve"> as its basis the </w:t>
      </w:r>
      <w:r w:rsidRPr="00B50C3A">
        <w:rPr>
          <w:b/>
          <w:color w:val="000000" w:themeColor="text1"/>
          <w:highlight w:val="cyan"/>
          <w:u w:val="single"/>
        </w:rPr>
        <w:t>recognition</w:t>
      </w:r>
      <w:r w:rsidRPr="00B50C3A">
        <w:rPr>
          <w:color w:val="000000" w:themeColor="text1"/>
          <w:sz w:val="8"/>
        </w:rPr>
        <w:t xml:space="preserve"> of the </w:t>
      </w:r>
      <w:r w:rsidRPr="00B50C3A">
        <w:rPr>
          <w:b/>
          <w:color w:val="000000" w:themeColor="text1"/>
          <w:highlight w:val="cyan"/>
          <w:u w:val="single"/>
        </w:rPr>
        <w:t xml:space="preserve">“other” as “similar,” is </w:t>
      </w:r>
      <w:r w:rsidRPr="00B50C3A">
        <w:rPr>
          <w:b/>
          <w:color w:val="000000" w:themeColor="text1"/>
          <w:u w:val="single"/>
        </w:rPr>
        <w:t xml:space="preserve">socially </w:t>
      </w:r>
      <w:r w:rsidRPr="00B50C3A">
        <w:rPr>
          <w:b/>
          <w:color w:val="000000" w:themeColor="text1"/>
          <w:highlight w:val="cyan"/>
          <w:u w:val="single"/>
        </w:rPr>
        <w:t>transformative</w:t>
      </w:r>
      <w:r w:rsidRPr="00B50C3A">
        <w:rPr>
          <w:color w:val="000000" w:themeColor="text1"/>
          <w:sz w:val="8"/>
        </w:rPr>
        <w:t xml:space="preserve">—not only with </w:t>
      </w:r>
      <w:r w:rsidRPr="00B50C3A">
        <w:rPr>
          <w:b/>
          <w:color w:val="000000" w:themeColor="text1"/>
          <w:highlight w:val="cyan"/>
          <w:u w:val="single"/>
        </w:rPr>
        <w:t>regard to how the white subject assimilates</w:t>
      </w:r>
      <w:r w:rsidRPr="00B50C3A">
        <w:rPr>
          <w:color w:val="000000" w:themeColor="text1"/>
          <w:sz w:val="8"/>
        </w:rPr>
        <w:t xml:space="preserve"> </w:t>
      </w:r>
      <w:r w:rsidRPr="00B50C3A">
        <w:rPr>
          <w:b/>
          <w:color w:val="000000" w:themeColor="text1"/>
          <w:highlight w:val="cyan"/>
          <w:u w:val="single"/>
        </w:rPr>
        <w:t>the</w:t>
      </w:r>
      <w:r w:rsidRPr="00B50C3A">
        <w:rPr>
          <w:color w:val="000000" w:themeColor="text1"/>
          <w:sz w:val="8"/>
        </w:rPr>
        <w:t xml:space="preserve"> similitude of the “</w:t>
      </w:r>
      <w:r w:rsidRPr="00B50C3A">
        <w:rPr>
          <w:b/>
          <w:color w:val="000000" w:themeColor="text1"/>
          <w:highlight w:val="cyan"/>
          <w:u w:val="single"/>
        </w:rPr>
        <w:t>other</w:t>
      </w:r>
      <w:r w:rsidRPr="00B50C3A">
        <w:rPr>
          <w:color w:val="000000" w:themeColor="text1"/>
          <w:sz w:val="8"/>
        </w:rPr>
        <w:t xml:space="preserve">-ed,” but as an actual  activity gauged by the recognition by one white person or by a group of white people in any given scenario, is uncritically accepted and encouraged  as anti-racist politics.. In actuality </w:t>
      </w:r>
      <w:r w:rsidRPr="00B50C3A">
        <w:rPr>
          <w:b/>
          <w:color w:val="000000" w:themeColor="text1"/>
          <w:highlight w:val="cyan"/>
          <w:u w:val="single"/>
        </w:rPr>
        <w:t>such discourse</w:t>
      </w:r>
      <w:r w:rsidRPr="00B50C3A">
        <w:rPr>
          <w:b/>
          <w:color w:val="000000" w:themeColor="text1"/>
          <w:sz w:val="8"/>
        </w:rPr>
        <w:t xml:space="preserve"> </w:t>
      </w:r>
      <w:r w:rsidRPr="00B50C3A">
        <w:rPr>
          <w:color w:val="000000" w:themeColor="text1"/>
          <w:sz w:val="8"/>
        </w:rPr>
        <w:t xml:space="preserve">appeals, which </w:t>
      </w:r>
      <w:r w:rsidRPr="00B50C3A">
        <w:rPr>
          <w:b/>
          <w:color w:val="000000" w:themeColor="text1"/>
          <w:highlight w:val="cyan"/>
          <w:u w:val="single"/>
        </w:rPr>
        <w:t>necessitate</w:t>
      </w:r>
      <w:r w:rsidRPr="00B50C3A">
        <w:rPr>
          <w:color w:val="000000" w:themeColor="text1"/>
          <w:sz w:val="8"/>
        </w:rPr>
        <w:t xml:space="preserve">—become </w:t>
      </w:r>
      <w:r w:rsidRPr="00B50C3A">
        <w:rPr>
          <w:b/>
          <w:color w:val="000000" w:themeColor="text1"/>
          <w:highlight w:val="cyan"/>
          <w:u w:val="single"/>
        </w:rPr>
        <w:t>dependent on—(white) recognition</w:t>
      </w:r>
      <w:r w:rsidRPr="00B50C3A">
        <w:rPr>
          <w:color w:val="000000" w:themeColor="text1"/>
          <w:sz w:val="8"/>
        </w:rPr>
        <w:t xml:space="preserve">, function very much like the racial stereotype, in that the concept of the </w:t>
      </w:r>
      <w:r w:rsidRPr="00B50C3A">
        <w:rPr>
          <w:b/>
          <w:color w:val="000000" w:themeColor="text1"/>
          <w:highlight w:val="cyan"/>
          <w:u w:val="single"/>
        </w:rPr>
        <w:t>Black</w:t>
      </w:r>
      <w:r w:rsidRPr="00B50C3A">
        <w:rPr>
          <w:color w:val="000000" w:themeColor="text1"/>
          <w:sz w:val="8"/>
        </w:rPr>
        <w:t xml:space="preserve"> body being the </w:t>
      </w:r>
      <w:r w:rsidRPr="00B50C3A">
        <w:rPr>
          <w:b/>
          <w:color w:val="000000" w:themeColor="text1"/>
          <w:highlight w:val="cyan"/>
          <w:u w:val="single"/>
        </w:rPr>
        <w:t>expression</w:t>
      </w:r>
      <w:r w:rsidRPr="00B50C3A">
        <w:rPr>
          <w:color w:val="000000" w:themeColor="text1"/>
          <w:u w:val="single"/>
        </w:rPr>
        <w:t xml:space="preserve"> </w:t>
      </w:r>
      <w:r w:rsidRPr="00B50C3A">
        <w:rPr>
          <w:b/>
          <w:color w:val="000000" w:themeColor="text1"/>
          <w:u w:val="single"/>
        </w:rPr>
        <w:t>and</w:t>
      </w:r>
      <w:r w:rsidRPr="00B50C3A">
        <w:rPr>
          <w:color w:val="000000" w:themeColor="text1"/>
          <w:u w:val="single"/>
        </w:rPr>
        <w:t xml:space="preserve"> </w:t>
      </w:r>
      <w:r w:rsidRPr="00B50C3A">
        <w:rPr>
          <w:b/>
          <w:color w:val="000000" w:themeColor="text1"/>
          <w:u w:val="single"/>
        </w:rPr>
        <w:t>source of</w:t>
      </w:r>
      <w:r w:rsidRPr="00B50C3A">
        <w:rPr>
          <w:color w:val="000000" w:themeColor="text1"/>
          <w:sz w:val="8"/>
        </w:rPr>
        <w:t xml:space="preserve"> experience and </w:t>
      </w:r>
      <w:r w:rsidRPr="00B50C3A">
        <w:rPr>
          <w:b/>
          <w:color w:val="000000" w:themeColor="text1"/>
          <w:u w:val="single"/>
        </w:rPr>
        <w:t>phenomena</w:t>
      </w:r>
      <w:r w:rsidRPr="00B50C3A">
        <w:rPr>
          <w:color w:val="000000" w:themeColor="text1"/>
          <w:sz w:val="8"/>
        </w:rPr>
        <w:t xml:space="preserve"> (existential-phenomenological-theorization)  </w:t>
      </w:r>
      <w:r w:rsidRPr="00B50C3A">
        <w:rPr>
          <w:b/>
          <w:color w:val="000000" w:themeColor="text1"/>
          <w:highlight w:val="cyan"/>
          <w:u w:val="single"/>
        </w:rPr>
        <w:t>is incarcerated by the conceptualization created the discursive catalyst yearning to be perceived by the white thing seeing the Black</w:t>
      </w:r>
      <w:r w:rsidRPr="00B50C3A">
        <w:rPr>
          <w:color w:val="000000" w:themeColor="text1"/>
          <w:sz w:val="8"/>
        </w:rPr>
        <w:t xml:space="preserve">. </w:t>
      </w:r>
      <w:r w:rsidRPr="00B50C3A">
        <w:rPr>
          <w:b/>
          <w:color w:val="000000" w:themeColor="text1"/>
          <w:highlight w:val="cyan"/>
          <w:u w:val="single"/>
        </w:rPr>
        <w:t>Such appeals lend potentiality-hope-faith to</w:t>
      </w:r>
      <w:r w:rsidRPr="00B50C3A">
        <w:rPr>
          <w:color w:val="000000" w:themeColor="text1"/>
          <w:sz w:val="8"/>
        </w:rPr>
        <w:t xml:space="preserve"> the already present/demonstrated ignorance-racism-interest of the </w:t>
      </w:r>
      <w:r w:rsidRPr="00B50C3A">
        <w:rPr>
          <w:b/>
          <w:color w:val="000000" w:themeColor="text1"/>
          <w:highlight w:val="cyan"/>
          <w:u w:val="single"/>
        </w:rPr>
        <w:t>white</w:t>
      </w:r>
      <w:r w:rsidRPr="00B50C3A">
        <w:rPr>
          <w:color w:val="000000" w:themeColor="text1"/>
          <w:sz w:val="8"/>
        </w:rPr>
        <w:t xml:space="preserve"> individual, who in large part expresses the historical tone/epistemology of their racial group’s interest.  </w:t>
      </w:r>
      <w:r w:rsidRPr="00B50C3A">
        <w:rPr>
          <w:b/>
          <w:color w:val="000000" w:themeColor="text1"/>
          <w:highlight w:val="cyan"/>
          <w:u w:val="single"/>
        </w:rPr>
        <w:t xml:space="preserve">When morality is defined, not by the empirical acts that demonstrate immorality, but </w:t>
      </w:r>
      <w:r w:rsidRPr="00E97401">
        <w:rPr>
          <w:b/>
          <w:color w:val="000000" w:themeColor="text1"/>
          <w:u w:val="single"/>
        </w:rPr>
        <w:t xml:space="preserve">the </w:t>
      </w:r>
      <w:r w:rsidRPr="00B50C3A">
        <w:rPr>
          <w:b/>
          <w:color w:val="000000" w:themeColor="text1"/>
          <w:highlight w:val="cyan"/>
          <w:u w:val="single"/>
        </w:rPr>
        <w:t xml:space="preserve">racial character </w:t>
      </w:r>
      <w:r w:rsidRPr="00E97401">
        <w:rPr>
          <w:b/>
          <w:color w:val="000000" w:themeColor="text1"/>
          <w:u w:val="single"/>
        </w:rPr>
        <w:t>of those in question</w:t>
      </w:r>
      <w:r w:rsidRPr="00B50C3A">
        <w:rPr>
          <w:b/>
          <w:color w:val="000000" w:themeColor="text1"/>
          <w:highlight w:val="cyan"/>
          <w:u w:val="single"/>
        </w:rPr>
        <w:t>, our ethics become nothing more than the apologetics of our tyrannical epoch.</w:t>
      </w:r>
    </w:p>
    <w:p w14:paraId="5C0A214D" w14:textId="77777777" w:rsidR="00C969C5" w:rsidRPr="00B50C3A" w:rsidRDefault="00C969C5" w:rsidP="00C969C5">
      <w:pPr>
        <w:spacing w:line="240" w:lineRule="auto"/>
        <w:rPr>
          <w:color w:val="000000" w:themeColor="text1"/>
          <w:sz w:val="8"/>
        </w:rPr>
      </w:pPr>
    </w:p>
    <w:p w14:paraId="0BAC79C4" w14:textId="77777777" w:rsidR="00C969C5" w:rsidRPr="00B50C3A" w:rsidRDefault="00C969C5" w:rsidP="00C969C5">
      <w:pPr>
        <w:pStyle w:val="Heading4"/>
        <w:spacing w:line="240" w:lineRule="auto"/>
        <w:rPr>
          <w:rFonts w:cs="Times New Roman"/>
          <w:color w:val="000000" w:themeColor="text1"/>
          <w:lang w:eastAsia="ar-SA"/>
        </w:rPr>
      </w:pPr>
      <w:r w:rsidRPr="00B50C3A">
        <w:rPr>
          <w:rFonts w:cs="Times New Roman"/>
          <w:color w:val="000000" w:themeColor="text1"/>
          <w:lang w:eastAsia="ar-SA"/>
        </w:rPr>
        <w:t xml:space="preserve">Putting ethical theories on a pedestal serves only to abstract morality away from oppression and get out of the discussion. </w:t>
      </w:r>
    </w:p>
    <w:p w14:paraId="72C8122B" w14:textId="77777777" w:rsidR="00C969C5" w:rsidRPr="00B50C3A" w:rsidRDefault="00C969C5" w:rsidP="00C969C5">
      <w:pPr>
        <w:spacing w:line="240" w:lineRule="auto"/>
        <w:jc w:val="both"/>
        <w:rPr>
          <w:rFonts w:eastAsia="MS Mincho"/>
          <w:color w:val="000000" w:themeColor="text1"/>
          <w:lang w:eastAsia="ar-SA"/>
        </w:rPr>
      </w:pPr>
      <w:r w:rsidRPr="00B50C3A">
        <w:rPr>
          <w:rFonts w:eastAsia="MS Mincho"/>
          <w:b/>
          <w:color w:val="000000" w:themeColor="text1"/>
          <w:u w:val="single"/>
          <w:lang w:eastAsia="ar-SA"/>
        </w:rPr>
        <w:t>Matsuda 89</w:t>
      </w:r>
      <w:r w:rsidRPr="00B50C3A">
        <w:rPr>
          <w:rFonts w:eastAsia="MS Mincho"/>
          <w:color w:val="000000" w:themeColor="text1"/>
          <w:lang w:eastAsia="ar-SA"/>
        </w:rPr>
        <w:t xml:space="preserve"> </w:t>
      </w:r>
      <w:r w:rsidRPr="00B50C3A">
        <w:rPr>
          <w:rStyle w:val="FootnoteReference"/>
          <w:rFonts w:eastAsia="MS Mincho"/>
          <w:color w:val="000000" w:themeColor="text1"/>
          <w:lang w:eastAsia="ar-SA"/>
        </w:rPr>
        <w:footnoteReference w:id="25"/>
      </w:r>
    </w:p>
    <w:p w14:paraId="006DDDC8" w14:textId="77777777" w:rsidR="00C969C5" w:rsidRPr="00B50C3A" w:rsidRDefault="00C969C5" w:rsidP="00C969C5">
      <w:pPr>
        <w:spacing w:line="240" w:lineRule="auto"/>
        <w:jc w:val="both"/>
        <w:rPr>
          <w:rFonts w:eastAsia="BatangChe"/>
          <w:b/>
          <w:color w:val="000000" w:themeColor="text1"/>
          <w:u w:val="single"/>
          <w:lang w:eastAsia="ar-SA"/>
        </w:rPr>
      </w:pPr>
      <w:r w:rsidRPr="00B50C3A">
        <w:rPr>
          <w:rFonts w:eastAsia="BatangChe"/>
          <w:color w:val="000000" w:themeColor="text1"/>
          <w:sz w:val="8"/>
          <w:lang w:eastAsia="ar-SA"/>
        </w:rPr>
        <w:t xml:space="preserve">The multiple consciousness I urge lawyers to attain is not a random ability to see all points of </w:t>
      </w:r>
      <w:r w:rsidRPr="00B50C3A">
        <w:rPr>
          <w:rFonts w:eastAsia="BatangChe"/>
          <w:b/>
          <w:color w:val="000000" w:themeColor="text1"/>
          <w:u w:val="single"/>
          <w:lang w:eastAsia="ar-SA"/>
        </w:rPr>
        <w:t>view</w:t>
      </w:r>
      <w:r w:rsidRPr="00B50C3A">
        <w:rPr>
          <w:rFonts w:eastAsia="BatangChe"/>
          <w:color w:val="000000" w:themeColor="text1"/>
          <w:sz w:val="8"/>
          <w:lang w:eastAsia="ar-SA"/>
        </w:rPr>
        <w:t xml:space="preserve">, but a deliberate choice to see </w:t>
      </w:r>
      <w:r w:rsidRPr="00B50C3A">
        <w:rPr>
          <w:rFonts w:eastAsia="BatangChe"/>
          <w:b/>
          <w:color w:val="000000" w:themeColor="text1"/>
          <w:u w:val="single"/>
          <w:lang w:eastAsia="ar-SA"/>
        </w:rPr>
        <w:t>the world from the standpoint of the oppressed</w:t>
      </w:r>
      <w:r w:rsidRPr="00B50C3A">
        <w:rPr>
          <w:rFonts w:eastAsia="BatangChe"/>
          <w:color w:val="000000" w:themeColor="text1"/>
          <w:sz w:val="8"/>
          <w:lang w:eastAsia="ar-SA"/>
        </w:rPr>
        <w:t xml:space="preserve">. That world is ac- cessible to all of us. We should know it in its con- crete particulars. We should know of our sister carrying buckets of water up five flights of stairs in a welfare hotel, our sister trembling at 3 a.m. in a shelter for battered women, our sisters holding bloodied children in their arms in Cape Town, on the West Bank, and in Nicaragua. The jurisprudence of outsiders teaches that these details and the emotions they evoke are relevant and important as we set out on the road to justice. These details are accessible to all of us, of all genders and colors. We can choose to know the lives of others by reading, studying, listening, and ventur- ing into different places. For lawyers, our pro bono work may be the most effective means of ac- quiring a broader consciousness of oppression. ¶ </w:t>
      </w:r>
      <w:r w:rsidRPr="00B50C3A">
        <w:rPr>
          <w:rFonts w:eastAsia="BatangChe"/>
          <w:b/>
          <w:color w:val="000000" w:themeColor="text1"/>
          <w:highlight w:val="cyan"/>
          <w:u w:val="single"/>
          <w:lang w:eastAsia="ar-SA"/>
        </w:rPr>
        <w:t>Abstraction</w:t>
      </w:r>
      <w:r w:rsidRPr="00B50C3A">
        <w:rPr>
          <w:rFonts w:eastAsia="BatangChe"/>
          <w:b/>
          <w:color w:val="000000" w:themeColor="text1"/>
          <w:u w:val="single"/>
          <w:lang w:eastAsia="ar-SA"/>
        </w:rPr>
        <w:t xml:space="preserve"> and detachment </w:t>
      </w:r>
      <w:r w:rsidRPr="00B50C3A">
        <w:rPr>
          <w:rFonts w:eastAsia="BatangChe"/>
          <w:b/>
          <w:color w:val="000000" w:themeColor="text1"/>
          <w:highlight w:val="cyan"/>
          <w:u w:val="single"/>
          <w:lang w:eastAsia="ar-SA"/>
        </w:rPr>
        <w:t>are ways out of the discomfort of</w:t>
      </w:r>
      <w:r w:rsidRPr="00B50C3A">
        <w:rPr>
          <w:rFonts w:eastAsia="BatangChe"/>
          <w:b/>
          <w:color w:val="000000" w:themeColor="text1"/>
          <w:u w:val="single"/>
          <w:lang w:eastAsia="ar-SA"/>
        </w:rPr>
        <w:t xml:space="preserve"> direct </w:t>
      </w:r>
      <w:r w:rsidRPr="00B50C3A">
        <w:rPr>
          <w:rFonts w:eastAsia="BatangChe"/>
          <w:b/>
          <w:color w:val="000000" w:themeColor="text1"/>
          <w:highlight w:val="cyan"/>
          <w:u w:val="single"/>
          <w:lang w:eastAsia="ar-SA"/>
        </w:rPr>
        <w:t>confrontation with</w:t>
      </w:r>
      <w:r w:rsidRPr="00B50C3A">
        <w:rPr>
          <w:rFonts w:eastAsia="BatangChe"/>
          <w:b/>
          <w:color w:val="000000" w:themeColor="text1"/>
          <w:u w:val="single"/>
          <w:lang w:eastAsia="ar-SA"/>
        </w:rPr>
        <w:t xml:space="preserve"> the ugliness of </w:t>
      </w:r>
      <w:r w:rsidRPr="00B50C3A">
        <w:rPr>
          <w:rFonts w:eastAsia="BatangChe"/>
          <w:b/>
          <w:color w:val="000000" w:themeColor="text1"/>
          <w:highlight w:val="cyan"/>
          <w:u w:val="single"/>
          <w:lang w:eastAsia="ar-SA"/>
        </w:rPr>
        <w:t>oppression</w:t>
      </w:r>
      <w:r w:rsidRPr="00B50C3A">
        <w:rPr>
          <w:rFonts w:eastAsia="BatangChe"/>
          <w:color w:val="000000" w:themeColor="text1"/>
          <w:sz w:val="8"/>
          <w:lang w:eastAsia="ar-SA"/>
        </w:rPr>
        <w:t xml:space="preserve">. </w:t>
      </w:r>
      <w:r w:rsidRPr="00B50C3A">
        <w:rPr>
          <w:rFonts w:eastAsia="BatangChe"/>
          <w:b/>
          <w:color w:val="000000" w:themeColor="text1"/>
          <w:highlight w:val="cyan"/>
          <w:u w:val="single"/>
          <w:lang w:eastAsia="ar-SA"/>
        </w:rPr>
        <w:t>Abstraction</w:t>
      </w:r>
      <w:r w:rsidRPr="00B50C3A">
        <w:rPr>
          <w:rFonts w:eastAsia="BatangChe"/>
          <w:color w:val="000000" w:themeColor="text1"/>
          <w:sz w:val="8"/>
          <w:lang w:eastAsia="ar-SA"/>
        </w:rPr>
        <w:t xml:space="preserve">, criticized by both feminists and scholars of color, </w:t>
      </w:r>
      <w:r w:rsidRPr="00B50C3A">
        <w:rPr>
          <w:rFonts w:eastAsia="BatangChe"/>
          <w:b/>
          <w:color w:val="000000" w:themeColor="text1"/>
          <w:u w:val="single"/>
          <w:lang w:eastAsia="ar-SA"/>
        </w:rPr>
        <w:t>is the</w:t>
      </w:r>
      <w:r w:rsidRPr="00B50C3A">
        <w:rPr>
          <w:rFonts w:eastAsia="BatangChe"/>
          <w:color w:val="000000" w:themeColor="text1"/>
          <w:sz w:val="8"/>
          <w:lang w:eastAsia="ar-SA"/>
        </w:rPr>
        <w:t xml:space="preserve">, </w:t>
      </w:r>
      <w:r w:rsidRPr="00B50C3A">
        <w:rPr>
          <w:rFonts w:eastAsia="BatangChe"/>
          <w:b/>
          <w:color w:val="000000" w:themeColor="text1"/>
          <w:u w:val="single"/>
          <w:lang w:eastAsia="ar-SA"/>
        </w:rPr>
        <w:t xml:space="preserve">method that </w:t>
      </w:r>
      <w:r w:rsidRPr="00B50C3A">
        <w:rPr>
          <w:rFonts w:eastAsia="BatangChe"/>
          <w:b/>
          <w:color w:val="000000" w:themeColor="text1"/>
          <w:highlight w:val="cyan"/>
          <w:u w:val="single"/>
          <w:lang w:eastAsia="ar-SA"/>
        </w:rPr>
        <w:t>allows theorists to discuss</w:t>
      </w:r>
      <w:r w:rsidRPr="00B50C3A">
        <w:rPr>
          <w:rFonts w:eastAsia="BatangChe"/>
          <w:color w:val="000000" w:themeColor="text1"/>
          <w:sz w:val="8"/>
          <w:lang w:eastAsia="ar-SA"/>
        </w:rPr>
        <w:t xml:space="preserve"> liberty, property, and </w:t>
      </w:r>
      <w:r w:rsidRPr="00B50C3A">
        <w:rPr>
          <w:rFonts w:eastAsia="BatangChe"/>
          <w:b/>
          <w:color w:val="000000" w:themeColor="text1"/>
          <w:highlight w:val="cyan"/>
          <w:u w:val="single"/>
          <w:lang w:eastAsia="ar-SA"/>
        </w:rPr>
        <w:t>rights</w:t>
      </w:r>
      <w:r w:rsidRPr="00B50C3A">
        <w:rPr>
          <w:rFonts w:eastAsia="BatangChe"/>
          <w:color w:val="000000" w:themeColor="text1"/>
          <w:sz w:val="8"/>
          <w:lang w:eastAsia="ar-SA"/>
        </w:rPr>
        <w:t xml:space="preserve"> in the aspirational mode of liberalism </w:t>
      </w:r>
      <w:r w:rsidRPr="00B50C3A">
        <w:rPr>
          <w:rFonts w:eastAsia="BatangChe"/>
          <w:b/>
          <w:color w:val="000000" w:themeColor="text1"/>
          <w:highlight w:val="cyan"/>
          <w:u w:val="single"/>
          <w:lang w:eastAsia="ar-SA"/>
        </w:rPr>
        <w:t>with no connection to what those</w:t>
      </w:r>
      <w:r w:rsidRPr="00B50C3A">
        <w:rPr>
          <w:rFonts w:eastAsia="BatangChe"/>
          <w:b/>
          <w:color w:val="000000" w:themeColor="text1"/>
          <w:u w:val="single"/>
          <w:lang w:eastAsia="ar-SA"/>
        </w:rPr>
        <w:t xml:space="preserve"> concepts </w:t>
      </w:r>
      <w:r w:rsidRPr="00B50C3A">
        <w:rPr>
          <w:rFonts w:eastAsia="BatangChe"/>
          <w:b/>
          <w:color w:val="000000" w:themeColor="text1"/>
          <w:highlight w:val="cyan"/>
          <w:u w:val="single"/>
          <w:lang w:eastAsia="ar-SA"/>
        </w:rPr>
        <w:t>mean in real</w:t>
      </w:r>
      <w:r w:rsidRPr="00B50C3A">
        <w:rPr>
          <w:rFonts w:eastAsia="BatangChe"/>
          <w:b/>
          <w:color w:val="000000" w:themeColor="text1"/>
          <w:u w:val="single"/>
          <w:lang w:eastAsia="ar-SA"/>
        </w:rPr>
        <w:t xml:space="preserve"> people's </w:t>
      </w:r>
      <w:r w:rsidRPr="00B50C3A">
        <w:rPr>
          <w:rFonts w:eastAsia="BatangChe"/>
          <w:b/>
          <w:color w:val="000000" w:themeColor="text1"/>
          <w:highlight w:val="cyan"/>
          <w:u w:val="single"/>
          <w:lang w:eastAsia="ar-SA"/>
        </w:rPr>
        <w:t>lives</w:t>
      </w:r>
      <w:r w:rsidRPr="00B50C3A">
        <w:rPr>
          <w:rFonts w:eastAsia="BatangChe"/>
          <w:color w:val="000000" w:themeColor="text1"/>
          <w:sz w:val="8"/>
          <w:lang w:eastAsia="ar-SA"/>
        </w:rPr>
        <w:t xml:space="preserve">. Much in our </w:t>
      </w:r>
      <w:r w:rsidRPr="00B50C3A">
        <w:rPr>
          <w:rFonts w:eastAsia="BatangChe"/>
          <w:b/>
          <w:color w:val="000000" w:themeColor="text1"/>
          <w:u w:val="single"/>
          <w:lang w:eastAsia="ar-SA"/>
        </w:rPr>
        <w:t xml:space="preserve">mainstream </w:t>
      </w:r>
      <w:r w:rsidRPr="00B50C3A">
        <w:rPr>
          <w:rFonts w:eastAsia="BatangChe"/>
          <w:b/>
          <w:color w:val="000000" w:themeColor="text1"/>
          <w:highlight w:val="cyan"/>
          <w:u w:val="single"/>
          <w:lang w:eastAsia="ar-SA"/>
        </w:rPr>
        <w:t>intellectual training values abstraction and denigrates nitty-gritty detail</w:t>
      </w:r>
      <w:r w:rsidRPr="00B50C3A">
        <w:rPr>
          <w:rFonts w:eastAsia="BatangChe"/>
          <w:b/>
          <w:color w:val="000000" w:themeColor="text1"/>
          <w:u w:val="single"/>
          <w:lang w:eastAsia="ar-SA"/>
        </w:rPr>
        <w:t>.</w:t>
      </w:r>
      <w:r w:rsidRPr="00B50C3A">
        <w:rPr>
          <w:rFonts w:eastAsia="BatangChe"/>
          <w:color w:val="000000" w:themeColor="text1"/>
          <w:sz w:val="8"/>
          <w:lang w:eastAsia="ar-SA"/>
        </w:rPr>
        <w:t xml:space="preserve"> Holding on to a multiple consciousness will allow us to op- erate both within the abstractions of standard jurisprudential discourse, and within the details of our own special knowledge.¶ Whisperings at Yale and elsewhere about how deconstructionist heroes were closet fascists remind me of how important it is to stay close to oppressed communities. </w:t>
      </w:r>
      <w:r w:rsidRPr="00B50C3A">
        <w:rPr>
          <w:rFonts w:eastAsia="BatangChe"/>
          <w:b/>
          <w:color w:val="000000" w:themeColor="text1"/>
          <w:highlight w:val="cyan"/>
          <w:u w:val="single"/>
          <w:lang w:eastAsia="ar-SA"/>
        </w:rPr>
        <w:t>High talk about</w:t>
      </w:r>
      <w:r w:rsidRPr="00B50C3A">
        <w:rPr>
          <w:rFonts w:eastAsia="BatangChe"/>
          <w:color w:val="000000" w:themeColor="text1"/>
          <w:sz w:val="8"/>
          <w:lang w:eastAsia="ar-SA"/>
        </w:rPr>
        <w:t xml:space="preserve"> language, </w:t>
      </w:r>
      <w:r w:rsidRPr="00B50C3A">
        <w:rPr>
          <w:rFonts w:eastAsia="BatangChe"/>
          <w:b/>
          <w:color w:val="000000" w:themeColor="text1"/>
          <w:highlight w:val="cyan"/>
          <w:u w:val="single"/>
          <w:lang w:eastAsia="ar-SA"/>
        </w:rPr>
        <w:t>meaning</w:t>
      </w:r>
      <w:r w:rsidRPr="00B50C3A">
        <w:rPr>
          <w:rFonts w:eastAsia="BatangChe"/>
          <w:color w:val="000000" w:themeColor="text1"/>
          <w:sz w:val="8"/>
          <w:lang w:eastAsia="ar-SA"/>
        </w:rPr>
        <w:t xml:space="preserve">, sign, process, and law </w:t>
      </w:r>
      <w:r w:rsidRPr="00B50C3A">
        <w:rPr>
          <w:rFonts w:eastAsia="BatangChe"/>
          <w:b/>
          <w:color w:val="000000" w:themeColor="text1"/>
          <w:u w:val="single"/>
          <w:lang w:eastAsia="ar-SA"/>
        </w:rPr>
        <w:t xml:space="preserve">can </w:t>
      </w:r>
      <w:r w:rsidRPr="00B50C3A">
        <w:rPr>
          <w:rFonts w:eastAsia="BatangChe"/>
          <w:b/>
          <w:color w:val="000000" w:themeColor="text1"/>
          <w:highlight w:val="cyan"/>
          <w:u w:val="single"/>
          <w:lang w:eastAsia="ar-SA"/>
        </w:rPr>
        <w:t>mask racist</w:t>
      </w:r>
      <w:r w:rsidRPr="00B50C3A">
        <w:rPr>
          <w:rFonts w:eastAsia="BatangChe"/>
          <w:b/>
          <w:color w:val="000000" w:themeColor="text1"/>
          <w:u w:val="single"/>
          <w:lang w:eastAsia="ar-SA"/>
        </w:rPr>
        <w:t xml:space="preserve"> and sexist </w:t>
      </w:r>
      <w:r w:rsidRPr="00B50C3A">
        <w:rPr>
          <w:rFonts w:eastAsia="BatangChe"/>
          <w:b/>
          <w:color w:val="000000" w:themeColor="text1"/>
          <w:highlight w:val="cyan"/>
          <w:u w:val="single"/>
          <w:lang w:eastAsia="ar-SA"/>
        </w:rPr>
        <w:t>ugliness</w:t>
      </w:r>
      <w:r w:rsidRPr="00B50C3A">
        <w:rPr>
          <w:rFonts w:eastAsia="BatangChe"/>
          <w:color w:val="000000" w:themeColor="text1"/>
          <w:sz w:val="8"/>
          <w:lang w:eastAsia="ar-SA"/>
        </w:rPr>
        <w:t xml:space="preserve"> if we never stop to ask: "Exactly what are you talking about and what is the implication of what you are saying for my sis- ter who is carrying buckets of water up five flights of stairs in a welfare hotel? What do you propose to do for her today, not in some abstract future you are creating in your mind?" If you have been made to feel, as I have, that such inquiry is theo- retically unsophisticated, and quaintly naive, re- sist! Read what Professor Williams, Professor Scales-Trent, and other feminists and people of color are writing.' The </w:t>
      </w:r>
      <w:r w:rsidRPr="00B50C3A">
        <w:rPr>
          <w:rFonts w:eastAsia="BatangChe"/>
          <w:b/>
          <w:color w:val="000000" w:themeColor="text1"/>
          <w:highlight w:val="cyan"/>
          <w:u w:val="single"/>
          <w:lang w:eastAsia="ar-SA"/>
        </w:rPr>
        <w:t>reality</w:t>
      </w:r>
      <w:r w:rsidRPr="00B50C3A">
        <w:rPr>
          <w:rFonts w:eastAsia="BatangChe"/>
          <w:b/>
          <w:color w:val="000000" w:themeColor="text1"/>
          <w:u w:val="single"/>
          <w:lang w:eastAsia="ar-SA"/>
        </w:rPr>
        <w:t xml:space="preserve"> and detail </w:t>
      </w:r>
      <w:r w:rsidRPr="00B50C3A">
        <w:rPr>
          <w:rFonts w:eastAsia="BatangChe"/>
          <w:b/>
          <w:color w:val="000000" w:themeColor="text1"/>
          <w:highlight w:val="cyan"/>
          <w:u w:val="single"/>
          <w:lang w:eastAsia="ar-SA"/>
        </w:rPr>
        <w:t>of oppression are a starting point for</w:t>
      </w:r>
      <w:r w:rsidRPr="00B50C3A">
        <w:rPr>
          <w:rFonts w:eastAsia="BatangChe"/>
          <w:color w:val="000000" w:themeColor="text1"/>
          <w:sz w:val="8"/>
          <w:szCs w:val="8"/>
          <w:lang w:eastAsia="ar-SA"/>
        </w:rPr>
        <w:t xml:space="preserve"> </w:t>
      </w:r>
      <w:r w:rsidRPr="00B50C3A">
        <w:rPr>
          <w:rFonts w:eastAsia="BatangChe"/>
          <w:color w:val="000000" w:themeColor="text1"/>
          <w:sz w:val="8"/>
          <w:lang w:eastAsia="ar-SA"/>
        </w:rPr>
        <w:t xml:space="preserve">these writers as they enter into mainstream debates about law and </w:t>
      </w:r>
      <w:r w:rsidRPr="00B50C3A">
        <w:rPr>
          <w:rFonts w:eastAsia="BatangChe"/>
          <w:b/>
          <w:color w:val="000000" w:themeColor="text1"/>
          <w:highlight w:val="cyan"/>
          <w:u w:val="single"/>
          <w:lang w:eastAsia="ar-SA"/>
        </w:rPr>
        <w:t>theory</w:t>
      </w:r>
      <w:r w:rsidRPr="00B50C3A">
        <w:rPr>
          <w:rFonts w:eastAsia="BatangChe"/>
          <w:b/>
          <w:color w:val="000000" w:themeColor="text1"/>
          <w:u w:val="single"/>
          <w:lang w:eastAsia="ar-SA"/>
        </w:rPr>
        <w:t>.</w:t>
      </w:r>
    </w:p>
    <w:p w14:paraId="11E1F356" w14:textId="77777777" w:rsidR="00C969C5" w:rsidRPr="00B50C3A" w:rsidRDefault="00C969C5" w:rsidP="00C969C5">
      <w:pPr>
        <w:spacing w:line="240" w:lineRule="auto"/>
        <w:rPr>
          <w:color w:val="000000" w:themeColor="text1"/>
        </w:rPr>
      </w:pPr>
    </w:p>
    <w:p w14:paraId="2440EE21" w14:textId="77777777" w:rsidR="00C969C5" w:rsidRPr="00B50C3A" w:rsidRDefault="00C969C5" w:rsidP="00C969C5">
      <w:pPr>
        <w:spacing w:line="240" w:lineRule="auto"/>
        <w:rPr>
          <w:color w:val="000000" w:themeColor="text1"/>
        </w:rPr>
      </w:pPr>
    </w:p>
    <w:p w14:paraId="69FC3CB1" w14:textId="77777777" w:rsidR="00C969C5" w:rsidRPr="00B50C3A" w:rsidRDefault="00C969C5" w:rsidP="00C969C5">
      <w:pPr>
        <w:spacing w:line="240" w:lineRule="auto"/>
        <w:rPr>
          <w:color w:val="000000" w:themeColor="text1"/>
        </w:rPr>
      </w:pPr>
    </w:p>
    <w:p w14:paraId="0CB14C8D" w14:textId="77777777" w:rsidR="00C969C5" w:rsidRDefault="00C969C5" w:rsidP="00C969C5">
      <w:pPr>
        <w:pStyle w:val="Heading2"/>
        <w:spacing w:line="240" w:lineRule="auto"/>
        <w:rPr>
          <w:color w:val="000000" w:themeColor="text1"/>
        </w:rPr>
      </w:pPr>
      <w:r>
        <w:rPr>
          <w:color w:val="000000" w:themeColor="text1"/>
        </w:rPr>
        <w:t>Extinction</w:t>
      </w:r>
    </w:p>
    <w:p w14:paraId="08D26AC8" w14:textId="77777777" w:rsidR="00C969C5" w:rsidRPr="00D43E00" w:rsidRDefault="00C969C5" w:rsidP="00C969C5">
      <w:pPr>
        <w:pStyle w:val="Heading4"/>
      </w:pPr>
      <w:r>
        <w:t>E</w:t>
      </w:r>
      <w:r w:rsidRPr="00D43E00">
        <w:t xml:space="preserve">mphasis on an impending apocalypse as the major danger to human life is a direct effacement of the everyday violence of institutionalized racism – the fiction of uniqueness for their extinction impact can only be establish through a genocidal forgetting of the historical world-ending violence of white supremacy </w:t>
      </w:r>
    </w:p>
    <w:p w14:paraId="0B573EEB" w14:textId="77777777" w:rsidR="00C969C5" w:rsidRPr="00D43E00" w:rsidRDefault="00C969C5" w:rsidP="00C969C5">
      <w:pPr>
        <w:tabs>
          <w:tab w:val="left" w:pos="13140"/>
        </w:tabs>
        <w:spacing w:line="240" w:lineRule="auto"/>
        <w:rPr>
          <w:rStyle w:val="Style13ptBold"/>
          <w:rFonts w:eastAsiaTheme="majorEastAsia"/>
          <w:b w:val="0"/>
          <w:iCs/>
          <w:u w:val="single"/>
        </w:rPr>
      </w:pPr>
      <w:r w:rsidRPr="00D43E00">
        <w:rPr>
          <w:rStyle w:val="Style13ptBold"/>
          <w:u w:val="single"/>
        </w:rPr>
        <w:t>Omolade 89</w:t>
      </w:r>
      <w:r w:rsidRPr="00D43E00">
        <w:rPr>
          <w:rStyle w:val="FootnoteReference"/>
          <w:b/>
          <w:sz w:val="26"/>
          <w:u w:val="single"/>
        </w:rPr>
        <w:footnoteReference w:id="26"/>
      </w:r>
    </w:p>
    <w:p w14:paraId="2D15830E" w14:textId="77777777" w:rsidR="00C969C5" w:rsidRPr="005D5F39" w:rsidRDefault="00C969C5" w:rsidP="00C969C5">
      <w:pPr>
        <w:spacing w:line="240" w:lineRule="auto"/>
        <w:rPr>
          <w:rStyle w:val="Emphasis"/>
          <w:b w:val="0"/>
        </w:rPr>
      </w:pPr>
      <w:r w:rsidRPr="005D5F39">
        <w:rPr>
          <w:sz w:val="8"/>
        </w:rPr>
        <w:t xml:space="preserve">Recent </w:t>
      </w:r>
      <w:r w:rsidRPr="005D5F39">
        <w:rPr>
          <w:rStyle w:val="StyleUnderline"/>
        </w:rPr>
        <w:t>efforts</w:t>
      </w:r>
      <w:r w:rsidRPr="005D5F39">
        <w:rPr>
          <w:sz w:val="8"/>
        </w:rPr>
        <w:t xml:space="preserve"> by Soviet leader Mikhail Gorbachev and President Ronald Reagan </w:t>
      </w:r>
      <w:r w:rsidRPr="005D5F39">
        <w:rPr>
          <w:rStyle w:val="StyleUnderline"/>
        </w:rPr>
        <w:t>to limit nuclear</w:t>
      </w:r>
      <w:r w:rsidRPr="005D5F39">
        <w:rPr>
          <w:rStyle w:val="StyleUnderline"/>
          <w:sz w:val="8"/>
          <w:u w:val="none"/>
        </w:rPr>
        <w:t xml:space="preserve"> testing, stockpiling, and </w:t>
      </w:r>
      <w:r w:rsidRPr="005D5F39">
        <w:rPr>
          <w:rStyle w:val="StyleUnderline"/>
        </w:rPr>
        <w:t>weaponry</w:t>
      </w:r>
      <w:r w:rsidRPr="005D5F39">
        <w:rPr>
          <w:sz w:val="8"/>
        </w:rPr>
        <w:t xml:space="preserve">, while still protecting their own arsenals and selling arms to countries and factions around the world, vividly </w:t>
      </w:r>
      <w:r w:rsidRPr="005D5F39">
        <w:rPr>
          <w:rStyle w:val="StyleUnderline"/>
        </w:rPr>
        <w:t xml:space="preserve">demonstrate how </w:t>
      </w:r>
      <w:r w:rsidRPr="005D5F39">
        <w:rPr>
          <w:rStyle w:val="StyleUnderline"/>
          <w:highlight w:val="cyan"/>
        </w:rPr>
        <w:t>"peace" can become</w:t>
      </w:r>
      <w:r w:rsidRPr="005D5F39">
        <w:rPr>
          <w:rStyle w:val="StyleUnderline"/>
        </w:rPr>
        <w:t xml:space="preserve"> an </w:t>
      </w:r>
      <w:r w:rsidRPr="005D5F39">
        <w:rPr>
          <w:rStyle w:val="Emphasis"/>
          <w:highlight w:val="cyan"/>
        </w:rPr>
        <w:t>abstract</w:t>
      </w:r>
      <w:r w:rsidRPr="005D5F39">
        <w:rPr>
          <w:rStyle w:val="Emphasis"/>
        </w:rPr>
        <w:t xml:space="preserve"> concept</w:t>
      </w:r>
      <w:r w:rsidRPr="005D5F39">
        <w:rPr>
          <w:rStyle w:val="StyleUnderline"/>
        </w:rPr>
        <w:t xml:space="preserve"> </w:t>
      </w:r>
      <w:r w:rsidRPr="005D5F39">
        <w:rPr>
          <w:rStyle w:val="StyleUnderline"/>
          <w:highlight w:val="cyan"/>
        </w:rPr>
        <w:t>within a culture of war</w:t>
      </w:r>
      <w:r w:rsidRPr="005D5F39">
        <w:rPr>
          <w:sz w:val="8"/>
        </w:rPr>
        <w:t xml:space="preserve">. Many </w:t>
      </w:r>
      <w:r w:rsidRPr="005D5F39">
        <w:rPr>
          <w:rStyle w:val="StyleUnderline"/>
        </w:rPr>
        <w:t>peace activists are</w:t>
      </w:r>
      <w:r w:rsidRPr="005D5F39">
        <w:rPr>
          <w:rStyle w:val="StyleUnderline"/>
          <w:sz w:val="8"/>
          <w:u w:val="none"/>
        </w:rPr>
        <w:t xml:space="preserve"> similarly </w:t>
      </w:r>
      <w:r w:rsidRPr="005D5F39">
        <w:rPr>
          <w:rStyle w:val="Emphasis"/>
          <w:highlight w:val="cyan"/>
        </w:rPr>
        <w:t>blind to</w:t>
      </w:r>
      <w:r w:rsidRPr="005D5F39">
        <w:rPr>
          <w:rStyle w:val="Emphasis"/>
          <w:sz w:val="8"/>
        </w:rPr>
        <w:t xml:space="preserve"> the </w:t>
      </w:r>
      <w:r w:rsidRPr="005D5F39">
        <w:rPr>
          <w:rStyle w:val="Emphasis"/>
          <w:highlight w:val="cyan"/>
        </w:rPr>
        <w:t>constant wars</w:t>
      </w:r>
      <w:r w:rsidRPr="005D5F39">
        <w:rPr>
          <w:rStyle w:val="Emphasis"/>
          <w:sz w:val="8"/>
        </w:rPr>
        <w:t xml:space="preserve"> and threats of war being waged </w:t>
      </w:r>
      <w:r w:rsidRPr="005D5F39">
        <w:rPr>
          <w:rStyle w:val="Emphasis"/>
          <w:highlight w:val="cyan"/>
        </w:rPr>
        <w:t>against people of color</w:t>
      </w:r>
      <w:r w:rsidRPr="005D5F39">
        <w:rPr>
          <w:rStyle w:val="StyleUnderline"/>
          <w:sz w:val="8"/>
          <w:u w:val="none"/>
        </w:rPr>
        <w:t xml:space="preserve"> and the planet by those who march for "peace" and by those they march against</w:t>
      </w:r>
      <w:r w:rsidRPr="005D5F39">
        <w:rPr>
          <w:sz w:val="8"/>
        </w:rPr>
        <w:t xml:space="preserve">. These </w:t>
      </w:r>
      <w:r w:rsidRPr="005D5F39">
        <w:rPr>
          <w:rStyle w:val="StyleUnderline"/>
          <w:sz w:val="8"/>
          <w:u w:val="none"/>
        </w:rPr>
        <w:t>pacifists</w:t>
      </w:r>
      <w:r w:rsidRPr="005D5F39">
        <w:rPr>
          <w:rStyle w:val="Emphasis"/>
          <w:sz w:val="8"/>
        </w:rPr>
        <w:t xml:space="preserve">, like </w:t>
      </w:r>
      <w:r w:rsidRPr="005D5F39">
        <w:rPr>
          <w:rStyle w:val="Emphasis"/>
          <w:highlight w:val="cyan"/>
        </w:rPr>
        <w:t>Gorbachev and Reagan</w:t>
      </w:r>
      <w:r w:rsidRPr="005D5F39">
        <w:rPr>
          <w:rStyle w:val="Emphasis"/>
          <w:sz w:val="8"/>
        </w:rPr>
        <w:t xml:space="preserve">, frequently </w:t>
      </w:r>
      <w:r w:rsidRPr="005D5F39">
        <w:rPr>
          <w:rStyle w:val="Emphasis"/>
          <w:highlight w:val="cyan"/>
        </w:rPr>
        <w:t>want people of color to fear what they fear</w:t>
      </w:r>
      <w:r w:rsidRPr="005D5F39">
        <w:rPr>
          <w:rStyle w:val="StyleUnderline"/>
          <w:highlight w:val="cyan"/>
        </w:rPr>
        <w:t xml:space="preserve"> and </w:t>
      </w:r>
      <w:r w:rsidRPr="005D5F39">
        <w:rPr>
          <w:rStyle w:val="Emphasis"/>
          <w:highlight w:val="cyan"/>
        </w:rPr>
        <w:t>define peace as they define it.</w:t>
      </w:r>
      <w:r w:rsidRPr="005D5F39">
        <w:rPr>
          <w:sz w:val="8"/>
          <w:highlight w:val="cyan"/>
        </w:rPr>
        <w:t xml:space="preserve"> </w:t>
      </w:r>
      <w:r w:rsidRPr="005D5F39">
        <w:rPr>
          <w:rStyle w:val="StyleUnderline"/>
          <w:highlight w:val="cyan"/>
        </w:rPr>
        <w:t xml:space="preserve">They are unmindful that </w:t>
      </w:r>
      <w:r w:rsidRPr="005D5F39">
        <w:rPr>
          <w:rStyle w:val="Emphasis"/>
          <w:highlight w:val="cyan"/>
        </w:rPr>
        <w:t>our</w:t>
      </w:r>
      <w:r w:rsidRPr="005D5F39">
        <w:rPr>
          <w:rStyle w:val="Emphasis"/>
        </w:rPr>
        <w:t xml:space="preserve"> </w:t>
      </w:r>
      <w:r w:rsidRPr="005D5F39">
        <w:rPr>
          <w:rStyle w:val="Emphasis"/>
          <w:sz w:val="8"/>
        </w:rPr>
        <w:t xml:space="preserve">lands and </w:t>
      </w:r>
      <w:r w:rsidRPr="005D5F39">
        <w:rPr>
          <w:rStyle w:val="Emphasis"/>
          <w:highlight w:val="cyan"/>
        </w:rPr>
        <w:t>peoples have already been and are being destroyed</w:t>
      </w:r>
      <w:r w:rsidRPr="005D5F39">
        <w:rPr>
          <w:rStyle w:val="Emphasis"/>
        </w:rPr>
        <w:t xml:space="preserve"> </w:t>
      </w:r>
      <w:r w:rsidRPr="00272FE2">
        <w:rPr>
          <w:rStyle w:val="Emphasis"/>
          <w:sz w:val="8"/>
        </w:rPr>
        <w:t>as part of the "final solution" of the "color line."</w:t>
      </w:r>
      <w:r w:rsidRPr="00272FE2">
        <w:rPr>
          <w:b/>
          <w:sz w:val="8"/>
        </w:rPr>
        <w:t xml:space="preserve"> </w:t>
      </w:r>
      <w:r w:rsidRPr="00272FE2">
        <w:rPr>
          <w:rStyle w:val="StyleUnderline"/>
          <w:highlight w:val="cyan"/>
        </w:rPr>
        <w:t xml:space="preserve">It is </w:t>
      </w:r>
      <w:r w:rsidRPr="00272FE2">
        <w:rPr>
          <w:rStyle w:val="Emphasis"/>
          <w:highlight w:val="cyan"/>
        </w:rPr>
        <w:t>difficult to persuade</w:t>
      </w:r>
      <w:r w:rsidRPr="00272FE2">
        <w:rPr>
          <w:rStyle w:val="StyleUnderline"/>
          <w:highlight w:val="cyan"/>
        </w:rPr>
        <w:t xml:space="preserve"> the </w:t>
      </w:r>
      <w:r w:rsidRPr="00272FE2">
        <w:rPr>
          <w:rStyle w:val="Emphasis"/>
          <w:highlight w:val="cyan"/>
        </w:rPr>
        <w:t xml:space="preserve">remnants of Native </w:t>
      </w:r>
      <w:r w:rsidRPr="005D5F39">
        <w:rPr>
          <w:rStyle w:val="Emphasis"/>
          <w:sz w:val="8"/>
        </w:rPr>
        <w:t xml:space="preserve">American </w:t>
      </w:r>
      <w:r w:rsidRPr="005D5F39">
        <w:rPr>
          <w:rStyle w:val="Emphasis"/>
          <w:highlight w:val="cyan"/>
        </w:rPr>
        <w:t>tribes</w:t>
      </w:r>
      <w:r w:rsidRPr="005D5F39">
        <w:rPr>
          <w:b/>
          <w:sz w:val="8"/>
          <w:highlight w:val="cyan"/>
        </w:rPr>
        <w:t>,</w:t>
      </w:r>
      <w:r w:rsidRPr="005D5F39">
        <w:rPr>
          <w:sz w:val="8"/>
          <w:highlight w:val="cyan"/>
        </w:rPr>
        <w:t xml:space="preserve"> </w:t>
      </w:r>
      <w:r w:rsidRPr="005D5F39">
        <w:rPr>
          <w:rStyle w:val="StyleUnderline"/>
          <w:highlight w:val="cyan"/>
        </w:rPr>
        <w:t xml:space="preserve">the </w:t>
      </w:r>
      <w:r w:rsidRPr="005D5F39">
        <w:rPr>
          <w:rStyle w:val="Emphasis"/>
          <w:highlight w:val="cyan"/>
        </w:rPr>
        <w:t>starving of African deserts</w:t>
      </w:r>
      <w:r w:rsidRPr="005D5F39">
        <w:rPr>
          <w:sz w:val="8"/>
          <w:highlight w:val="cyan"/>
        </w:rPr>
        <w:t xml:space="preserve">, </w:t>
      </w:r>
      <w:r w:rsidRPr="005D5F39">
        <w:rPr>
          <w:rStyle w:val="StyleUnderline"/>
          <w:highlight w:val="cyan"/>
        </w:rPr>
        <w:t xml:space="preserve">and </w:t>
      </w:r>
      <w:r w:rsidRPr="005D5F39">
        <w:rPr>
          <w:rStyle w:val="Emphasis"/>
          <w:highlight w:val="cyan"/>
        </w:rPr>
        <w:t xml:space="preserve">the victims of the Cambodian "killing fields" that nuclear war is the major danger to human life </w:t>
      </w:r>
      <w:r w:rsidRPr="00D7479F">
        <w:rPr>
          <w:rStyle w:val="Emphasis"/>
        </w:rPr>
        <w:t>on the planet and</w:t>
      </w:r>
      <w:r w:rsidRPr="00D7479F">
        <w:rPr>
          <w:rStyle w:val="Emphasis"/>
          <w:sz w:val="8"/>
        </w:rPr>
        <w:t xml:space="preserve"> that </w:t>
      </w:r>
      <w:r w:rsidRPr="00D7479F">
        <w:rPr>
          <w:rStyle w:val="Emphasis"/>
        </w:rPr>
        <w:t>only</w:t>
      </w:r>
      <w:r w:rsidRPr="00D7479F">
        <w:rPr>
          <w:rStyle w:val="Emphasis"/>
          <w:sz w:val="8"/>
        </w:rPr>
        <w:t xml:space="preserve"> a nuclear "winter"</w:t>
      </w:r>
      <w:r w:rsidRPr="00D7479F">
        <w:rPr>
          <w:rStyle w:val="Emphasis"/>
        </w:rPr>
        <w:t xml:space="preserve"> embodies fear and futurelessness for humanity</w:t>
      </w:r>
      <w:r w:rsidRPr="00D7479F">
        <w:rPr>
          <w:rStyle w:val="StyleUnderline"/>
        </w:rPr>
        <w:t>.</w:t>
      </w:r>
      <w:r w:rsidRPr="005D5F39">
        <w:rPr>
          <w:sz w:val="8"/>
        </w:rPr>
        <w:t xml:space="preserve"> </w:t>
      </w:r>
      <w:r w:rsidRPr="00272FE2">
        <w:rPr>
          <w:rStyle w:val="StyleUnderline"/>
        </w:rPr>
        <w:t>The</w:t>
      </w:r>
      <w:r w:rsidRPr="00272FE2">
        <w:rPr>
          <w:rStyle w:val="StyleUnderline"/>
          <w:sz w:val="8"/>
          <w:u w:val="none"/>
        </w:rPr>
        <w:t xml:space="preserve"> peace </w:t>
      </w:r>
      <w:r w:rsidRPr="00272FE2">
        <w:rPr>
          <w:rStyle w:val="StyleUnderline"/>
        </w:rPr>
        <w:t>movement suffers</w:t>
      </w:r>
      <w:r w:rsidRPr="00272FE2">
        <w:rPr>
          <w:sz w:val="8"/>
        </w:rPr>
        <w:t xml:space="preserve"> greatly </w:t>
      </w:r>
      <w:r w:rsidRPr="00272FE2">
        <w:rPr>
          <w:rStyle w:val="StyleUnderline"/>
        </w:rPr>
        <w:t>from its lack of a historical and holistic perspective</w:t>
      </w:r>
      <w:r w:rsidRPr="00272FE2">
        <w:rPr>
          <w:rStyle w:val="StyleUnderline"/>
          <w:sz w:val="8"/>
          <w:u w:val="none"/>
        </w:rPr>
        <w:t>,</w:t>
      </w:r>
      <w:r w:rsidRPr="005D5F39">
        <w:rPr>
          <w:rStyle w:val="StyleUnderline"/>
          <w:sz w:val="8"/>
          <w:u w:val="none"/>
        </w:rPr>
        <w:t xml:space="preserve"> practice, and vision that include the voices and experiences of people of color;</w:t>
      </w:r>
      <w:r w:rsidRPr="005D5F39">
        <w:rPr>
          <w:b/>
          <w:sz w:val="8"/>
        </w:rPr>
        <w:t xml:space="preserve"> </w:t>
      </w:r>
      <w:r w:rsidRPr="005D5F39">
        <w:rPr>
          <w:rStyle w:val="StyleUnderline"/>
          <w:highlight w:val="cyan"/>
        </w:rPr>
        <w:t>the movement's</w:t>
      </w:r>
      <w:r w:rsidRPr="005D5F39">
        <w:rPr>
          <w:rStyle w:val="StyleUnderline"/>
          <w:sz w:val="8"/>
          <w:u w:val="none"/>
        </w:rPr>
        <w:t xml:space="preserve"> goals and </w:t>
      </w:r>
      <w:r w:rsidRPr="005D5F39">
        <w:rPr>
          <w:rStyle w:val="StyleUnderline"/>
          <w:highlight w:val="cyan"/>
        </w:rPr>
        <w:t>messages have</w:t>
      </w:r>
      <w:r w:rsidRPr="00272FE2">
        <w:rPr>
          <w:rStyle w:val="StyleUnderline"/>
        </w:rPr>
        <w:t xml:space="preserve"> therefore </w:t>
      </w:r>
      <w:r w:rsidRPr="005D5F39">
        <w:rPr>
          <w:rStyle w:val="StyleUnderline"/>
          <w:highlight w:val="cyan"/>
        </w:rPr>
        <w:t>been</w:t>
      </w:r>
      <w:r w:rsidRPr="00272FE2">
        <w:rPr>
          <w:rStyle w:val="StyleUnderline"/>
        </w:rPr>
        <w:t xml:space="preserve"> </w:t>
      </w:r>
      <w:r w:rsidRPr="00272FE2">
        <w:rPr>
          <w:rStyle w:val="Emphasis"/>
        </w:rPr>
        <w:t xml:space="preserve">easily </w:t>
      </w:r>
      <w:r w:rsidRPr="005D5F39">
        <w:rPr>
          <w:rStyle w:val="Emphasis"/>
          <w:highlight w:val="cyan"/>
        </w:rPr>
        <w:t>coopted</w:t>
      </w:r>
      <w:r w:rsidRPr="005D5F39">
        <w:rPr>
          <w:rStyle w:val="Emphasis"/>
          <w:sz w:val="8"/>
        </w:rPr>
        <w:t xml:space="preserve"> and expropriated </w:t>
      </w:r>
      <w:r w:rsidRPr="005D5F39">
        <w:rPr>
          <w:rStyle w:val="Emphasis"/>
          <w:highlight w:val="cyan"/>
        </w:rPr>
        <w:t>by</w:t>
      </w:r>
      <w:r w:rsidRPr="00272FE2">
        <w:rPr>
          <w:rStyle w:val="Emphasis"/>
        </w:rPr>
        <w:t xml:space="preserve"> world </w:t>
      </w:r>
      <w:r w:rsidRPr="005D5F39">
        <w:rPr>
          <w:rStyle w:val="Emphasis"/>
          <w:highlight w:val="cyan"/>
        </w:rPr>
        <w:t xml:space="preserve">leaders who share </w:t>
      </w:r>
      <w:r w:rsidRPr="00272FE2">
        <w:rPr>
          <w:rStyle w:val="Emphasis"/>
        </w:rPr>
        <w:t>the</w:t>
      </w:r>
      <w:r w:rsidRPr="00272FE2">
        <w:rPr>
          <w:rStyle w:val="Emphasis"/>
          <w:sz w:val="8"/>
        </w:rPr>
        <w:t xml:space="preserve"> same </w:t>
      </w:r>
      <w:r w:rsidRPr="00272FE2">
        <w:rPr>
          <w:rStyle w:val="Emphasis"/>
        </w:rPr>
        <w:t xml:space="preserve">culture of </w:t>
      </w:r>
      <w:r w:rsidRPr="005D5F39">
        <w:rPr>
          <w:rStyle w:val="Emphasis"/>
          <w:highlight w:val="cyan"/>
        </w:rPr>
        <w:t>racial dominance</w:t>
      </w:r>
      <w:r w:rsidRPr="00272FE2">
        <w:rPr>
          <w:rStyle w:val="Emphasis"/>
        </w:rPr>
        <w:t xml:space="preserve"> </w:t>
      </w:r>
      <w:r w:rsidRPr="005D5F39">
        <w:rPr>
          <w:rStyle w:val="Emphasis"/>
          <w:sz w:val="8"/>
        </w:rPr>
        <w:t>and arrogance</w:t>
      </w:r>
      <w:r w:rsidRPr="005D5F39">
        <w:rPr>
          <w:sz w:val="8"/>
        </w:rPr>
        <w:t xml:space="preserve">. </w:t>
      </w:r>
      <w:r w:rsidRPr="005D5F39">
        <w:rPr>
          <w:rStyle w:val="StyleUnderline"/>
          <w:highlight w:val="cyan"/>
        </w:rPr>
        <w:t>The</w:t>
      </w:r>
      <w:r w:rsidRPr="005D5F39">
        <w:rPr>
          <w:rStyle w:val="StyleUnderline"/>
          <w:sz w:val="8"/>
          <w:u w:val="none"/>
        </w:rPr>
        <w:t xml:space="preserve"> peace movement's </w:t>
      </w:r>
      <w:r w:rsidRPr="005D5F39">
        <w:rPr>
          <w:rStyle w:val="StyleUnderline"/>
          <w:highlight w:val="cyan"/>
        </w:rPr>
        <w:t xml:space="preserve">racist blinders have </w:t>
      </w:r>
      <w:r w:rsidRPr="005D5F39">
        <w:rPr>
          <w:rStyle w:val="Emphasis"/>
          <w:highlight w:val="cyan"/>
        </w:rPr>
        <w:t>divorced peace</w:t>
      </w:r>
      <w:r w:rsidRPr="005D5F39">
        <w:rPr>
          <w:rStyle w:val="Emphasis"/>
          <w:sz w:val="8"/>
          <w:highlight w:val="cyan"/>
        </w:rPr>
        <w:t xml:space="preserve"> </w:t>
      </w:r>
      <w:r w:rsidRPr="005D5F39">
        <w:rPr>
          <w:rStyle w:val="Emphasis"/>
          <w:sz w:val="8"/>
        </w:rPr>
        <w:t>from freedom,</w:t>
      </w:r>
      <w:r w:rsidRPr="005D5F39">
        <w:rPr>
          <w:b/>
          <w:sz w:val="8"/>
        </w:rPr>
        <w:t xml:space="preserve"> </w:t>
      </w:r>
      <w:r w:rsidRPr="005D5F39">
        <w:rPr>
          <w:rStyle w:val="Emphasis"/>
          <w:highlight w:val="cyan"/>
        </w:rPr>
        <w:t>from feminism</w:t>
      </w:r>
      <w:r w:rsidRPr="005D5F39">
        <w:rPr>
          <w:rStyle w:val="Emphasis"/>
          <w:sz w:val="8"/>
        </w:rPr>
        <w:t xml:space="preserve">, from education reform, from legal rights, </w:t>
      </w:r>
      <w:r w:rsidRPr="005D5F39">
        <w:rPr>
          <w:rStyle w:val="Emphasis"/>
          <w:highlight w:val="cyan"/>
        </w:rPr>
        <w:t>from human rights</w:t>
      </w:r>
      <w:r w:rsidRPr="005D5F39">
        <w:rPr>
          <w:rStyle w:val="Emphasis"/>
          <w:sz w:val="8"/>
        </w:rPr>
        <w:t>, from international alliances and friendships, from national liberation, from the particular</w:t>
      </w:r>
      <w:r w:rsidRPr="005D5F39">
        <w:rPr>
          <w:sz w:val="8"/>
        </w:rPr>
        <w:t xml:space="preserve"> (for example, black female, Native American male) </w:t>
      </w:r>
      <w:r w:rsidRPr="005D5F39">
        <w:rPr>
          <w:rStyle w:val="Emphasis"/>
          <w:sz w:val="8"/>
        </w:rPr>
        <w:t>and the general</w:t>
      </w:r>
      <w:r w:rsidRPr="005D5F39">
        <w:rPr>
          <w:b/>
          <w:sz w:val="8"/>
        </w:rPr>
        <w:t xml:space="preserve"> </w:t>
      </w:r>
      <w:r w:rsidRPr="005D5F39">
        <w:rPr>
          <w:sz w:val="8"/>
        </w:rPr>
        <w:t xml:space="preserve">(human being). Nevertheless, social movements such as </w:t>
      </w:r>
      <w:r w:rsidRPr="005D5F39">
        <w:rPr>
          <w:rStyle w:val="StyleUnderline"/>
          <w:highlight w:val="cyan"/>
        </w:rPr>
        <w:t>the</w:t>
      </w:r>
      <w:r w:rsidRPr="005D5F39">
        <w:rPr>
          <w:rStyle w:val="StyleUnderline"/>
          <w:sz w:val="8"/>
          <w:u w:val="none"/>
        </w:rPr>
        <w:t xml:space="preserve"> civil rights-</w:t>
      </w:r>
      <w:r w:rsidRPr="005D5F39">
        <w:rPr>
          <w:rStyle w:val="StyleUnderline"/>
          <w:highlight w:val="cyan"/>
        </w:rPr>
        <w:t>black power movement</w:t>
      </w:r>
      <w:r w:rsidRPr="005D5F39">
        <w:rPr>
          <w:sz w:val="8"/>
        </w:rPr>
        <w:t xml:space="preserve"> in the United States </w:t>
      </w:r>
      <w:r w:rsidRPr="005D5F39">
        <w:rPr>
          <w:rStyle w:val="StyleUnderline"/>
          <w:highlight w:val="cyan"/>
        </w:rPr>
        <w:t>have always demanded peace with justice</w:t>
      </w:r>
      <w:r w:rsidRPr="005D5F39">
        <w:rPr>
          <w:rStyle w:val="StyleUnderline"/>
          <w:sz w:val="8"/>
          <w:u w:val="none"/>
        </w:rPr>
        <w:t>, with liberation, and with social and economic reconstruction</w:t>
      </w:r>
      <w:r w:rsidRPr="005D5F39">
        <w:rPr>
          <w:sz w:val="8"/>
        </w:rPr>
        <w:t xml:space="preserve"> and cultural freedom at home and abroad. </w:t>
      </w:r>
      <w:r w:rsidRPr="005D5F39">
        <w:rPr>
          <w:rStyle w:val="StyleUnderline"/>
          <w:highlight w:val="cyan"/>
        </w:rPr>
        <w:t>The integration of</w:t>
      </w:r>
      <w:r w:rsidRPr="005D5F39">
        <w:rPr>
          <w:rStyle w:val="StyleUnderline"/>
          <w:sz w:val="8"/>
          <w:u w:val="none"/>
        </w:rPr>
        <w:t xml:space="preserve"> our </w:t>
      </w:r>
      <w:r w:rsidRPr="005D5F39">
        <w:rPr>
          <w:rStyle w:val="StyleUnderline"/>
          <w:highlight w:val="cyan"/>
        </w:rPr>
        <w:t>past and</w:t>
      </w:r>
      <w:r w:rsidRPr="005D5F39">
        <w:rPr>
          <w:rStyle w:val="StyleUnderline"/>
          <w:sz w:val="8"/>
          <w:u w:val="none"/>
        </w:rPr>
        <w:t xml:space="preserve"> our </w:t>
      </w:r>
      <w:r w:rsidRPr="005D5F39">
        <w:rPr>
          <w:rStyle w:val="StyleUnderline"/>
          <w:highlight w:val="cyan"/>
        </w:rPr>
        <w:t>present holocausts</w:t>
      </w:r>
      <w:r w:rsidRPr="005D5F39">
        <w:rPr>
          <w:rStyle w:val="StyleUnderline"/>
          <w:sz w:val="8"/>
          <w:u w:val="none"/>
        </w:rPr>
        <w:t xml:space="preserve"> and our struggle to define our own lives and have our basic needs met</w:t>
      </w:r>
      <w:r w:rsidRPr="005D5F39">
        <w:rPr>
          <w:b/>
          <w:sz w:val="8"/>
        </w:rPr>
        <w:t xml:space="preserve"> </w:t>
      </w:r>
      <w:r w:rsidRPr="005D5F39">
        <w:rPr>
          <w:rStyle w:val="Emphasis"/>
          <w:highlight w:val="cyan"/>
        </w:rPr>
        <w:t>are at the core of the inseparable struggles for world peace and social betterment</w:t>
      </w:r>
      <w:r w:rsidRPr="005D5F39">
        <w:rPr>
          <w:rStyle w:val="Emphasis"/>
          <w:sz w:val="8"/>
        </w:rPr>
        <w:t>.</w:t>
      </w:r>
      <w:r w:rsidRPr="005D5F39">
        <w:rPr>
          <w:sz w:val="8"/>
        </w:rPr>
        <w:t xml:space="preserve"> The Achilles heel of the organized peace movement in this country has always been its whiteness. In this multi-racial and racist society, no allwhite movement can have the strength to bring about basic changes. It is axiomatic that basic changes do not occur in any society unless the people who are oppressed move to make them occur. In our society it is people of color who are the most oppressed. Indeed our entire history teaches us that when people of color have organized and struggled-most especially, because of their particular history, Black people-have moved in a more humane direction as a society, toward a better life for all people.1 Western man's whiteness, imagination, enlightened science, and </w:t>
      </w:r>
      <w:r w:rsidRPr="005D5F39">
        <w:rPr>
          <w:rStyle w:val="StyleUnderline"/>
          <w:sz w:val="8"/>
          <w:u w:val="none"/>
        </w:rPr>
        <w:t xml:space="preserve">movements toward peace have </w:t>
      </w:r>
      <w:r w:rsidRPr="005D5F39">
        <w:rPr>
          <w:rStyle w:val="Emphasis"/>
          <w:sz w:val="8"/>
        </w:rPr>
        <w:t>developed from a culture and history mobilized against women of color</w:t>
      </w:r>
      <w:r w:rsidRPr="005D5F39">
        <w:rPr>
          <w:sz w:val="8"/>
        </w:rPr>
        <w:t>.</w:t>
      </w:r>
      <w:r w:rsidRPr="005D5F39">
        <w:rPr>
          <w:b/>
          <w:sz w:val="8"/>
        </w:rPr>
        <w:t xml:space="preserve"> </w:t>
      </w:r>
      <w:r w:rsidRPr="005D5F39">
        <w:rPr>
          <w:rStyle w:val="StyleUnderline"/>
          <w:sz w:val="8"/>
          <w:u w:val="none"/>
        </w:rPr>
        <w:t xml:space="preserve">The political advancements of white men have grown directly from </w:t>
      </w:r>
      <w:r w:rsidRPr="005D5F39">
        <w:rPr>
          <w:rStyle w:val="Emphasis"/>
          <w:sz w:val="8"/>
        </w:rPr>
        <w:t>the devastation and holocaust of people of color and our lands</w:t>
      </w:r>
      <w:r w:rsidRPr="005D5F39">
        <w:rPr>
          <w:sz w:val="8"/>
        </w:rPr>
        <w:t xml:space="preserve">. This technological and material progress has been in direct proportion to the undevelopment of women of color. Yet </w:t>
      </w:r>
      <w:r w:rsidRPr="005D5F39">
        <w:rPr>
          <w:rStyle w:val="StyleUnderline"/>
          <w:sz w:val="8"/>
          <w:u w:val="none"/>
        </w:rPr>
        <w:t>the dayto- day survival, political struggles, and rising up of women of color,</w:t>
      </w:r>
      <w:r w:rsidRPr="005D5F39">
        <w:rPr>
          <w:sz w:val="8"/>
        </w:rPr>
        <w:t xml:space="preserve"> especially black women in the United States, </w:t>
      </w:r>
      <w:r w:rsidRPr="005D5F39">
        <w:rPr>
          <w:rStyle w:val="StyleUnderline"/>
          <w:sz w:val="8"/>
          <w:u w:val="none"/>
        </w:rPr>
        <w:t>reveal both complex resistance to holocaust and undevelopment and often conflicted responses to the military and war</w:t>
      </w:r>
      <w:r w:rsidRPr="005D5F39">
        <w:rPr>
          <w:sz w:val="8"/>
        </w:rPr>
        <w:t xml:space="preserve">. The Holocausts </w:t>
      </w:r>
      <w:r w:rsidRPr="005D5F39">
        <w:rPr>
          <w:rStyle w:val="StyleUnderline"/>
        </w:rPr>
        <w:t xml:space="preserve">Women of color are </w:t>
      </w:r>
      <w:r w:rsidRPr="005D5F39">
        <w:rPr>
          <w:rStyle w:val="Emphasis"/>
        </w:rPr>
        <w:t>survivors of and remain casualties of holocausts</w:t>
      </w:r>
      <w:r w:rsidRPr="005D5F39">
        <w:rPr>
          <w:sz w:val="8"/>
        </w:rPr>
        <w:t xml:space="preserve">, and </w:t>
      </w:r>
      <w:r w:rsidRPr="005D5F39">
        <w:rPr>
          <w:rStyle w:val="Emphasis"/>
          <w:sz w:val="8"/>
        </w:rPr>
        <w:t>we are direct victims of war</w:t>
      </w:r>
      <w:r w:rsidRPr="005D5F39">
        <w:rPr>
          <w:b/>
          <w:sz w:val="8"/>
        </w:rPr>
        <w:t>-</w:t>
      </w:r>
      <w:r w:rsidRPr="005D5F39">
        <w:rPr>
          <w:sz w:val="8"/>
        </w:rPr>
        <w:t xml:space="preserve">that is, of open armed conflict between countries or between factions within the same country. But </w:t>
      </w:r>
      <w:r w:rsidRPr="005D5F39">
        <w:rPr>
          <w:rStyle w:val="StyleUnderline"/>
          <w:sz w:val="8"/>
          <w:u w:val="none"/>
        </w:rPr>
        <w:t>women of color were not soldiers</w:t>
      </w:r>
      <w:r w:rsidRPr="005D5F39">
        <w:rPr>
          <w:b/>
          <w:sz w:val="8"/>
        </w:rPr>
        <w:t xml:space="preserve">, </w:t>
      </w:r>
      <w:r w:rsidRPr="005D5F39">
        <w:rPr>
          <w:rStyle w:val="StyleUnderline"/>
          <w:sz w:val="8"/>
          <w:u w:val="none"/>
        </w:rPr>
        <w:t>nor did we trade animal pelts or slaves to the white man for guns</w:t>
      </w:r>
      <w:r w:rsidRPr="005D5F39">
        <w:rPr>
          <w:b/>
          <w:sz w:val="8"/>
        </w:rPr>
        <w:t xml:space="preserve">, </w:t>
      </w:r>
      <w:r w:rsidRPr="005D5F39">
        <w:rPr>
          <w:rStyle w:val="StyleUnderline"/>
          <w:sz w:val="8"/>
          <w:u w:val="none"/>
        </w:rPr>
        <w:t>nor did we sell or lease our lands to the white man for wealth</w:t>
      </w:r>
      <w:r w:rsidRPr="005D5F39">
        <w:rPr>
          <w:sz w:val="8"/>
        </w:rPr>
        <w:t xml:space="preserve">. Most </w:t>
      </w:r>
      <w:r w:rsidRPr="005D5F39">
        <w:rPr>
          <w:rStyle w:val="StyleUnderline"/>
        </w:rPr>
        <w:t xml:space="preserve">men and women of color </w:t>
      </w:r>
      <w:r w:rsidRPr="005D5F39">
        <w:rPr>
          <w:rStyle w:val="Emphasis"/>
        </w:rPr>
        <w:t>resisted and fought back</w:t>
      </w:r>
      <w:r w:rsidRPr="005D5F39">
        <w:rPr>
          <w:rStyle w:val="StyleUnderline"/>
        </w:rPr>
        <w:t xml:space="preserve">, were </w:t>
      </w:r>
      <w:r w:rsidRPr="005D5F39">
        <w:rPr>
          <w:rStyle w:val="Emphasis"/>
        </w:rPr>
        <w:t>slaughtered</w:t>
      </w:r>
      <w:r w:rsidRPr="005D5F39">
        <w:rPr>
          <w:rStyle w:val="StyleUnderline"/>
        </w:rPr>
        <w:t xml:space="preserve">, </w:t>
      </w:r>
      <w:r w:rsidRPr="005D5F39">
        <w:rPr>
          <w:rStyle w:val="Emphasis"/>
        </w:rPr>
        <w:t>enslaved</w:t>
      </w:r>
      <w:r w:rsidRPr="005D5F39">
        <w:rPr>
          <w:rStyle w:val="StyleUnderline"/>
        </w:rPr>
        <w:t xml:space="preserve">, and </w:t>
      </w:r>
      <w:r w:rsidRPr="005D5F39">
        <w:rPr>
          <w:rStyle w:val="Emphasis"/>
        </w:rPr>
        <w:t>force marched into plantation labor camps</w:t>
      </w:r>
      <w:r w:rsidRPr="005D5F39">
        <w:rPr>
          <w:rStyle w:val="StyleUnderline"/>
        </w:rPr>
        <w:t xml:space="preserve"> to serve the white masters of war and to build their empires and war machines</w:t>
      </w:r>
      <w:r w:rsidRPr="005D5F39">
        <w:rPr>
          <w:sz w:val="8"/>
        </w:rPr>
        <w:t xml:space="preserve">. </w:t>
      </w:r>
      <w:r w:rsidRPr="005D5F39">
        <w:rPr>
          <w:rStyle w:val="StyleUnderline"/>
          <w:highlight w:val="cyan"/>
        </w:rPr>
        <w:t>People of color</w:t>
      </w:r>
      <w:r w:rsidRPr="00272FE2">
        <w:rPr>
          <w:rStyle w:val="StyleUnderline"/>
        </w:rPr>
        <w:t xml:space="preserve"> were and </w:t>
      </w:r>
      <w:r w:rsidRPr="005D5F39">
        <w:rPr>
          <w:rStyle w:val="StyleUnderline"/>
          <w:highlight w:val="cyan"/>
        </w:rPr>
        <w:t>are victims of holocausts</w:t>
      </w:r>
      <w:r w:rsidRPr="005D5F39">
        <w:rPr>
          <w:sz w:val="8"/>
        </w:rPr>
        <w:t xml:space="preserve">-that is, </w:t>
      </w:r>
      <w:r w:rsidRPr="00272FE2">
        <w:rPr>
          <w:rStyle w:val="StyleUnderline"/>
        </w:rPr>
        <w:t>of great and widespread destruction</w:t>
      </w:r>
      <w:r w:rsidRPr="005D5F39">
        <w:rPr>
          <w:rStyle w:val="StyleUnderline"/>
          <w:sz w:val="8"/>
          <w:u w:val="none"/>
        </w:rPr>
        <w:t>, usually by fire</w:t>
      </w:r>
      <w:r w:rsidRPr="005D5F39">
        <w:rPr>
          <w:sz w:val="8"/>
        </w:rPr>
        <w:t xml:space="preserve">. </w:t>
      </w:r>
      <w:r w:rsidRPr="005D5F39">
        <w:rPr>
          <w:rStyle w:val="Emphasis"/>
          <w:highlight w:val="cyan"/>
        </w:rPr>
        <w:t>The world as we knew</w:t>
      </w:r>
      <w:r w:rsidRPr="005D5F39">
        <w:rPr>
          <w:rStyle w:val="Emphasis"/>
          <w:sz w:val="8"/>
        </w:rPr>
        <w:t xml:space="preserve"> and created </w:t>
      </w:r>
      <w:r w:rsidRPr="005D5F39">
        <w:rPr>
          <w:rStyle w:val="Emphasis"/>
          <w:highlight w:val="cyan"/>
        </w:rPr>
        <w:t>it was destroyed in a continual scorched earth policy of the white man</w:t>
      </w:r>
      <w:r w:rsidRPr="005D5F39">
        <w:rPr>
          <w:sz w:val="8"/>
          <w:highlight w:val="cyan"/>
        </w:rPr>
        <w:t xml:space="preserve">. </w:t>
      </w:r>
      <w:r w:rsidRPr="005D5F39">
        <w:rPr>
          <w:rStyle w:val="StyleUnderline"/>
          <w:highlight w:val="cyan"/>
        </w:rPr>
        <w:t>The experience</w:t>
      </w:r>
      <w:r w:rsidRPr="005D5F39">
        <w:rPr>
          <w:sz w:val="8"/>
        </w:rPr>
        <w:t xml:space="preserve"> of Jews and other Europeans under the Nazis </w:t>
      </w:r>
      <w:r w:rsidRPr="005D5F39">
        <w:rPr>
          <w:rStyle w:val="StyleUnderline"/>
          <w:highlight w:val="cyan"/>
        </w:rPr>
        <w:t xml:space="preserve">can teach us </w:t>
      </w:r>
      <w:r w:rsidRPr="005D5F39">
        <w:rPr>
          <w:rStyle w:val="Emphasis"/>
          <w:highlight w:val="cyan"/>
        </w:rPr>
        <w:t>the value of understanding the totality of destructive intent, the extensiveness o</w:t>
      </w:r>
      <w:r w:rsidRPr="00272FE2">
        <w:rPr>
          <w:rStyle w:val="Emphasis"/>
          <w:highlight w:val="cyan"/>
        </w:rPr>
        <w:t>f</w:t>
      </w:r>
      <w:r w:rsidRPr="005D5F39">
        <w:rPr>
          <w:rStyle w:val="Emphasis"/>
          <w:sz w:val="8"/>
        </w:rPr>
        <w:t xml:space="preserve"> torture, and </w:t>
      </w:r>
      <w:r w:rsidRPr="005D5F39">
        <w:rPr>
          <w:rStyle w:val="Emphasis"/>
          <w:highlight w:val="cyan"/>
        </w:rPr>
        <w:t>the demonical apparatus of war</w:t>
      </w:r>
      <w:r w:rsidRPr="005D5F39">
        <w:rPr>
          <w:rStyle w:val="StyleUnderline"/>
        </w:rPr>
        <w:t xml:space="preserve"> aimed at the human spirit.</w:t>
      </w:r>
      <w:r w:rsidRPr="005D5F39">
        <w:rPr>
          <w:sz w:val="8"/>
        </w:rPr>
        <w:t xml:space="preserve"> A Jewish father pushed his daughter from the lines of certain death at Auschwitz and said, "You will be a remembrance-You tell the story. You survive." She lived. He died. Many have criticized the Jews for forcing non-Jews to remember the 6 million Jews who died under the Nazis and for etching the names Auschwitz and Buchenwald, Terezin and Warsaw in our minds. Yet as </w:t>
      </w:r>
      <w:r w:rsidRPr="005D5F39">
        <w:rPr>
          <w:rStyle w:val="StyleUnderline"/>
          <w:sz w:val="8"/>
          <w:u w:val="none"/>
        </w:rPr>
        <w:t>women of color</w:t>
      </w:r>
      <w:r w:rsidRPr="005D5F39">
        <w:rPr>
          <w:sz w:val="8"/>
        </w:rPr>
        <w:t xml:space="preserve">, we, too, </w:t>
      </w:r>
      <w:r w:rsidRPr="005D5F39">
        <w:rPr>
          <w:rStyle w:val="StyleUnderline"/>
          <w:sz w:val="8"/>
          <w:u w:val="none"/>
        </w:rPr>
        <w:t xml:space="preserve">are "remembrances" of all the holocausts against the people of the world. </w:t>
      </w:r>
      <w:r w:rsidRPr="008E5EBC">
        <w:rPr>
          <w:rStyle w:val="StyleUnderline"/>
        </w:rPr>
        <w:t>We must remember the</w:t>
      </w:r>
      <w:r w:rsidRPr="008E5EBC">
        <w:rPr>
          <w:rStyle w:val="StyleUnderline"/>
          <w:sz w:val="8"/>
          <w:u w:val="none"/>
        </w:rPr>
        <w:t xml:space="preserve"> names of </w:t>
      </w:r>
      <w:r w:rsidRPr="008E5EBC">
        <w:rPr>
          <w:rStyle w:val="Emphasis"/>
          <w:sz w:val="8"/>
        </w:rPr>
        <w:t>concentration camps such as Jesus, Justice, Brotherhood, and Integrity</w:t>
      </w:r>
      <w:r w:rsidRPr="008E5EBC">
        <w:rPr>
          <w:sz w:val="8"/>
        </w:rPr>
        <w:t>,</w:t>
      </w:r>
      <w:r w:rsidRPr="008E5EBC">
        <w:rPr>
          <w:b/>
          <w:sz w:val="8"/>
        </w:rPr>
        <w:t xml:space="preserve"> </w:t>
      </w:r>
      <w:r w:rsidRPr="008E5EBC">
        <w:rPr>
          <w:rStyle w:val="Emphasis"/>
        </w:rPr>
        <w:t>ships that carried millions of African men, women, and children chained and brutalized</w:t>
      </w:r>
      <w:r w:rsidRPr="008E5EBC">
        <w:rPr>
          <w:rStyle w:val="StyleUnderline"/>
          <w:sz w:val="8"/>
          <w:u w:val="none"/>
        </w:rPr>
        <w:t xml:space="preserve"> across the ocean to the "New World."</w:t>
      </w:r>
      <w:r w:rsidRPr="008E5EBC">
        <w:rPr>
          <w:sz w:val="8"/>
        </w:rPr>
        <w:t xml:space="preserve"> </w:t>
      </w:r>
      <w:r w:rsidRPr="008E5EBC">
        <w:rPr>
          <w:rStyle w:val="StyleUnderline"/>
        </w:rPr>
        <w:t>We must remember the Arawaks, the Taino, the Chickasaw, the Choctaw, the Narragansett, the Montauk, the Delaware</w:t>
      </w:r>
      <w:r w:rsidRPr="005D5F39">
        <w:rPr>
          <w:sz w:val="8"/>
        </w:rPr>
        <w:t xml:space="preserve">, </w:t>
      </w:r>
      <w:r w:rsidRPr="005D5F39">
        <w:rPr>
          <w:rStyle w:val="StyleUnderline"/>
        </w:rPr>
        <w:t>and the other Native American names of thousands of U.S. towns that stand for tribes of people who are no more</w:t>
      </w:r>
      <w:r w:rsidRPr="005D5F39">
        <w:rPr>
          <w:sz w:val="8"/>
        </w:rPr>
        <w:t xml:space="preserve">. </w:t>
      </w:r>
      <w:r w:rsidRPr="005D5F39">
        <w:rPr>
          <w:rStyle w:val="StyleUnderline"/>
        </w:rPr>
        <w:t>We must remember the holocausts visited against the Hawaiians</w:t>
      </w:r>
      <w:r w:rsidRPr="005D5F39">
        <w:rPr>
          <w:sz w:val="8"/>
        </w:rPr>
        <w:t xml:space="preserve">, </w:t>
      </w:r>
      <w:r w:rsidRPr="005D5F39">
        <w:rPr>
          <w:rStyle w:val="StyleUnderline"/>
        </w:rPr>
        <w:t>the aboriginal peoples of Australia, the Pacific Island peoples, and the women and children of Hiroshima and Nagasaki</w:t>
      </w:r>
      <w:r w:rsidRPr="005D5F39">
        <w:rPr>
          <w:sz w:val="8"/>
        </w:rPr>
        <w:t xml:space="preserve">. </w:t>
      </w:r>
      <w:r w:rsidRPr="005D5F39">
        <w:rPr>
          <w:rStyle w:val="StyleUnderline"/>
          <w:sz w:val="8"/>
          <w:u w:val="none"/>
        </w:rPr>
        <w:t xml:space="preserve">We must remember </w:t>
      </w:r>
      <w:r w:rsidRPr="005D5F39">
        <w:rPr>
          <w:rStyle w:val="Emphasis"/>
          <w:sz w:val="8"/>
        </w:rPr>
        <w:t>the slaughter of men and women</w:t>
      </w:r>
      <w:r w:rsidRPr="005D5F39">
        <w:rPr>
          <w:rStyle w:val="StyleUnderline"/>
          <w:sz w:val="8"/>
          <w:u w:val="none"/>
        </w:rPr>
        <w:t xml:space="preserve"> at Sharpeville, the children of Soweto, and the men of Attica</w:t>
      </w:r>
      <w:r w:rsidRPr="005D5F39">
        <w:rPr>
          <w:b/>
          <w:sz w:val="8"/>
        </w:rPr>
        <w:t xml:space="preserve">. </w:t>
      </w:r>
      <w:r w:rsidRPr="005D5F39">
        <w:rPr>
          <w:rStyle w:val="StyleUnderline"/>
        </w:rPr>
        <w:t xml:space="preserve">We must never, ever, forget </w:t>
      </w:r>
      <w:r w:rsidRPr="005D5F39">
        <w:rPr>
          <w:rStyle w:val="Emphasis"/>
        </w:rPr>
        <w:t>the children disfigured, the men maimed, and the women broken in</w:t>
      </w:r>
      <w:r w:rsidRPr="005D5F39">
        <w:rPr>
          <w:rStyle w:val="StyleUnderline"/>
        </w:rPr>
        <w:t xml:space="preserve"> our holocausts</w:t>
      </w:r>
      <w:r w:rsidRPr="005D5F39">
        <w:rPr>
          <w:sz w:val="8"/>
        </w:rPr>
        <w:t>-</w:t>
      </w:r>
      <w:r w:rsidRPr="005D5F39">
        <w:rPr>
          <w:rStyle w:val="StyleUnderline"/>
        </w:rPr>
        <w:t xml:space="preserve">we must remember the names, the numbers, the faces, and the stories and teach them to our children and our children's children so </w:t>
      </w:r>
      <w:r w:rsidRPr="005D5F39">
        <w:rPr>
          <w:rStyle w:val="StyleUnderline"/>
          <w:highlight w:val="cyan"/>
        </w:rPr>
        <w:t>the world can never forget our suffering</w:t>
      </w:r>
      <w:r w:rsidRPr="005D5F39">
        <w:rPr>
          <w:sz w:val="8"/>
        </w:rPr>
        <w:t xml:space="preserve"> and our courage. Whereas the particularity of the Jewish holocaust under the Nazis is over, </w:t>
      </w:r>
      <w:r w:rsidRPr="005D5F39">
        <w:rPr>
          <w:rStyle w:val="Emphasis"/>
          <w:highlight w:val="cyan"/>
        </w:rPr>
        <w:t>our holocausts continue</w:t>
      </w:r>
      <w:r w:rsidRPr="005D5F39">
        <w:rPr>
          <w:sz w:val="8"/>
          <w:highlight w:val="cyan"/>
        </w:rPr>
        <w:t>.</w:t>
      </w:r>
      <w:r w:rsidRPr="005D5F39">
        <w:rPr>
          <w:sz w:val="8"/>
        </w:rPr>
        <w:t xml:space="preserve"> </w:t>
      </w:r>
      <w:r w:rsidRPr="005D5F39">
        <w:rPr>
          <w:rStyle w:val="StyleUnderline"/>
          <w:sz w:val="8"/>
          <w:u w:val="none"/>
        </w:rPr>
        <w:t>We are the madres locos</w:t>
      </w:r>
      <w:r w:rsidRPr="005D5F39">
        <w:rPr>
          <w:sz w:val="8"/>
        </w:rPr>
        <w:t xml:space="preserve"> (crazy mothers) </w:t>
      </w:r>
      <w:r w:rsidRPr="005D5F39">
        <w:rPr>
          <w:rStyle w:val="StyleUnderline"/>
          <w:sz w:val="8"/>
          <w:u w:val="none"/>
        </w:rPr>
        <w:t xml:space="preserve">in the Argentinian square silently </w:t>
      </w:r>
      <w:r w:rsidRPr="005D5F39">
        <w:rPr>
          <w:rStyle w:val="Emphasis"/>
          <w:sz w:val="8"/>
        </w:rPr>
        <w:t>demanding news of our missing kin from the fascists who rule.</w:t>
      </w:r>
      <w:r w:rsidRPr="005D5F39">
        <w:rPr>
          <w:sz w:val="8"/>
        </w:rPr>
        <w:t xml:space="preserve"> </w:t>
      </w:r>
      <w:r w:rsidRPr="00272FE2">
        <w:rPr>
          <w:rStyle w:val="StyleUnderline"/>
        </w:rPr>
        <w:t xml:space="preserve">We are the children of El Salvador who </w:t>
      </w:r>
      <w:r w:rsidRPr="00272FE2">
        <w:rPr>
          <w:rStyle w:val="Emphasis"/>
        </w:rPr>
        <w:t>see our mothers and fathers shot in front of our eyes</w:t>
      </w:r>
      <w:r w:rsidRPr="005D5F39">
        <w:rPr>
          <w:sz w:val="8"/>
        </w:rPr>
        <w:t xml:space="preserve">. </w:t>
      </w:r>
      <w:r w:rsidRPr="005D5F39">
        <w:rPr>
          <w:rStyle w:val="StyleUnderline"/>
        </w:rPr>
        <w:t xml:space="preserve">We are </w:t>
      </w:r>
      <w:r w:rsidRPr="005D5F39">
        <w:rPr>
          <w:rStyle w:val="Emphasis"/>
        </w:rPr>
        <w:t>the Palestinian and Lebanese women and children overrun by Israeli, Lebanese, and U.S. soldiers</w:t>
      </w:r>
      <w:r w:rsidRPr="005D5F39">
        <w:rPr>
          <w:sz w:val="8"/>
        </w:rPr>
        <w:t xml:space="preserve">. </w:t>
      </w:r>
      <w:r w:rsidRPr="005D5F39">
        <w:rPr>
          <w:rStyle w:val="StyleUnderline"/>
        </w:rPr>
        <w:t xml:space="preserve">We are </w:t>
      </w:r>
      <w:r w:rsidRPr="005D5F39">
        <w:rPr>
          <w:rStyle w:val="Emphasis"/>
        </w:rPr>
        <w:t>the women and children of the bantustans and refugee camps</w:t>
      </w:r>
      <w:r w:rsidRPr="005D5F39">
        <w:rPr>
          <w:rStyle w:val="StyleUnderline"/>
        </w:rPr>
        <w:t xml:space="preserve"> and the prisoners of Robbin Island</w:t>
      </w:r>
      <w:r w:rsidRPr="005D5F39">
        <w:rPr>
          <w:sz w:val="8"/>
        </w:rPr>
        <w:t xml:space="preserve">. </w:t>
      </w:r>
      <w:r w:rsidRPr="00272FE2">
        <w:rPr>
          <w:rStyle w:val="StyleUnderline"/>
        </w:rPr>
        <w:t xml:space="preserve">We are the </w:t>
      </w:r>
      <w:r w:rsidRPr="00272FE2">
        <w:rPr>
          <w:rStyle w:val="Emphasis"/>
        </w:rPr>
        <w:t>starving in the Sahel</w:t>
      </w:r>
      <w:r w:rsidRPr="00272FE2">
        <w:rPr>
          <w:rStyle w:val="StyleUnderline"/>
        </w:rPr>
        <w:t xml:space="preserve">, the </w:t>
      </w:r>
      <w:r w:rsidRPr="00272FE2">
        <w:rPr>
          <w:rStyle w:val="Emphasis"/>
        </w:rPr>
        <w:t>poor in Brazil</w:t>
      </w:r>
      <w:r w:rsidRPr="00272FE2">
        <w:rPr>
          <w:rStyle w:val="StyleUnderline"/>
        </w:rPr>
        <w:t xml:space="preserve">, the </w:t>
      </w:r>
      <w:r w:rsidRPr="00272FE2">
        <w:rPr>
          <w:rStyle w:val="Emphasis"/>
        </w:rPr>
        <w:t>sterilized in Puerto Rico.</w:t>
      </w:r>
      <w:r w:rsidRPr="005D5F39">
        <w:rPr>
          <w:sz w:val="8"/>
        </w:rPr>
        <w:t xml:space="preserve"> We are the brothers and sisters of Grenada who carry the seeds of the New Jewel Movement in our hearts, not daring to speak of it with our lipsyet. Our holocaust is South Africa ruled by men who loved Adolf Hitler, who have developed the Nazi techniques of terror to more sophisticated levels. Passes replace the Nazi badges and stars. Skin color is the ultimate badge of persecution. Forced removals of women, children, and the elderly-the "useless appendages of South Africa"-into barren, arid bantustans without resources for survival have replaced the need for concentration camps. Black sex-segregated barracks and cells attached to work sites achieve two objectives: The work camps destroy black family and community life, a presumed source of resistance, and attempt to create human automatons whose purpose is to serve the South African state's drive toward wealth and hegemony. Like other fascist regimes, South Africa disallows any democratic rights to black people; they are denied the right to vote, to dissent, to peaceful assembly, to free speech, and to political representation. The regime has all the typical Nazi-like political apparatus: house arrests of dissenters such as Winnie Mandela; prison murder of protestors such as Stephen Biko; penal colonies such as Robbin Island. Black people, especially children, are routinely arrested without cause, detained without limits, and confronted with the economic and social disparities of a nation built around racial separation. Legally and economically, South African apartheid is structural and institutionalized racial war. The Organization of African Unity's regional intergovernmental meeting in 1984 in Tanzania was called to review and appraise the achievements of the United Nations Decade for Women. The meeting considered South Africa's racist apartheid regime a peace issue. The "regime is an affront to the dignity of all Africans on the continent and a stark reminder of the absence of equality and peace, representing the worst form of institutionalized oppression and strife." Pacifists such as Martin Luther King, Jr. and Mahatma Gandhi who have used nonviolent resistance charged that those who used violence to obtain justice were just as evil as their oppressors. Yet all successful revolutionary movements have used organized violence. This is especially true of national liberation movements that have obtained state power and reorganized the institutions of their nations for the benefit of the people. If men and women in South Africa do not use organized violence, they could remain in the permanent violent state of the slave. Could it be that pacifism and nonviolence cannot become a way of life for the oppressed? Are they only tactics with specific and limited use for protecting people from further violence? For most people in the developing communities and the developing world consistent nonviolence is a luxury; it presumes that those who have and use nonviolent weapons will refrain from using them long enough for nonviolent resisters to win political battles. To survive, peoples in developing countries must use a varied repertoire of issues, tactics, and approaches. Sometimes arms are needed to defeat apartheid and defend freedom in South Africa; sometimes nonviolent demonstrations for justice are the appropriate strategy for protesting the shooting of black teenagers by a white man, such as happened in New York City. </w:t>
      </w:r>
      <w:r w:rsidRPr="005D5F39">
        <w:rPr>
          <w:rStyle w:val="Emphasis"/>
          <w:highlight w:val="cyan"/>
        </w:rPr>
        <w:t xml:space="preserve">Peace is not </w:t>
      </w:r>
      <w:r w:rsidRPr="00272FE2">
        <w:rPr>
          <w:rStyle w:val="Emphasis"/>
        </w:rPr>
        <w:t xml:space="preserve">merely </w:t>
      </w:r>
      <w:r w:rsidRPr="005D5F39">
        <w:rPr>
          <w:rStyle w:val="Emphasis"/>
          <w:highlight w:val="cyan"/>
        </w:rPr>
        <w:t>an absence of 'conflict that enables white middleclass comfort</w:t>
      </w:r>
      <w:r w:rsidRPr="005D5F39">
        <w:rPr>
          <w:b/>
          <w:sz w:val="8"/>
          <w:highlight w:val="cyan"/>
        </w:rPr>
        <w:t xml:space="preserve">, </w:t>
      </w:r>
      <w:r w:rsidRPr="005D5F39">
        <w:rPr>
          <w:rStyle w:val="Emphasis"/>
          <w:highlight w:val="cyan"/>
        </w:rPr>
        <w:t>nor</w:t>
      </w:r>
      <w:r w:rsidRPr="00272FE2">
        <w:rPr>
          <w:rStyle w:val="Emphasis"/>
        </w:rPr>
        <w:t xml:space="preserve"> is it simply </w:t>
      </w:r>
      <w:r w:rsidRPr="005D5F39">
        <w:rPr>
          <w:rStyle w:val="Emphasis"/>
          <w:highlight w:val="cyan"/>
        </w:rPr>
        <w:t>resistance to nuclear war</w:t>
      </w:r>
      <w:r w:rsidRPr="005D5F39">
        <w:rPr>
          <w:rStyle w:val="Emphasis"/>
        </w:rPr>
        <w:t xml:space="preserve"> and war machinery</w:t>
      </w:r>
      <w:r w:rsidRPr="005D5F39">
        <w:rPr>
          <w:b/>
          <w:sz w:val="8"/>
        </w:rPr>
        <w:t xml:space="preserve">. </w:t>
      </w:r>
      <w:r w:rsidRPr="005D5F39">
        <w:rPr>
          <w:rStyle w:val="StyleUnderline"/>
          <w:highlight w:val="cyan"/>
        </w:rPr>
        <w:t xml:space="preserve">The </w:t>
      </w:r>
      <w:r w:rsidRPr="005D5F39">
        <w:rPr>
          <w:rStyle w:val="Emphasis"/>
          <w:highlight w:val="cyan"/>
        </w:rPr>
        <w:t>litany of "you will be blown up, too"</w:t>
      </w:r>
      <w:r w:rsidRPr="005D5F39">
        <w:rPr>
          <w:b/>
          <w:sz w:val="8"/>
          <w:highlight w:val="cyan"/>
        </w:rPr>
        <w:t xml:space="preserve"> </w:t>
      </w:r>
      <w:r w:rsidRPr="005D5F39">
        <w:rPr>
          <w:rStyle w:val="Emphasis"/>
          <w:highlight w:val="cyan"/>
        </w:rPr>
        <w:t xml:space="preserve">directed by a white man to a black woman obscures the permanency and institutionalization of </w:t>
      </w:r>
      <w:r w:rsidRPr="00272FE2">
        <w:rPr>
          <w:rStyle w:val="Emphasis"/>
        </w:rPr>
        <w:t xml:space="preserve">war, the </w:t>
      </w:r>
      <w:r w:rsidRPr="005D5F39">
        <w:rPr>
          <w:rStyle w:val="Emphasis"/>
          <w:highlight w:val="cyan"/>
        </w:rPr>
        <w:t>violence and holocaust that people of color face daily</w:t>
      </w:r>
      <w:r w:rsidRPr="005D5F39">
        <w:rPr>
          <w:sz w:val="8"/>
        </w:rPr>
        <w:t xml:space="preserve">. Unfortunately, </w:t>
      </w:r>
      <w:r w:rsidRPr="005D5F39">
        <w:rPr>
          <w:rStyle w:val="StyleUnderline"/>
        </w:rPr>
        <w:t>the holocaust does not only refer to the mass murder of Jews, Christians, and atheists during the Nazi regime; it</w:t>
      </w:r>
      <w:r w:rsidRPr="005D5F39">
        <w:rPr>
          <w:sz w:val="8"/>
        </w:rPr>
        <w:t xml:space="preserve"> also </w:t>
      </w:r>
      <w:r w:rsidRPr="005D5F39">
        <w:rPr>
          <w:rStyle w:val="StyleUnderline"/>
        </w:rPr>
        <w:t xml:space="preserve">refers to </w:t>
      </w:r>
      <w:r w:rsidRPr="005D5F39">
        <w:rPr>
          <w:rStyle w:val="Emphasis"/>
        </w:rPr>
        <w:t xml:space="preserve">the permanent institutionalization of war that is part of every fascist and racist regime. </w:t>
      </w:r>
      <w:r w:rsidRPr="005D5F39">
        <w:rPr>
          <w:rStyle w:val="Emphasis"/>
          <w:highlight w:val="cyan"/>
        </w:rPr>
        <w:t>The holocaust lives. It is a threat to world peace as pervasive and thorough as nuclear war.</w:t>
      </w:r>
    </w:p>
    <w:p w14:paraId="2D518714" w14:textId="77777777" w:rsidR="00C969C5" w:rsidRPr="00624013" w:rsidRDefault="00C969C5" w:rsidP="00C969C5"/>
    <w:p w14:paraId="2BB7DFAF" w14:textId="77777777" w:rsidR="00C969C5" w:rsidRPr="00B50C3A" w:rsidRDefault="00C969C5" w:rsidP="00C969C5">
      <w:pPr>
        <w:pStyle w:val="Heading2"/>
        <w:spacing w:line="240" w:lineRule="auto"/>
        <w:rPr>
          <w:color w:val="000000" w:themeColor="text1"/>
        </w:rPr>
      </w:pPr>
      <w:r w:rsidRPr="00B50C3A">
        <w:rPr>
          <w:color w:val="000000" w:themeColor="text1"/>
        </w:rPr>
        <w:t>Hip Hop</w:t>
      </w:r>
    </w:p>
    <w:p w14:paraId="480D191C" w14:textId="2F7468F4"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 xml:space="preserve">The 1AC is emblematic of the generalization of hip hop as an art form – they uncritically </w:t>
      </w:r>
      <w:r w:rsidR="00EF5433">
        <w:rPr>
          <w:rFonts w:cs="Times New Roman"/>
          <w:color w:val="000000" w:themeColor="text1"/>
        </w:rPr>
        <w:t xml:space="preserve">group </w:t>
      </w:r>
      <w:r w:rsidRPr="00B50C3A">
        <w:rPr>
          <w:rFonts w:cs="Times New Roman"/>
          <w:color w:val="000000" w:themeColor="text1"/>
        </w:rPr>
        <w:t>experiences under the same header without careful analysis of the specificity of anti-Blackness – this recreates the liberal multicultural dream of a cross-racial community sewn from the common fabric of humanity – this actively deemphasizes and dehistoricizes the particularity of blackness and deradicalizes blackness</w:t>
      </w:r>
    </w:p>
    <w:p w14:paraId="39892D86" w14:textId="77777777" w:rsidR="00C969C5" w:rsidRPr="00B50C3A" w:rsidRDefault="00C969C5" w:rsidP="00C969C5">
      <w:pPr>
        <w:spacing w:line="240" w:lineRule="auto"/>
        <w:rPr>
          <w:rStyle w:val="Style13ptBold"/>
          <w:b w:val="0"/>
          <w:color w:val="000000" w:themeColor="text1"/>
          <w:u w:val="single"/>
        </w:rPr>
      </w:pPr>
      <w:r w:rsidRPr="00B50C3A">
        <w:rPr>
          <w:rStyle w:val="Style13ptBold"/>
          <w:color w:val="000000" w:themeColor="text1"/>
          <w:u w:val="single"/>
        </w:rPr>
        <w:t>Saucier &amp; Woods 14</w:t>
      </w:r>
      <w:r w:rsidRPr="00B50C3A">
        <w:rPr>
          <w:rStyle w:val="FootnoteReference"/>
          <w:b/>
          <w:color w:val="000000" w:themeColor="text1"/>
          <w:u w:val="single"/>
        </w:rPr>
        <w:footnoteReference w:id="27"/>
      </w:r>
    </w:p>
    <w:p w14:paraId="5EA44C2A" w14:textId="77777777" w:rsidR="00C969C5" w:rsidRPr="00B50C3A" w:rsidRDefault="00C969C5" w:rsidP="00C969C5">
      <w:pPr>
        <w:spacing w:line="240" w:lineRule="auto"/>
        <w:rPr>
          <w:color w:val="000000" w:themeColor="text1"/>
          <w:sz w:val="8"/>
        </w:rPr>
      </w:pPr>
      <w:r w:rsidRPr="00B50C3A">
        <w:rPr>
          <w:color w:val="000000" w:themeColor="text1"/>
          <w:sz w:val="8"/>
        </w:rPr>
        <w:t xml:space="preserve">We arrive at two points relevant to our consideration of the contemporary culture of politics that fancies hip hop studies. First, the containment of black politics is the precondition for the institutional life of multiculturalism. Second, </w:t>
      </w:r>
      <w:r w:rsidRPr="00B50C3A">
        <w:rPr>
          <w:rStyle w:val="Emphasis"/>
          <w:color w:val="000000" w:themeColor="text1"/>
          <w:highlight w:val="cyan"/>
        </w:rPr>
        <w:t>hip hop studies is a product of the liberal multiculturalist university</w:t>
      </w:r>
      <w:r w:rsidRPr="00B50C3A">
        <w:rPr>
          <w:rStyle w:val="StyleUnderline"/>
          <w:color w:val="000000" w:themeColor="text1"/>
        </w:rPr>
        <w:t>—</w:t>
      </w:r>
      <w:r w:rsidRPr="00B50C3A">
        <w:rPr>
          <w:rStyle w:val="StyleUnderline"/>
          <w:color w:val="000000" w:themeColor="text1"/>
          <w:highlight w:val="cyan"/>
        </w:rPr>
        <w:t xml:space="preserve">not of the black struggle </w:t>
      </w:r>
      <w:r w:rsidRPr="00B50C3A">
        <w:rPr>
          <w:rStyle w:val="StyleUnderline"/>
          <w:color w:val="000000" w:themeColor="text1"/>
        </w:rPr>
        <w:t>that produced</w:t>
      </w:r>
      <w:r w:rsidRPr="00B50C3A">
        <w:rPr>
          <w:color w:val="000000" w:themeColor="text1"/>
          <w:sz w:val="8"/>
        </w:rPr>
        <w:t xml:space="preserve"> both the radical conception of </w:t>
      </w:r>
      <w:r w:rsidRPr="00B50C3A">
        <w:rPr>
          <w:rStyle w:val="StyleUnderline"/>
          <w:color w:val="000000" w:themeColor="text1"/>
        </w:rPr>
        <w:t>black studies</w:t>
      </w:r>
      <w:r w:rsidRPr="00B50C3A">
        <w:rPr>
          <w:color w:val="000000" w:themeColor="text1"/>
          <w:sz w:val="8"/>
        </w:rPr>
        <w:t xml:space="preserve"> and hip hop itself. </w:t>
      </w:r>
      <w:r w:rsidRPr="00B50C3A">
        <w:rPr>
          <w:rStyle w:val="StyleUnderline"/>
          <w:color w:val="000000" w:themeColor="text1"/>
          <w:highlight w:val="cyan"/>
        </w:rPr>
        <w:t>Hip hop</w:t>
      </w:r>
      <w:r w:rsidRPr="00B50C3A">
        <w:rPr>
          <w:rStyle w:val="StyleUnderline"/>
          <w:color w:val="000000" w:themeColor="text1"/>
          <w:sz w:val="8"/>
          <w:u w:val="none"/>
        </w:rPr>
        <w:t xml:space="preserve"> studies</w:t>
      </w:r>
      <w:r w:rsidRPr="00B50C3A">
        <w:rPr>
          <w:rStyle w:val="StyleUnderline"/>
          <w:color w:val="000000" w:themeColor="text1"/>
          <w:u w:val="none"/>
        </w:rPr>
        <w:t xml:space="preserve"> </w:t>
      </w:r>
      <w:r w:rsidRPr="00B50C3A">
        <w:rPr>
          <w:rStyle w:val="StyleUnderline"/>
          <w:color w:val="000000" w:themeColor="text1"/>
          <w:highlight w:val="cyan"/>
        </w:rPr>
        <w:t>is a feature of liberal universalism in which scholars</w:t>
      </w:r>
      <w:r w:rsidRPr="00B50C3A">
        <w:rPr>
          <w:b/>
          <w:color w:val="000000" w:themeColor="text1"/>
          <w:sz w:val="8"/>
        </w:rPr>
        <w:t xml:space="preserve"> </w:t>
      </w:r>
      <w:r w:rsidRPr="00B50C3A">
        <w:rPr>
          <w:color w:val="000000" w:themeColor="text1"/>
          <w:sz w:val="8"/>
        </w:rPr>
        <w:t xml:space="preserve">and teachers </w:t>
      </w:r>
      <w:r w:rsidRPr="00B50C3A">
        <w:rPr>
          <w:rStyle w:val="StyleUnderline"/>
          <w:color w:val="000000" w:themeColor="text1"/>
          <w:highlight w:val="cyan"/>
        </w:rPr>
        <w:t>prefer</w:t>
      </w:r>
      <w:r w:rsidRPr="00B50C3A">
        <w:rPr>
          <w:rStyle w:val="StyleUnderline"/>
          <w:color w:val="000000" w:themeColor="text1"/>
          <w:sz w:val="8"/>
          <w:highlight w:val="cyan"/>
          <w:u w:val="none"/>
        </w:rPr>
        <w:t xml:space="preserve"> “</w:t>
      </w:r>
      <w:r w:rsidRPr="00B50C3A">
        <w:rPr>
          <w:rStyle w:val="StyleUnderline"/>
          <w:color w:val="000000" w:themeColor="text1"/>
          <w:highlight w:val="cyan"/>
        </w:rPr>
        <w:t>difference</w:t>
      </w:r>
      <w:r w:rsidRPr="00B50C3A">
        <w:rPr>
          <w:rStyle w:val="StyleUnderline"/>
          <w:color w:val="000000" w:themeColor="text1"/>
          <w:sz w:val="8"/>
          <w:u w:val="none"/>
        </w:rPr>
        <w:t xml:space="preserve">,” “ethnicity,” and “multiethnicity” </w:t>
      </w:r>
      <w:r w:rsidRPr="00B50C3A">
        <w:rPr>
          <w:rStyle w:val="StyleUnderline"/>
          <w:color w:val="000000" w:themeColor="text1"/>
          <w:highlight w:val="cyan"/>
        </w:rPr>
        <w:t>over the “radical alterity” of black studies</w:t>
      </w:r>
      <w:r w:rsidRPr="00B50C3A">
        <w:rPr>
          <w:color w:val="000000" w:themeColor="text1"/>
          <w:sz w:val="8"/>
        </w:rPr>
        <w:t xml:space="preserve"> (Wynter 2002: 159). Hip hop studies should be viewed as nothing more than a prosthetic of multiculturalism, and in this sense </w:t>
      </w:r>
      <w:r w:rsidRPr="00B50C3A">
        <w:rPr>
          <w:rStyle w:val="StyleUnderline"/>
          <w:color w:val="000000" w:themeColor="text1"/>
          <w:highlight w:val="cyan"/>
        </w:rPr>
        <w:t>its purpose</w:t>
      </w:r>
      <w:r w:rsidRPr="00B50C3A">
        <w:rPr>
          <w:rStyle w:val="StyleUnderline"/>
          <w:color w:val="000000" w:themeColor="text1"/>
          <w:sz w:val="8"/>
          <w:u w:val="none"/>
        </w:rPr>
        <w:t xml:space="preserve"> in the academy </w:t>
      </w:r>
      <w:r w:rsidRPr="00B50C3A">
        <w:rPr>
          <w:rStyle w:val="StyleUnderline"/>
          <w:color w:val="000000" w:themeColor="text1"/>
          <w:highlight w:val="cyan"/>
        </w:rPr>
        <w:t xml:space="preserve">is to further </w:t>
      </w:r>
      <w:r w:rsidRPr="00B50C3A">
        <w:rPr>
          <w:rStyle w:val="Emphasis"/>
          <w:color w:val="000000" w:themeColor="text1"/>
          <w:highlight w:val="cyan"/>
        </w:rPr>
        <w:t>sabotage</w:t>
      </w:r>
      <w:r w:rsidRPr="00B50C3A">
        <w:rPr>
          <w:color w:val="000000" w:themeColor="text1"/>
          <w:sz w:val="8"/>
        </w:rPr>
        <w:t xml:space="preserve"> the radical history of </w:t>
      </w:r>
      <w:r w:rsidRPr="00B50C3A">
        <w:rPr>
          <w:rStyle w:val="Emphasis"/>
          <w:color w:val="000000" w:themeColor="text1"/>
          <w:highlight w:val="cyan"/>
        </w:rPr>
        <w:t>black studies from within</w:t>
      </w:r>
      <w:r w:rsidRPr="00B50C3A">
        <w:rPr>
          <w:rStyle w:val="Emphasis"/>
          <w:color w:val="000000" w:themeColor="text1"/>
          <w:u w:val="none"/>
        </w:rPr>
        <w:t>.</w:t>
      </w:r>
      <w:r w:rsidRPr="00B50C3A">
        <w:rPr>
          <w:color w:val="000000" w:themeColor="text1"/>
          <w:sz w:val="8"/>
        </w:rPr>
        <w:t xml:space="preserve"> For example, at the University of Arizona, where a minor in hip hop studies has recently been approved, </w:t>
      </w:r>
      <w:r w:rsidRPr="00B50C3A">
        <w:rPr>
          <w:rStyle w:val="StyleUnderline"/>
          <w:color w:val="000000" w:themeColor="text1"/>
          <w:highlight w:val="cyan"/>
        </w:rPr>
        <w:t xml:space="preserve">hip hop is understood as a way in which to </w:t>
      </w:r>
      <w:r w:rsidRPr="00B50C3A">
        <w:rPr>
          <w:rStyle w:val="Emphasis"/>
          <w:color w:val="000000" w:themeColor="text1"/>
          <w:highlight w:val="cyan"/>
        </w:rPr>
        <w:t>better understand “the fabric of humanity</w:t>
      </w:r>
      <w:r w:rsidRPr="00B50C3A">
        <w:rPr>
          <w:b/>
          <w:color w:val="000000" w:themeColor="text1"/>
          <w:sz w:val="8"/>
        </w:rPr>
        <w:t>.</w:t>
      </w:r>
      <w:r w:rsidRPr="00B50C3A">
        <w:rPr>
          <w:color w:val="000000" w:themeColor="text1"/>
          <w:sz w:val="8"/>
        </w:rPr>
        <w:t xml:space="preserve">”4 Hip hop in this instance is </w:t>
      </w:r>
      <w:r w:rsidRPr="00B50C3A">
        <w:rPr>
          <w:rStyle w:val="StyleUnderline"/>
          <w:color w:val="000000" w:themeColor="text1"/>
          <w:highlight w:val="cyan"/>
        </w:rPr>
        <w:t xml:space="preserve">seen as forging </w:t>
      </w:r>
      <w:r w:rsidRPr="00B50C3A">
        <w:rPr>
          <w:rStyle w:val="Emphasis"/>
          <w:color w:val="000000" w:themeColor="text1"/>
          <w:highlight w:val="cyan"/>
        </w:rPr>
        <w:t>a sense of cross-racial imagined community</w:t>
      </w:r>
      <w:r w:rsidRPr="00B50C3A">
        <w:rPr>
          <w:color w:val="000000" w:themeColor="text1"/>
          <w:sz w:val="8"/>
        </w:rPr>
        <w:t xml:space="preserve">. By extension, this tendency is also exhibited in the scholarship by </w:t>
      </w:r>
      <w:r w:rsidRPr="00B50C3A">
        <w:rPr>
          <w:rStyle w:val="StyleUnderline"/>
          <w:color w:val="000000" w:themeColor="text1"/>
          <w:highlight w:val="cyan"/>
        </w:rPr>
        <w:t>hip hop scholars</w:t>
      </w:r>
      <w:r w:rsidRPr="00B50C3A">
        <w:rPr>
          <w:color w:val="000000" w:themeColor="text1"/>
          <w:sz w:val="8"/>
        </w:rPr>
        <w:t xml:space="preserve"> who employ a multiculturalist paradigm (Kahf 2007; Wang 2007). These scholars </w:t>
      </w:r>
      <w:r w:rsidRPr="00B50C3A">
        <w:rPr>
          <w:rStyle w:val="StyleUnderline"/>
          <w:color w:val="000000" w:themeColor="text1"/>
        </w:rPr>
        <w:t xml:space="preserve">often </w:t>
      </w:r>
      <w:r w:rsidRPr="00B50C3A">
        <w:rPr>
          <w:rStyle w:val="Emphasis"/>
          <w:color w:val="000000" w:themeColor="text1"/>
          <w:highlight w:val="cyan"/>
        </w:rPr>
        <w:t>deemphasize and dehistoricize the centrality of blackness</w:t>
      </w:r>
      <w:r w:rsidRPr="00B50C3A">
        <w:rPr>
          <w:color w:val="000000" w:themeColor="text1"/>
          <w:sz w:val="8"/>
        </w:rPr>
        <w:t xml:space="preserve"> and its relationship to hip hop culture; </w:t>
      </w:r>
      <w:r w:rsidRPr="00B50C3A">
        <w:rPr>
          <w:rStyle w:val="Emphasis"/>
          <w:color w:val="000000" w:themeColor="text1"/>
          <w:highlight w:val="cyan"/>
        </w:rPr>
        <w:t>it no longer is a black art form, but a cross-racial and multiethnic art form</w:t>
      </w:r>
      <w:r w:rsidRPr="00B50C3A">
        <w:rPr>
          <w:rStyle w:val="Emphasis"/>
          <w:color w:val="000000" w:themeColor="text1"/>
        </w:rPr>
        <w:t xml:space="preserve"> that belongs to everyone.</w:t>
      </w:r>
      <w:r w:rsidRPr="00B50C3A">
        <w:rPr>
          <w:color w:val="000000" w:themeColor="text1"/>
          <w:sz w:val="8"/>
        </w:rPr>
        <w:t xml:space="preserve"> Put slightly differently, multicultural </w:t>
      </w:r>
      <w:r w:rsidRPr="00B50C3A">
        <w:rPr>
          <w:rStyle w:val="StyleUnderline"/>
          <w:color w:val="000000" w:themeColor="text1"/>
          <w:highlight w:val="cyan"/>
        </w:rPr>
        <w:t>understandings of hip hop</w:t>
      </w:r>
      <w:r w:rsidRPr="00B50C3A">
        <w:rPr>
          <w:color w:val="000000" w:themeColor="text1"/>
          <w:sz w:val="8"/>
        </w:rPr>
        <w:t xml:space="preserve"> often </w:t>
      </w:r>
      <w:r w:rsidRPr="00B50C3A">
        <w:rPr>
          <w:rStyle w:val="StyleUnderline"/>
          <w:color w:val="000000" w:themeColor="text1"/>
          <w:highlight w:val="cyan"/>
        </w:rPr>
        <w:t>fail to deal with the legacy of black people</w:t>
      </w:r>
      <w:r w:rsidRPr="00B50C3A">
        <w:rPr>
          <w:rStyle w:val="StyleUnderline"/>
          <w:color w:val="000000" w:themeColor="text1"/>
        </w:rPr>
        <w:t xml:space="preserve"> as property and what this means</w:t>
      </w:r>
      <w:r w:rsidRPr="00B50C3A">
        <w:rPr>
          <w:color w:val="000000" w:themeColor="text1"/>
          <w:sz w:val="8"/>
        </w:rPr>
        <w:t xml:space="preserve"> might mean </w:t>
      </w:r>
      <w:r w:rsidRPr="00B50C3A">
        <w:rPr>
          <w:rStyle w:val="StyleUnderline"/>
          <w:color w:val="000000" w:themeColor="text1"/>
        </w:rPr>
        <w:t>for who can claim ownership of hip hop. While radical blackness has always pursued solidarity and common cause with other</w:t>
      </w:r>
      <w:r w:rsidRPr="00B50C3A">
        <w:rPr>
          <w:color w:val="000000" w:themeColor="text1"/>
          <w:sz w:val="8"/>
        </w:rPr>
        <w:t xml:space="preserve"> racial and cultural </w:t>
      </w:r>
      <w:r w:rsidRPr="00B50C3A">
        <w:rPr>
          <w:rStyle w:val="StyleUnderline"/>
          <w:color w:val="000000" w:themeColor="text1"/>
        </w:rPr>
        <w:t xml:space="preserve">groups throughout history, it has always done so through </w:t>
      </w:r>
      <w:r w:rsidRPr="00B50C3A">
        <w:rPr>
          <w:rStyle w:val="StyleUnderline"/>
          <w:color w:val="000000" w:themeColor="text1"/>
          <w:highlight w:val="cyan"/>
        </w:rPr>
        <w:t>a</w:t>
      </w:r>
      <w:r w:rsidRPr="00B50C3A">
        <w:rPr>
          <w:color w:val="000000" w:themeColor="text1"/>
          <w:sz w:val="8"/>
        </w:rPr>
        <w:t xml:space="preserve"> pronounced </w:t>
      </w:r>
      <w:r w:rsidRPr="00B50C3A">
        <w:rPr>
          <w:rStyle w:val="StyleUnderline"/>
          <w:color w:val="000000" w:themeColor="text1"/>
          <w:highlight w:val="cyan"/>
        </w:rPr>
        <w:t>critique of coalition politics</w:t>
      </w:r>
      <w:r w:rsidRPr="00B50C3A">
        <w:rPr>
          <w:rStyle w:val="StyleUnderline"/>
          <w:color w:val="000000" w:themeColor="text1"/>
        </w:rPr>
        <w:t xml:space="preserve"> that, time and again, </w:t>
      </w:r>
      <w:r w:rsidRPr="00B50C3A">
        <w:rPr>
          <w:rStyle w:val="Emphasis"/>
          <w:color w:val="000000" w:themeColor="text1"/>
          <w:highlight w:val="cyan"/>
        </w:rPr>
        <w:t>subordinate the needs of the black community to</w:t>
      </w:r>
      <w:r w:rsidRPr="00B50C3A">
        <w:rPr>
          <w:rStyle w:val="Emphasis"/>
          <w:color w:val="000000" w:themeColor="text1"/>
        </w:rPr>
        <w:t xml:space="preserve"> the needs of—take your pick—</w:t>
      </w:r>
      <w:r w:rsidRPr="00B50C3A">
        <w:rPr>
          <w:rStyle w:val="Emphasis"/>
          <w:color w:val="000000" w:themeColor="text1"/>
          <w:highlight w:val="cyan"/>
        </w:rPr>
        <w:t>labor</w:t>
      </w:r>
      <w:r w:rsidRPr="00B50C3A">
        <w:rPr>
          <w:rStyle w:val="Emphasis"/>
          <w:color w:val="000000" w:themeColor="text1"/>
        </w:rPr>
        <w:t xml:space="preserve">, integrationism, the union, </w:t>
      </w:r>
      <w:r w:rsidRPr="00B50C3A">
        <w:rPr>
          <w:rStyle w:val="Emphasis"/>
          <w:color w:val="000000" w:themeColor="text1"/>
          <w:highlight w:val="cyan"/>
        </w:rPr>
        <w:t xml:space="preserve">women, “people of color,” </w:t>
      </w:r>
      <w:r w:rsidRPr="00B50C3A">
        <w:rPr>
          <w:rStyle w:val="Emphasis"/>
          <w:color w:val="000000" w:themeColor="text1"/>
        </w:rPr>
        <w:t xml:space="preserve">“quality of life,” </w:t>
      </w:r>
      <w:r w:rsidRPr="00B50C3A">
        <w:rPr>
          <w:rStyle w:val="Emphasis"/>
          <w:color w:val="000000" w:themeColor="text1"/>
          <w:highlight w:val="cyan"/>
        </w:rPr>
        <w:t>“safe and secure” streets</w:t>
      </w:r>
      <w:r w:rsidRPr="00B50C3A">
        <w:rPr>
          <w:rStyle w:val="Emphasis"/>
          <w:color w:val="000000" w:themeColor="text1"/>
        </w:rPr>
        <w:t>, and so forth</w:t>
      </w:r>
      <w:r w:rsidRPr="00B50C3A">
        <w:rPr>
          <w:color w:val="000000" w:themeColor="text1"/>
          <w:sz w:val="8"/>
        </w:rPr>
        <w:t xml:space="preserve"> (Ture and Hamilton 1992). The subsumption of hip hop studies within black studies undermines the stability of the field and its coherent development in a manner that echoes the Ford Foundation’s earlier implosion of black studies. </w:t>
      </w:r>
      <w:r w:rsidRPr="00B50C3A">
        <w:rPr>
          <w:rStyle w:val="StyleUnderline"/>
          <w:color w:val="000000" w:themeColor="text1"/>
        </w:rPr>
        <w:t>Hip hop</w:t>
      </w:r>
      <w:r w:rsidRPr="00B50C3A">
        <w:rPr>
          <w:color w:val="000000" w:themeColor="text1"/>
          <w:sz w:val="8"/>
        </w:rPr>
        <w:t xml:space="preserve"> studies recaptures black studies from within—that is, it </w:t>
      </w:r>
      <w:r w:rsidRPr="00B50C3A">
        <w:rPr>
          <w:rStyle w:val="Emphasis"/>
          <w:color w:val="000000" w:themeColor="text1"/>
          <w:highlight w:val="cyan"/>
        </w:rPr>
        <w:t>undermines the radicality of the black studies structural assault on antiblackness</w:t>
      </w:r>
      <w:r w:rsidRPr="00B50C3A">
        <w:rPr>
          <w:rStyle w:val="StyleUnderline"/>
          <w:color w:val="000000" w:themeColor="text1"/>
        </w:rPr>
        <w:t xml:space="preserve"> by highlighting the diverse performances of resistance (read: universalism) </w:t>
      </w:r>
      <w:r w:rsidRPr="00B50C3A">
        <w:rPr>
          <w:rStyle w:val="Emphasis"/>
          <w:color w:val="000000" w:themeColor="text1"/>
        </w:rPr>
        <w:t>at the expense of a sustained ethical confrontation with black suffering and black refusal-of-victimization</w:t>
      </w:r>
      <w:r w:rsidRPr="00B50C3A">
        <w:rPr>
          <w:color w:val="000000" w:themeColor="text1"/>
          <w:sz w:val="8"/>
        </w:rPr>
        <w:t xml:space="preserve"> (Vargas and James 2012).</w:t>
      </w:r>
    </w:p>
    <w:p w14:paraId="600AC2F8" w14:textId="77777777" w:rsidR="00C969C5" w:rsidRPr="00B50C3A" w:rsidRDefault="00C969C5" w:rsidP="00C969C5">
      <w:pPr>
        <w:spacing w:line="240" w:lineRule="auto"/>
        <w:rPr>
          <w:color w:val="000000" w:themeColor="text1"/>
          <w:sz w:val="8"/>
        </w:rPr>
      </w:pPr>
    </w:p>
    <w:p w14:paraId="17E68A86" w14:textId="0E7BDC04"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 xml:space="preserve">The </w:t>
      </w:r>
      <w:r w:rsidR="00207407">
        <w:rPr>
          <w:rFonts w:cs="Times New Roman"/>
          <w:color w:val="000000" w:themeColor="text1"/>
        </w:rPr>
        <w:t>1AC</w:t>
      </w:r>
      <w:r w:rsidRPr="00B50C3A">
        <w:rPr>
          <w:rFonts w:cs="Times New Roman"/>
          <w:color w:val="000000" w:themeColor="text1"/>
        </w:rPr>
        <w:t xml:space="preserve"> implicitly assumes a causal link between performativity and emancipation, that hip hop can somehow have a disruptive effect that contributes to resistance – this is a grave error in analysis that confuses performativity with structure – anti-Blackness must be seen as an ontological structure, not a performative question – only this enables an unflinching paradigmatic analysis</w:t>
      </w:r>
    </w:p>
    <w:p w14:paraId="025CF5C6" w14:textId="77777777" w:rsidR="00C969C5" w:rsidRPr="00B50C3A" w:rsidRDefault="00C969C5" w:rsidP="00C969C5">
      <w:pPr>
        <w:spacing w:line="240" w:lineRule="auto"/>
        <w:rPr>
          <w:b/>
          <w:color w:val="000000" w:themeColor="text1"/>
          <w:u w:val="single"/>
        </w:rPr>
      </w:pPr>
      <w:r w:rsidRPr="00B50C3A">
        <w:rPr>
          <w:rStyle w:val="Style13ptBold"/>
          <w:color w:val="000000" w:themeColor="text1"/>
          <w:u w:val="single"/>
        </w:rPr>
        <w:t>Saucier &amp; Woods 14</w:t>
      </w:r>
      <w:r w:rsidRPr="00B50C3A">
        <w:rPr>
          <w:rStyle w:val="FootnoteReference"/>
          <w:b/>
          <w:color w:val="000000" w:themeColor="text1"/>
          <w:u w:val="single"/>
        </w:rPr>
        <w:footnoteReference w:id="28"/>
      </w:r>
    </w:p>
    <w:p w14:paraId="434D5E28" w14:textId="77777777" w:rsidR="00C969C5" w:rsidRPr="00B50C3A" w:rsidRDefault="00C969C5" w:rsidP="00C969C5">
      <w:pPr>
        <w:spacing w:line="240" w:lineRule="auto"/>
        <w:rPr>
          <w:rStyle w:val="Emphasis"/>
          <w:b w:val="0"/>
          <w:color w:val="000000" w:themeColor="text1"/>
        </w:rPr>
      </w:pPr>
      <w:r w:rsidRPr="00B50C3A">
        <w:rPr>
          <w:color w:val="000000" w:themeColor="text1"/>
          <w:sz w:val="8"/>
        </w:rPr>
        <w:t xml:space="preserve">Black expressive culture, black people, </w:t>
      </w:r>
      <w:r w:rsidRPr="00B50C3A">
        <w:rPr>
          <w:rStyle w:val="StyleUnderline"/>
          <w:color w:val="000000" w:themeColor="text1"/>
          <w:sz w:val="8"/>
          <w:u w:val="none"/>
        </w:rPr>
        <w:t>blackness has been central to Western civilization since at least</w:t>
      </w:r>
      <w:r w:rsidRPr="00B50C3A">
        <w:rPr>
          <w:color w:val="000000" w:themeColor="text1"/>
          <w:sz w:val="8"/>
        </w:rPr>
        <w:t xml:space="preserve"> the time of the Mediterranean slave trade in </w:t>
      </w:r>
      <w:r w:rsidRPr="00B50C3A">
        <w:rPr>
          <w:rStyle w:val="StyleUnderline"/>
          <w:color w:val="000000" w:themeColor="text1"/>
          <w:sz w:val="8"/>
          <w:u w:val="none"/>
        </w:rPr>
        <w:t>the 14th century</w:t>
      </w:r>
      <w:r w:rsidRPr="00B50C3A">
        <w:rPr>
          <w:b/>
          <w:color w:val="000000" w:themeColor="text1"/>
          <w:sz w:val="8"/>
        </w:rPr>
        <w:t xml:space="preserve">. </w:t>
      </w:r>
      <w:r w:rsidRPr="00B50C3A">
        <w:rPr>
          <w:rStyle w:val="StyleUnderline"/>
          <w:color w:val="000000" w:themeColor="text1"/>
          <w:sz w:val="8"/>
          <w:u w:val="none"/>
        </w:rPr>
        <w:t>This central role of blackness, its entanglement in white desire and disgust, has been the focus of critical work within black studies on the “fungible” quality of the captive black body.</w:t>
      </w:r>
      <w:r w:rsidRPr="00B50C3A">
        <w:rPr>
          <w:color w:val="000000" w:themeColor="text1"/>
          <w:sz w:val="8"/>
        </w:rPr>
        <w:t xml:space="preserve"> By “fungible,” </w:t>
      </w:r>
      <w:r w:rsidRPr="00B50C3A">
        <w:rPr>
          <w:rStyle w:val="StyleUnderline"/>
          <w:color w:val="000000" w:themeColor="text1"/>
          <w:sz w:val="8"/>
          <w:u w:val="none"/>
        </w:rPr>
        <w:t>black studies is calling attention to</w:t>
      </w:r>
      <w:r w:rsidRPr="00B50C3A">
        <w:rPr>
          <w:b/>
          <w:color w:val="000000" w:themeColor="text1"/>
          <w:sz w:val="8"/>
        </w:rPr>
        <w:t xml:space="preserve"> </w:t>
      </w:r>
      <w:r w:rsidRPr="00B50C3A">
        <w:rPr>
          <w:color w:val="000000" w:themeColor="text1"/>
          <w:sz w:val="8"/>
        </w:rPr>
        <w:t xml:space="preserve">the premium in </w:t>
      </w:r>
      <w:r w:rsidRPr="00B50C3A">
        <w:rPr>
          <w:rStyle w:val="StyleUnderline"/>
          <w:color w:val="000000" w:themeColor="text1"/>
          <w:sz w:val="8"/>
          <w:u w:val="none"/>
        </w:rPr>
        <w:t>Western culture</w:t>
      </w:r>
      <w:r w:rsidRPr="00B50C3A">
        <w:rPr>
          <w:b/>
          <w:color w:val="000000" w:themeColor="text1"/>
          <w:sz w:val="8"/>
        </w:rPr>
        <w:t xml:space="preserve"> </w:t>
      </w:r>
      <w:r w:rsidRPr="00B50C3A">
        <w:rPr>
          <w:color w:val="000000" w:themeColor="text1"/>
          <w:sz w:val="8"/>
        </w:rPr>
        <w:t>on</w:t>
      </w:r>
      <w:r w:rsidRPr="00B50C3A">
        <w:rPr>
          <w:b/>
          <w:color w:val="000000" w:themeColor="text1"/>
          <w:sz w:val="8"/>
        </w:rPr>
        <w:t xml:space="preserve"> </w:t>
      </w:r>
      <w:r w:rsidRPr="00B50C3A">
        <w:rPr>
          <w:rStyle w:val="StyleUnderline"/>
          <w:color w:val="000000" w:themeColor="text1"/>
          <w:sz w:val="8"/>
          <w:u w:val="none"/>
        </w:rPr>
        <w:t>rendering blackness useful to any and all manner of purposes that whites (and</w:t>
      </w:r>
      <w:r w:rsidRPr="00B50C3A">
        <w:rPr>
          <w:color w:val="000000" w:themeColor="text1"/>
          <w:sz w:val="8"/>
        </w:rPr>
        <w:t xml:space="preserve"> we would add, </w:t>
      </w:r>
      <w:r w:rsidRPr="00B50C3A">
        <w:rPr>
          <w:rStyle w:val="StyleUnderline"/>
          <w:color w:val="000000" w:themeColor="text1"/>
          <w:sz w:val="8"/>
          <w:u w:val="none"/>
        </w:rPr>
        <w:t>nonblacks) can dream up</w:t>
      </w:r>
      <w:r w:rsidRPr="00B50C3A">
        <w:rPr>
          <w:color w:val="000000" w:themeColor="text1"/>
          <w:sz w:val="8"/>
        </w:rPr>
        <w:t xml:space="preserve">—beyond and beside whatever degree of surplus value is extracted from black labor. For instance, black studies scholars have shown that </w:t>
      </w:r>
      <w:r w:rsidRPr="00B50C3A">
        <w:rPr>
          <w:rStyle w:val="StyleUnderline"/>
          <w:color w:val="000000" w:themeColor="text1"/>
          <w:sz w:val="8"/>
          <w:u w:val="none"/>
        </w:rPr>
        <w:t>the crimes of slavery</w:t>
      </w:r>
      <w:r w:rsidRPr="00B50C3A">
        <w:rPr>
          <w:color w:val="000000" w:themeColor="text1"/>
          <w:sz w:val="8"/>
        </w:rPr>
        <w:t>—from the terror of whippings, mutilations, incinerations, and dismemberment, to the daily hand-to-hand combat of rape, to the mockery of the coffle, auction block, and traders’ pen—</w:t>
      </w:r>
      <w:r w:rsidRPr="00B50C3A">
        <w:rPr>
          <w:rStyle w:val="StyleUnderline"/>
          <w:color w:val="000000" w:themeColor="text1"/>
          <w:sz w:val="8"/>
          <w:u w:val="none"/>
        </w:rPr>
        <w:t>were staged spectacles for white audiences as much as they were techniques for managing the enslaved</w:t>
      </w:r>
      <w:r w:rsidRPr="00B50C3A">
        <w:rPr>
          <w:color w:val="000000" w:themeColor="text1"/>
          <w:sz w:val="8"/>
        </w:rPr>
        <w:t xml:space="preserve"> (cf. Hartman 1997; Johnson 1999). </w:t>
      </w:r>
      <w:r w:rsidRPr="00B50C3A">
        <w:rPr>
          <w:rStyle w:val="Emphasis"/>
          <w:color w:val="000000" w:themeColor="text1"/>
        </w:rPr>
        <w:t>This history of fungible blackness warrants due diligence from those who deploy black culture.</w:t>
      </w:r>
      <w:r w:rsidRPr="00B50C3A">
        <w:rPr>
          <w:color w:val="000000" w:themeColor="text1"/>
          <w:sz w:val="8"/>
        </w:rPr>
        <w:t xml:space="preserve"> There are numerous ways in which </w:t>
      </w:r>
      <w:r w:rsidRPr="00363DB8">
        <w:rPr>
          <w:rStyle w:val="StyleUnderline"/>
          <w:color w:val="000000" w:themeColor="text1"/>
        </w:rPr>
        <w:t>hip hop</w:t>
      </w:r>
      <w:r w:rsidRPr="00B50C3A">
        <w:rPr>
          <w:rStyle w:val="StyleUnderline"/>
          <w:color w:val="000000" w:themeColor="text1"/>
        </w:rPr>
        <w:t xml:space="preserve"> studies </w:t>
      </w:r>
      <w:r w:rsidRPr="00363DB8">
        <w:rPr>
          <w:rStyle w:val="Emphasis"/>
          <w:color w:val="000000" w:themeColor="text1"/>
        </w:rPr>
        <w:t>fails</w:t>
      </w:r>
      <w:r w:rsidRPr="00B50C3A">
        <w:rPr>
          <w:rStyle w:val="Emphasis"/>
          <w:color w:val="000000" w:themeColor="text1"/>
          <w:sz w:val="8"/>
          <w:u w:val="none"/>
        </w:rPr>
        <w:t xml:space="preserve"> in this respect</w:t>
      </w:r>
      <w:r w:rsidRPr="00B50C3A">
        <w:rPr>
          <w:color w:val="000000" w:themeColor="text1"/>
          <w:sz w:val="8"/>
        </w:rPr>
        <w:t xml:space="preserve">, and while a proper accounting remains to be done, it is our feeling that </w:t>
      </w:r>
      <w:r w:rsidRPr="00B50C3A">
        <w:rPr>
          <w:rStyle w:val="StyleUnderline"/>
          <w:color w:val="000000" w:themeColor="text1"/>
        </w:rPr>
        <w:t>rather than promoting solidarity</w:t>
      </w:r>
      <w:r w:rsidRPr="00B50C3A">
        <w:rPr>
          <w:rStyle w:val="StyleUnderline"/>
          <w:color w:val="000000" w:themeColor="text1"/>
          <w:sz w:val="8"/>
          <w:u w:val="none"/>
        </w:rPr>
        <w:t xml:space="preserve"> with blackness, the embrace of </w:t>
      </w:r>
      <w:r w:rsidRPr="00B50C3A">
        <w:rPr>
          <w:rStyle w:val="StyleUnderline"/>
          <w:color w:val="000000" w:themeColor="text1"/>
          <w:highlight w:val="cyan"/>
        </w:rPr>
        <w:t>hip hop effaces the violence of black existence</w:t>
      </w:r>
      <w:r w:rsidRPr="00B50C3A">
        <w:rPr>
          <w:color w:val="000000" w:themeColor="text1"/>
          <w:sz w:val="8"/>
        </w:rPr>
        <w:t xml:space="preserve">, discredits claims to black pain and suffering, </w:t>
      </w:r>
      <w:r w:rsidRPr="00B50C3A">
        <w:rPr>
          <w:rStyle w:val="StyleUnderline"/>
          <w:color w:val="000000" w:themeColor="text1"/>
        </w:rPr>
        <w:t>and circumscribes black sentience</w:t>
      </w:r>
      <w:r w:rsidRPr="00B50C3A">
        <w:rPr>
          <w:rStyle w:val="StyleUnderline"/>
          <w:color w:val="000000" w:themeColor="text1"/>
          <w:sz w:val="8"/>
          <w:u w:val="none"/>
        </w:rPr>
        <w:t xml:space="preserve">. </w:t>
      </w:r>
      <w:r w:rsidRPr="00B50C3A">
        <w:rPr>
          <w:rStyle w:val="StyleUnderline"/>
          <w:color w:val="000000" w:themeColor="text1"/>
          <w:highlight w:val="cyan"/>
        </w:rPr>
        <w:t>The litany of</w:t>
      </w:r>
      <w:r w:rsidRPr="00B50C3A">
        <w:rPr>
          <w:color w:val="000000" w:themeColor="text1"/>
          <w:sz w:val="8"/>
        </w:rPr>
        <w:t xml:space="preserve"> state- sanctioned and legally produced </w:t>
      </w:r>
      <w:r w:rsidRPr="00B50C3A">
        <w:rPr>
          <w:rStyle w:val="StyleUnderline"/>
          <w:color w:val="000000" w:themeColor="text1"/>
          <w:highlight w:val="cyan"/>
        </w:rPr>
        <w:t>forces of “premature death” in which black people</w:t>
      </w:r>
      <w:r w:rsidRPr="00363DB8">
        <w:rPr>
          <w:rStyle w:val="StyleUnderline"/>
          <w:color w:val="000000" w:themeColor="text1"/>
        </w:rPr>
        <w:t xml:space="preserve"> must </w:t>
      </w:r>
      <w:r w:rsidRPr="00B50C3A">
        <w:rPr>
          <w:rStyle w:val="StyleUnderline"/>
          <w:color w:val="000000" w:themeColor="text1"/>
          <w:highlight w:val="cyan"/>
        </w:rPr>
        <w:t>live</w:t>
      </w:r>
      <w:r w:rsidRPr="00B50C3A">
        <w:rPr>
          <w:color w:val="000000" w:themeColor="text1"/>
          <w:sz w:val="8"/>
        </w:rPr>
        <w:t xml:space="preserve">, such as the destruction of contemporary black family life due to the </w:t>
      </w:r>
      <w:r w:rsidRPr="00B50C3A">
        <w:rPr>
          <w:rStyle w:val="StyleUnderline"/>
          <w:color w:val="000000" w:themeColor="text1"/>
          <w:sz w:val="8"/>
          <w:u w:val="none"/>
        </w:rPr>
        <w:t>militarization of black neighborhoods by the</w:t>
      </w:r>
      <w:r w:rsidRPr="00B50C3A">
        <w:rPr>
          <w:color w:val="000000" w:themeColor="text1"/>
          <w:sz w:val="8"/>
        </w:rPr>
        <w:t xml:space="preserve"> conjoined child welfare, school, and </w:t>
      </w:r>
      <w:r w:rsidRPr="00B50C3A">
        <w:rPr>
          <w:rStyle w:val="StyleUnderline"/>
          <w:color w:val="000000" w:themeColor="text1"/>
          <w:sz w:val="8"/>
          <w:u w:val="none"/>
        </w:rPr>
        <w:t>criminal justice systems</w:t>
      </w:r>
      <w:r w:rsidRPr="00B50C3A">
        <w:rPr>
          <w:color w:val="000000" w:themeColor="text1"/>
          <w:sz w:val="8"/>
        </w:rPr>
        <w:t xml:space="preserve"> (Gilmore 2007: 28; Roberts 1998)—</w:t>
      </w:r>
      <w:r w:rsidRPr="00B50C3A">
        <w:rPr>
          <w:rStyle w:val="StyleUnderline"/>
          <w:color w:val="000000" w:themeColor="text1"/>
        </w:rPr>
        <w:t xml:space="preserve">all </w:t>
      </w:r>
      <w:r w:rsidRPr="00B50C3A">
        <w:rPr>
          <w:rStyle w:val="StyleUnderline"/>
          <w:color w:val="000000" w:themeColor="text1"/>
          <w:highlight w:val="cyan"/>
        </w:rPr>
        <w:t>register in hip hop</w:t>
      </w:r>
      <w:r w:rsidRPr="00B50C3A">
        <w:rPr>
          <w:color w:val="000000" w:themeColor="text1"/>
          <w:sz w:val="8"/>
        </w:rPr>
        <w:t xml:space="preserve"> studies in contradictory ways </w:t>
      </w:r>
      <w:r w:rsidRPr="00B50C3A">
        <w:rPr>
          <w:rStyle w:val="StyleUnderline"/>
          <w:color w:val="000000" w:themeColor="text1"/>
          <w:highlight w:val="cyan"/>
        </w:rPr>
        <w:t>amounting to</w:t>
      </w:r>
      <w:r w:rsidRPr="00363DB8">
        <w:rPr>
          <w:rStyle w:val="StyleUnderline"/>
          <w:color w:val="000000" w:themeColor="text1"/>
        </w:rPr>
        <w:t xml:space="preserve"> little more than </w:t>
      </w:r>
      <w:r w:rsidRPr="00B50C3A">
        <w:rPr>
          <w:rStyle w:val="StyleUnderline"/>
          <w:color w:val="000000" w:themeColor="text1"/>
          <w:highlight w:val="cyan"/>
        </w:rPr>
        <w:t>a “circumscribed recognition of black humanity”</w:t>
      </w:r>
      <w:r w:rsidRPr="00B50C3A">
        <w:rPr>
          <w:rStyle w:val="StyleUnderline"/>
          <w:color w:val="000000" w:themeColor="text1"/>
          <w:sz w:val="8"/>
          <w:u w:val="none"/>
        </w:rPr>
        <w:t xml:space="preserve"> which is itself “an exercise of violence”</w:t>
      </w:r>
      <w:r w:rsidRPr="00B50C3A">
        <w:rPr>
          <w:color w:val="000000" w:themeColor="text1"/>
          <w:sz w:val="8"/>
        </w:rPr>
        <w:t xml:space="preserve"> (Hartman 1997: 34–35).¶ One way in which </w:t>
      </w:r>
      <w:r w:rsidRPr="00B50C3A">
        <w:rPr>
          <w:rStyle w:val="StyleUnderline"/>
          <w:color w:val="000000" w:themeColor="text1"/>
          <w:sz w:val="8"/>
          <w:u w:val="none"/>
        </w:rPr>
        <w:t xml:space="preserve">this problem </w:t>
      </w:r>
      <w:r w:rsidRPr="00B50C3A">
        <w:rPr>
          <w:color w:val="000000" w:themeColor="text1"/>
          <w:sz w:val="8"/>
        </w:rPr>
        <w:t xml:space="preserve">plays out in hip hop studies </w:t>
      </w:r>
      <w:r w:rsidRPr="00B50C3A">
        <w:rPr>
          <w:rStyle w:val="StyleUnderline"/>
          <w:color w:val="000000" w:themeColor="text1"/>
          <w:sz w:val="8"/>
          <w:u w:val="none"/>
        </w:rPr>
        <w:t xml:space="preserve">is </w:t>
      </w:r>
      <w:r w:rsidRPr="00B50C3A">
        <w:rPr>
          <w:rStyle w:val="Emphasis"/>
          <w:color w:val="000000" w:themeColor="text1"/>
          <w:highlight w:val="cyan"/>
        </w:rPr>
        <w:t>using hip hop</w:t>
      </w:r>
      <w:r w:rsidRPr="00B50C3A">
        <w:rPr>
          <w:rStyle w:val="Emphasis"/>
          <w:color w:val="000000" w:themeColor="text1"/>
          <w:sz w:val="8"/>
          <w:u w:val="none"/>
        </w:rPr>
        <w:t xml:space="preserve"> to</w:t>
      </w:r>
      <w:r w:rsidRPr="00B50C3A">
        <w:rPr>
          <w:rStyle w:val="Emphasis"/>
          <w:color w:val="000000" w:themeColor="text1"/>
          <w:u w:val="none"/>
        </w:rPr>
        <w:t xml:space="preserve"> </w:t>
      </w:r>
      <w:r w:rsidRPr="00B50C3A">
        <w:rPr>
          <w:rStyle w:val="Emphasis"/>
          <w:color w:val="000000" w:themeColor="text1"/>
          <w:highlight w:val="cyan"/>
        </w:rPr>
        <w:t>retrench</w:t>
      </w:r>
      <w:r w:rsidRPr="00B50C3A">
        <w:rPr>
          <w:rStyle w:val="Emphasis"/>
          <w:color w:val="000000" w:themeColor="text1"/>
        </w:rPr>
        <w:t xml:space="preserve"> grievous </w:t>
      </w:r>
      <w:r w:rsidRPr="00B50C3A">
        <w:rPr>
          <w:rStyle w:val="Emphasis"/>
          <w:color w:val="000000" w:themeColor="text1"/>
          <w:highlight w:val="cyan"/>
        </w:rPr>
        <w:t>errors</w:t>
      </w:r>
      <w:r w:rsidRPr="00B50C3A">
        <w:rPr>
          <w:rStyle w:val="Emphasis"/>
          <w:color w:val="000000" w:themeColor="text1"/>
        </w:rPr>
        <w:t xml:space="preserve"> in analysis </w:t>
      </w:r>
      <w:r w:rsidRPr="00B50C3A">
        <w:rPr>
          <w:rStyle w:val="Emphasis"/>
          <w:color w:val="000000" w:themeColor="text1"/>
          <w:highlight w:val="cyan"/>
        </w:rPr>
        <w:t>as to what racism is</w:t>
      </w:r>
      <w:r w:rsidRPr="00B50C3A">
        <w:rPr>
          <w:color w:val="000000" w:themeColor="text1"/>
          <w:sz w:val="8"/>
        </w:rPr>
        <w:t xml:space="preserve"> and how social change occurs. </w:t>
      </w:r>
      <w:r w:rsidRPr="00B50C3A">
        <w:rPr>
          <w:rStyle w:val="StyleUnderline"/>
          <w:color w:val="000000" w:themeColor="text1"/>
          <w:sz w:val="8"/>
          <w:u w:val="none"/>
        </w:rPr>
        <w:t xml:space="preserve">We can observe this error with respect to </w:t>
      </w:r>
      <w:r w:rsidRPr="00B50C3A">
        <w:rPr>
          <w:rStyle w:val="Emphasis"/>
          <w:color w:val="000000" w:themeColor="text1"/>
        </w:rPr>
        <w:t>the tension between performance and structure</w:t>
      </w:r>
      <w:r w:rsidRPr="00B50C3A">
        <w:rPr>
          <w:color w:val="000000" w:themeColor="text1"/>
          <w:sz w:val="8"/>
        </w:rPr>
        <w:t xml:space="preserve">. With respect to racism, </w:t>
      </w:r>
      <w:r w:rsidRPr="00B50C3A">
        <w:rPr>
          <w:rStyle w:val="StyleUnderline"/>
          <w:color w:val="000000" w:themeColor="text1"/>
          <w:sz w:val="8"/>
          <w:u w:val="none"/>
        </w:rPr>
        <w:t>one way of thinking about</w:t>
      </w:r>
      <w:r w:rsidRPr="00B50C3A">
        <w:rPr>
          <w:rStyle w:val="StyleUnderline"/>
          <w:color w:val="000000" w:themeColor="text1"/>
        </w:rPr>
        <w:t xml:space="preserve"> the </w:t>
      </w:r>
      <w:r w:rsidRPr="00B50C3A">
        <w:rPr>
          <w:rStyle w:val="StyleUnderline"/>
          <w:color w:val="000000" w:themeColor="text1"/>
          <w:highlight w:val="cyan"/>
        </w:rPr>
        <w:t>difference between performance and structure is</w:t>
      </w:r>
      <w:r w:rsidRPr="00B50C3A">
        <w:rPr>
          <w:color w:val="000000" w:themeColor="text1"/>
          <w:sz w:val="8"/>
        </w:rPr>
        <w:t xml:space="preserve"> in terms of acts of</w:t>
      </w:r>
      <w:r w:rsidRPr="00B50C3A">
        <w:rPr>
          <w:b/>
          <w:color w:val="000000" w:themeColor="text1"/>
          <w:sz w:val="8"/>
        </w:rPr>
        <w:t xml:space="preserve"> </w:t>
      </w:r>
      <w:r w:rsidRPr="00363DB8">
        <w:rPr>
          <w:rStyle w:val="StyleUnderline"/>
          <w:color w:val="000000" w:themeColor="text1"/>
        </w:rPr>
        <w:t xml:space="preserve">interpersonal </w:t>
      </w:r>
      <w:r w:rsidRPr="00B50C3A">
        <w:rPr>
          <w:rStyle w:val="StyleUnderline"/>
          <w:color w:val="000000" w:themeColor="text1"/>
        </w:rPr>
        <w:t xml:space="preserve">discrimination </w:t>
      </w:r>
      <w:r w:rsidRPr="00363DB8">
        <w:rPr>
          <w:rStyle w:val="StyleUnderline"/>
          <w:color w:val="000000" w:themeColor="text1"/>
        </w:rPr>
        <w:t xml:space="preserve">versus </w:t>
      </w:r>
      <w:r w:rsidRPr="00B50C3A">
        <w:rPr>
          <w:rStyle w:val="StyleUnderline"/>
          <w:color w:val="000000" w:themeColor="text1"/>
          <w:highlight w:val="cyan"/>
        </w:rPr>
        <w:t>institutionalized</w:t>
      </w:r>
      <w:r w:rsidRPr="00B50C3A">
        <w:rPr>
          <w:color w:val="000000" w:themeColor="text1"/>
          <w:sz w:val="8"/>
        </w:rPr>
        <w:t xml:space="preserve"> forms of </w:t>
      </w:r>
      <w:r w:rsidRPr="00B50C3A">
        <w:rPr>
          <w:rStyle w:val="StyleUnderline"/>
          <w:color w:val="000000" w:themeColor="text1"/>
          <w:highlight w:val="cyan"/>
        </w:rPr>
        <w:t>discrimination</w:t>
      </w:r>
      <w:r w:rsidRPr="00B50C3A">
        <w:rPr>
          <w:color w:val="000000" w:themeColor="text1"/>
          <w:sz w:val="8"/>
        </w:rPr>
        <w:t xml:space="preserve"> that do not require an individual agent to act with racist malice to nonetheless achieve racist outcomes. </w:t>
      </w:r>
      <w:r w:rsidRPr="00B50C3A">
        <w:rPr>
          <w:rStyle w:val="StyleUnderline"/>
          <w:color w:val="000000" w:themeColor="text1"/>
          <w:highlight w:val="cyan"/>
        </w:rPr>
        <w:t>There is</w:t>
      </w:r>
      <w:r w:rsidRPr="00B50C3A">
        <w:rPr>
          <w:rStyle w:val="StyleUnderline"/>
          <w:color w:val="000000" w:themeColor="text1"/>
        </w:rPr>
        <w:t xml:space="preserve"> a strong </w:t>
      </w:r>
      <w:r w:rsidRPr="00B50C3A">
        <w:rPr>
          <w:rStyle w:val="StyleUnderline"/>
          <w:color w:val="000000" w:themeColor="text1"/>
          <w:highlight w:val="cyan"/>
        </w:rPr>
        <w:t>preference</w:t>
      </w:r>
      <w:r w:rsidRPr="00B50C3A">
        <w:rPr>
          <w:color w:val="000000" w:themeColor="text1"/>
          <w:sz w:val="8"/>
        </w:rPr>
        <w:t xml:space="preserve"> in U.S. society </w:t>
      </w:r>
      <w:r w:rsidRPr="00B50C3A">
        <w:rPr>
          <w:rStyle w:val="StyleUnderline"/>
          <w:color w:val="000000" w:themeColor="text1"/>
          <w:highlight w:val="cyan"/>
        </w:rPr>
        <w:t>to hold</w:t>
      </w:r>
      <w:r w:rsidRPr="00B50C3A">
        <w:rPr>
          <w:rStyle w:val="StyleUnderline"/>
          <w:color w:val="000000" w:themeColor="text1"/>
        </w:rPr>
        <w:t xml:space="preserve"> fast to </w:t>
      </w:r>
      <w:r w:rsidRPr="00B50C3A">
        <w:rPr>
          <w:rStyle w:val="StyleUnderline"/>
          <w:color w:val="000000" w:themeColor="text1"/>
          <w:highlight w:val="cyan"/>
        </w:rPr>
        <w:t>the myth</w:t>
      </w:r>
      <w:r w:rsidRPr="00B50C3A">
        <w:rPr>
          <w:color w:val="000000" w:themeColor="text1"/>
          <w:sz w:val="8"/>
        </w:rPr>
        <w:t xml:space="preserve"> that racism is, in the final analysis, a problem </w:t>
      </w:r>
      <w:r w:rsidRPr="00B50C3A">
        <w:rPr>
          <w:rStyle w:val="StyleUnderline"/>
          <w:color w:val="000000" w:themeColor="text1"/>
          <w:highlight w:val="cyan"/>
        </w:rPr>
        <w:t>of</w:t>
      </w:r>
      <w:r w:rsidRPr="00B50C3A">
        <w:rPr>
          <w:color w:val="000000" w:themeColor="text1"/>
          <w:sz w:val="8"/>
        </w:rPr>
        <w:t xml:space="preserve"> thinking bad thoughts and behaving badly— </w:t>
      </w:r>
      <w:r w:rsidRPr="00B50C3A">
        <w:rPr>
          <w:rStyle w:val="StyleUnderline"/>
          <w:color w:val="000000" w:themeColor="text1"/>
          <w:highlight w:val="cyan"/>
        </w:rPr>
        <w:t>performing</w:t>
      </w:r>
      <w:r w:rsidRPr="00B50C3A">
        <w:rPr>
          <w:color w:val="000000" w:themeColor="text1"/>
          <w:sz w:val="8"/>
        </w:rPr>
        <w:t xml:space="preserve"> racism (Bonilla-Silva 2009). </w:t>
      </w:r>
      <w:r w:rsidRPr="00B50C3A">
        <w:rPr>
          <w:rStyle w:val="Emphasis"/>
          <w:color w:val="000000" w:themeColor="text1"/>
          <w:sz w:val="8"/>
          <w:u w:val="none"/>
        </w:rPr>
        <w:t xml:space="preserve">In fact, </w:t>
      </w:r>
      <w:r w:rsidRPr="00B50C3A">
        <w:rPr>
          <w:rStyle w:val="Emphasis"/>
          <w:color w:val="000000" w:themeColor="text1"/>
          <w:highlight w:val="cyan"/>
        </w:rPr>
        <w:t>racism is a structure</w:t>
      </w:r>
      <w:r w:rsidRPr="00B50C3A">
        <w:rPr>
          <w:rStyle w:val="Emphasis"/>
          <w:color w:val="000000" w:themeColor="text1"/>
        </w:rPr>
        <w:t>— historical, epistemological, ontological</w:t>
      </w:r>
      <w:r w:rsidRPr="00B50C3A">
        <w:rPr>
          <w:rStyle w:val="Emphasis"/>
          <w:color w:val="000000" w:themeColor="text1"/>
          <w:sz w:val="8"/>
          <w:u w:val="none"/>
        </w:rPr>
        <w:t>, axiological, social</w:t>
      </w:r>
      <w:r w:rsidRPr="00B50C3A">
        <w:rPr>
          <w:rStyle w:val="StyleUnderline"/>
          <w:color w:val="000000" w:themeColor="text1"/>
          <w:sz w:val="8"/>
          <w:u w:val="none"/>
        </w:rPr>
        <w:t>—in which our preconscious interests, unconscious desires, and conscious identifications are constituted in racial violence</w:t>
      </w:r>
      <w:r w:rsidRPr="00B50C3A">
        <w:rPr>
          <w:color w:val="000000" w:themeColor="text1"/>
          <w:sz w:val="8"/>
        </w:rPr>
        <w:t xml:space="preserve">. Educators often find that </w:t>
      </w:r>
      <w:r w:rsidRPr="00B50C3A">
        <w:rPr>
          <w:rStyle w:val="StyleUnderline"/>
          <w:color w:val="000000" w:themeColor="text1"/>
        </w:rPr>
        <w:t>students express an affinity for</w:t>
      </w:r>
      <w:r w:rsidRPr="00B50C3A">
        <w:rPr>
          <w:rStyle w:val="StyleUnderline"/>
          <w:color w:val="000000" w:themeColor="text1"/>
          <w:sz w:val="8"/>
          <w:u w:val="none"/>
        </w:rPr>
        <w:t xml:space="preserve"> this notion of </w:t>
      </w:r>
      <w:r w:rsidRPr="00B50C3A">
        <w:rPr>
          <w:rStyle w:val="StyleUnderline"/>
          <w:color w:val="000000" w:themeColor="text1"/>
        </w:rPr>
        <w:t>the performative, that it conforms to</w:t>
      </w:r>
      <w:r w:rsidRPr="00B50C3A">
        <w:rPr>
          <w:b/>
          <w:color w:val="000000" w:themeColor="text1"/>
          <w:sz w:val="8"/>
        </w:rPr>
        <w:t xml:space="preserve"> </w:t>
      </w:r>
      <w:r w:rsidRPr="00B50C3A">
        <w:rPr>
          <w:color w:val="000000" w:themeColor="text1"/>
          <w:sz w:val="8"/>
        </w:rPr>
        <w:t xml:space="preserve">their expectations of racism, as well as with their perceptions of what is going on in </w:t>
      </w:r>
      <w:r w:rsidRPr="00B50C3A">
        <w:rPr>
          <w:rStyle w:val="StyleUnderline"/>
          <w:color w:val="000000" w:themeColor="text1"/>
        </w:rPr>
        <w:t>hip hop: the performance of black resistance to racism</w:t>
      </w:r>
      <w:r w:rsidRPr="00B50C3A">
        <w:rPr>
          <w:color w:val="000000" w:themeColor="text1"/>
          <w:sz w:val="8"/>
        </w:rPr>
        <w:t xml:space="preserve">, on the one hand; or, the performance of pathological blackness, on the other hand.¶ </w:t>
      </w:r>
      <w:r w:rsidRPr="00B50C3A">
        <w:rPr>
          <w:rStyle w:val="Emphasis"/>
          <w:color w:val="000000" w:themeColor="text1"/>
          <w:sz w:val="8"/>
          <w:u w:val="none"/>
        </w:rPr>
        <w:t>Unfortunately,</w:t>
      </w:r>
      <w:r w:rsidRPr="00363DB8">
        <w:rPr>
          <w:rStyle w:val="Emphasis"/>
          <w:color w:val="000000" w:themeColor="text1"/>
          <w:u w:val="none"/>
        </w:rPr>
        <w:t xml:space="preserve"> </w:t>
      </w:r>
      <w:r w:rsidRPr="00B50C3A">
        <w:rPr>
          <w:rStyle w:val="Emphasis"/>
          <w:color w:val="000000" w:themeColor="text1"/>
          <w:highlight w:val="cyan"/>
        </w:rPr>
        <w:t xml:space="preserve">performativity does not </w:t>
      </w:r>
      <w:r w:rsidRPr="00363DB8">
        <w:rPr>
          <w:rStyle w:val="Emphasis"/>
          <w:color w:val="000000" w:themeColor="text1"/>
        </w:rPr>
        <w:t xml:space="preserve">begin to </w:t>
      </w:r>
      <w:r w:rsidRPr="00B50C3A">
        <w:rPr>
          <w:rStyle w:val="Emphasis"/>
          <w:color w:val="000000" w:themeColor="text1"/>
          <w:highlight w:val="cyan"/>
        </w:rPr>
        <w:t>approach</w:t>
      </w:r>
      <w:r w:rsidRPr="00B50C3A">
        <w:rPr>
          <w:rStyle w:val="Emphasis"/>
          <w:color w:val="000000" w:themeColor="text1"/>
        </w:rPr>
        <w:t xml:space="preserve"> the magnitude of </w:t>
      </w:r>
      <w:r w:rsidRPr="00B50C3A">
        <w:rPr>
          <w:rStyle w:val="Emphasis"/>
          <w:color w:val="000000" w:themeColor="text1"/>
          <w:highlight w:val="cyan"/>
        </w:rPr>
        <w:t>what is at stake</w:t>
      </w:r>
      <w:r w:rsidRPr="00B50C3A">
        <w:rPr>
          <w:rStyle w:val="Emphasis"/>
          <w:color w:val="000000" w:themeColor="text1"/>
        </w:rPr>
        <w:t>.</w:t>
      </w:r>
      <w:r w:rsidRPr="00B50C3A">
        <w:rPr>
          <w:color w:val="000000" w:themeColor="text1"/>
          <w:sz w:val="8"/>
        </w:rPr>
        <w:t xml:space="preserve"> </w:t>
      </w:r>
      <w:r w:rsidRPr="00B50C3A">
        <w:rPr>
          <w:rStyle w:val="StyleUnderline"/>
          <w:color w:val="000000" w:themeColor="text1"/>
          <w:sz w:val="8"/>
          <w:u w:val="none"/>
        </w:rPr>
        <w:t xml:space="preserve">Seizing the black body through </w:t>
      </w:r>
      <w:r w:rsidRPr="00B50C3A">
        <w:rPr>
          <w:rStyle w:val="Emphasis"/>
          <w:color w:val="000000" w:themeColor="text1"/>
        </w:rPr>
        <w:t>direct relations of force</w:t>
      </w:r>
      <w:r w:rsidRPr="00B50C3A">
        <w:rPr>
          <w:rStyle w:val="StyleUnderline"/>
          <w:color w:val="000000" w:themeColor="text1"/>
          <w:u w:val="none"/>
        </w:rPr>
        <w:t xml:space="preserve"> </w:t>
      </w:r>
      <w:r w:rsidRPr="00B50C3A">
        <w:rPr>
          <w:rStyle w:val="StyleUnderline"/>
          <w:color w:val="000000" w:themeColor="text1"/>
          <w:sz w:val="8"/>
          <w:u w:val="none"/>
        </w:rPr>
        <w:t>formed the modern world.</w:t>
      </w:r>
      <w:r w:rsidRPr="00B50C3A">
        <w:rPr>
          <w:color w:val="000000" w:themeColor="text1"/>
          <w:sz w:val="8"/>
        </w:rPr>
        <w:t xml:space="preserve"> That is to say, racial difference—and specifically, racial </w:t>
      </w:r>
      <w:r w:rsidRPr="00B50C3A">
        <w:rPr>
          <w:rStyle w:val="Emphasis"/>
          <w:color w:val="000000" w:themeColor="text1"/>
          <w:highlight w:val="cyan"/>
        </w:rPr>
        <w:t>blackness</w:t>
      </w:r>
      <w:r w:rsidRPr="00B50C3A">
        <w:rPr>
          <w:color w:val="000000" w:themeColor="text1"/>
          <w:sz w:val="8"/>
          <w:highlight w:val="cyan"/>
        </w:rPr>
        <w:t>—</w:t>
      </w:r>
      <w:r w:rsidRPr="00B50C3A">
        <w:rPr>
          <w:rStyle w:val="Emphasis"/>
          <w:color w:val="000000" w:themeColor="text1"/>
          <w:highlight w:val="cyan"/>
        </w:rPr>
        <w:t>is the effect of violence, not its cause.</w:t>
      </w:r>
      <w:r w:rsidRPr="00B50C3A">
        <w:rPr>
          <w:color w:val="000000" w:themeColor="text1"/>
          <w:sz w:val="8"/>
        </w:rPr>
        <w:t xml:space="preserve"> This means that </w:t>
      </w:r>
      <w:r w:rsidRPr="00B50C3A">
        <w:rPr>
          <w:rStyle w:val="StyleUnderline"/>
          <w:color w:val="000000" w:themeColor="text1"/>
          <w:highlight w:val="cyan"/>
        </w:rPr>
        <w:t>the violence to which black people are subjected is gratuitous</w:t>
      </w:r>
      <w:r w:rsidRPr="00B50C3A">
        <w:rPr>
          <w:color w:val="000000" w:themeColor="text1"/>
          <w:sz w:val="8"/>
        </w:rPr>
        <w:t>— wholly apart from any actions they may or may not have committed—</w:t>
      </w:r>
      <w:r w:rsidRPr="00363DB8">
        <w:rPr>
          <w:rStyle w:val="StyleUnderline"/>
          <w:color w:val="000000" w:themeColor="text1"/>
        </w:rPr>
        <w:t>and registers their position outside</w:t>
      </w:r>
      <w:r w:rsidRPr="00B50C3A">
        <w:rPr>
          <w:rStyle w:val="StyleUnderline"/>
          <w:color w:val="000000" w:themeColor="text1"/>
        </w:rPr>
        <w:t xml:space="preserve"> the structures of</w:t>
      </w:r>
      <w:r w:rsidRPr="00B50C3A">
        <w:rPr>
          <w:color w:val="000000" w:themeColor="text1"/>
          <w:sz w:val="8"/>
        </w:rPr>
        <w:t xml:space="preserve"> human filiation, hegemonic consent, and the social contract through which </w:t>
      </w:r>
      <w:r w:rsidRPr="00363DB8">
        <w:rPr>
          <w:rStyle w:val="StyleUnderline"/>
          <w:color w:val="000000" w:themeColor="text1"/>
        </w:rPr>
        <w:t>civil society</w:t>
      </w:r>
      <w:r w:rsidRPr="00B50C3A">
        <w:rPr>
          <w:color w:val="000000" w:themeColor="text1"/>
          <w:sz w:val="8"/>
        </w:rPr>
        <w:t xml:space="preserve"> is composed (cf. Marriott 2007; Mills 1999; Wilderson 2003). In the black studies archive, </w:t>
      </w:r>
      <w:r w:rsidRPr="00B50C3A">
        <w:rPr>
          <w:rStyle w:val="StyleUnderline"/>
          <w:color w:val="000000" w:themeColor="text1"/>
        </w:rPr>
        <w:t xml:space="preserve">the structure of </w:t>
      </w:r>
      <w:r w:rsidRPr="00363DB8">
        <w:rPr>
          <w:rStyle w:val="StyleUnderline"/>
          <w:color w:val="000000" w:themeColor="text1"/>
        </w:rPr>
        <w:t>gratuitous violence</w:t>
      </w:r>
      <w:r w:rsidRPr="00B50C3A">
        <w:rPr>
          <w:rStyle w:val="StyleUnderline"/>
          <w:color w:val="000000" w:themeColor="text1"/>
        </w:rPr>
        <w:t xml:space="preserve"> is</w:t>
      </w:r>
      <w:r w:rsidRPr="00B50C3A">
        <w:rPr>
          <w:rStyle w:val="StyleUnderline"/>
          <w:color w:val="000000" w:themeColor="text1"/>
          <w:sz w:val="8"/>
          <w:u w:val="none"/>
        </w:rPr>
        <w:t xml:space="preserve"> translated as </w:t>
      </w:r>
      <w:r w:rsidRPr="00363DB8">
        <w:rPr>
          <w:rStyle w:val="Emphasis"/>
          <w:color w:val="000000" w:themeColor="text1"/>
          <w:highlight w:val="cyan"/>
        </w:rPr>
        <w:t>delimiting</w:t>
      </w:r>
      <w:r w:rsidRPr="00B50C3A">
        <w:rPr>
          <w:rStyle w:val="Emphasis"/>
          <w:color w:val="000000" w:themeColor="text1"/>
        </w:rPr>
        <w:t xml:space="preserve"> </w:t>
      </w:r>
      <w:r w:rsidRPr="00B50C3A">
        <w:rPr>
          <w:rStyle w:val="Emphasis"/>
          <w:color w:val="000000" w:themeColor="text1"/>
          <w:highlight w:val="cyan"/>
        </w:rPr>
        <w:t>the liberatory potential of black performance</w:t>
      </w:r>
      <w:r w:rsidRPr="00B50C3A">
        <w:rPr>
          <w:rStyle w:val="Emphasis"/>
          <w:color w:val="000000" w:themeColor="text1"/>
          <w:sz w:val="8"/>
          <w:u w:val="none"/>
        </w:rPr>
        <w:t>.</w:t>
      </w:r>
      <w:r w:rsidRPr="00B50C3A">
        <w:rPr>
          <w:color w:val="000000" w:themeColor="text1"/>
          <w:sz w:val="8"/>
        </w:rPr>
        <w:t xml:space="preserve"> In other words, </w:t>
      </w:r>
      <w:r w:rsidRPr="00B50C3A">
        <w:rPr>
          <w:rStyle w:val="StyleUnderline"/>
          <w:color w:val="000000" w:themeColor="text1"/>
          <w:sz w:val="8"/>
          <w:u w:val="none"/>
        </w:rPr>
        <w:t xml:space="preserve">if </w:t>
      </w:r>
      <w:r w:rsidRPr="00B50C3A">
        <w:rPr>
          <w:rStyle w:val="StyleUnderline"/>
          <w:color w:val="000000" w:themeColor="text1"/>
          <w:highlight w:val="cyan"/>
        </w:rPr>
        <w:t>violence is not</w:t>
      </w:r>
      <w:r w:rsidRPr="00363DB8">
        <w:rPr>
          <w:rStyle w:val="StyleUnderline"/>
          <w:color w:val="000000" w:themeColor="text1"/>
        </w:rPr>
        <w:t xml:space="preserve"> </w:t>
      </w:r>
      <w:r w:rsidRPr="00B50C3A">
        <w:rPr>
          <w:rStyle w:val="StyleUnderline"/>
          <w:color w:val="000000" w:themeColor="text1"/>
        </w:rPr>
        <w:t>simply</w:t>
      </w:r>
      <w:r w:rsidRPr="00B50C3A">
        <w:rPr>
          <w:rStyle w:val="StyleUnderline"/>
          <w:color w:val="000000" w:themeColor="text1"/>
          <w:sz w:val="8"/>
          <w:u w:val="none"/>
        </w:rPr>
        <w:t xml:space="preserve"> event (</w:t>
      </w:r>
      <w:r w:rsidRPr="00B50C3A">
        <w:rPr>
          <w:rStyle w:val="StyleUnderline"/>
          <w:color w:val="000000" w:themeColor="text1"/>
          <w:highlight w:val="cyan"/>
        </w:rPr>
        <w:t>performance</w:t>
      </w:r>
      <w:r w:rsidRPr="00B50C3A">
        <w:rPr>
          <w:rStyle w:val="StyleUnderline"/>
          <w:color w:val="000000" w:themeColor="text1"/>
          <w:sz w:val="8"/>
          <w:u w:val="none"/>
        </w:rPr>
        <w:t xml:space="preserve">) </w:t>
      </w:r>
      <w:r w:rsidRPr="00B50C3A">
        <w:rPr>
          <w:rStyle w:val="StyleUnderline"/>
          <w:color w:val="000000" w:themeColor="text1"/>
          <w:highlight w:val="cyan"/>
        </w:rPr>
        <w:t>but</w:t>
      </w:r>
      <w:r w:rsidRPr="00B50C3A">
        <w:rPr>
          <w:rStyle w:val="StyleUnderline"/>
          <w:color w:val="000000" w:themeColor="text1"/>
        </w:rPr>
        <w:t xml:space="preserve"> also a “grammar of </w:t>
      </w:r>
      <w:r w:rsidRPr="00B50C3A">
        <w:rPr>
          <w:rStyle w:val="StyleUnderline"/>
          <w:color w:val="000000" w:themeColor="text1"/>
          <w:sz w:val="8"/>
          <w:u w:val="none"/>
        </w:rPr>
        <w:t xml:space="preserve">emergence and </w:t>
      </w:r>
      <w:r w:rsidRPr="00B50C3A">
        <w:rPr>
          <w:rStyle w:val="StyleUnderline"/>
          <w:color w:val="000000" w:themeColor="text1"/>
          <w:highlight w:val="cyan"/>
        </w:rPr>
        <w:t>being</w:t>
      </w:r>
      <w:r w:rsidRPr="00B50C3A">
        <w:rPr>
          <w:rStyle w:val="StyleUnderline"/>
          <w:color w:val="000000" w:themeColor="text1"/>
          <w:sz w:val="8"/>
          <w:u w:val="none"/>
        </w:rPr>
        <w:t xml:space="preserve">” (the structural coordinates of the social) then </w:t>
      </w:r>
      <w:r w:rsidRPr="00B50C3A">
        <w:rPr>
          <w:rStyle w:val="Emphasis"/>
          <w:color w:val="000000" w:themeColor="text1"/>
        </w:rPr>
        <w:t>it is a</w:t>
      </w:r>
      <w:r w:rsidRPr="00B50C3A">
        <w:rPr>
          <w:rStyle w:val="Emphasis"/>
          <w:color w:val="000000" w:themeColor="text1"/>
          <w:sz w:val="8"/>
          <w:u w:val="none"/>
        </w:rPr>
        <w:t xml:space="preserve"> disabling</w:t>
      </w:r>
      <w:r w:rsidRPr="00363DB8">
        <w:rPr>
          <w:rStyle w:val="Emphasis"/>
          <w:color w:val="000000" w:themeColor="text1"/>
          <w:u w:val="none"/>
        </w:rPr>
        <w:t xml:space="preserve"> </w:t>
      </w:r>
      <w:r w:rsidRPr="00B50C3A">
        <w:rPr>
          <w:rStyle w:val="Emphasis"/>
          <w:color w:val="000000" w:themeColor="text1"/>
        </w:rPr>
        <w:t>error</w:t>
      </w:r>
      <w:r w:rsidRPr="00B50C3A">
        <w:rPr>
          <w:rStyle w:val="Emphasis"/>
          <w:color w:val="000000" w:themeColor="text1"/>
          <w:sz w:val="8"/>
          <w:u w:val="none"/>
        </w:rPr>
        <w:t xml:space="preserve"> in praxis </w:t>
      </w:r>
      <w:r w:rsidRPr="00B50C3A">
        <w:rPr>
          <w:rStyle w:val="Emphasis"/>
          <w:color w:val="000000" w:themeColor="text1"/>
        </w:rPr>
        <w:t>to confuse</w:t>
      </w:r>
      <w:r w:rsidRPr="00B50C3A">
        <w:rPr>
          <w:color w:val="000000" w:themeColor="text1"/>
          <w:sz w:val="8"/>
        </w:rPr>
        <w:t xml:space="preserve"> the “scales of coercion” (Wilderson 2009: 119)—</w:t>
      </w:r>
      <w:r w:rsidRPr="00B50C3A">
        <w:rPr>
          <w:rStyle w:val="StyleUnderline"/>
          <w:color w:val="000000" w:themeColor="text1"/>
        </w:rPr>
        <w:t>the violent production and reproduction of racial blacknes</w:t>
      </w:r>
      <w:r w:rsidRPr="00B50C3A">
        <w:rPr>
          <w:b/>
          <w:color w:val="000000" w:themeColor="text1"/>
          <w:sz w:val="8"/>
        </w:rPr>
        <w:t>s—</w:t>
      </w:r>
      <w:r w:rsidRPr="00B50C3A">
        <w:rPr>
          <w:rStyle w:val="StyleUnderline"/>
          <w:color w:val="000000" w:themeColor="text1"/>
        </w:rPr>
        <w:t>with</w:t>
      </w:r>
      <w:r w:rsidRPr="00B50C3A">
        <w:rPr>
          <w:color w:val="000000" w:themeColor="text1"/>
          <w:sz w:val="8"/>
        </w:rPr>
        <w:t xml:space="preserve"> the “scales of consent” (Sexton 2008: 9)—</w:t>
      </w:r>
      <w:r w:rsidRPr="00B50C3A">
        <w:rPr>
          <w:rStyle w:val="StyleUnderline"/>
          <w:color w:val="000000" w:themeColor="text1"/>
        </w:rPr>
        <w:t>the institutionalization of relations of force</w:t>
      </w:r>
      <w:r w:rsidRPr="00B50C3A">
        <w:rPr>
          <w:rStyle w:val="StyleUnderline"/>
          <w:color w:val="000000" w:themeColor="text1"/>
          <w:u w:val="none"/>
        </w:rPr>
        <w:t xml:space="preserve"> </w:t>
      </w:r>
      <w:r w:rsidRPr="00B50C3A">
        <w:rPr>
          <w:rStyle w:val="StyleUnderline"/>
          <w:color w:val="000000" w:themeColor="text1"/>
          <w:sz w:val="8"/>
          <w:u w:val="none"/>
        </w:rPr>
        <w:t>within relations of power.</w:t>
      </w:r>
      <w:r w:rsidRPr="00B50C3A">
        <w:rPr>
          <w:b/>
          <w:color w:val="000000" w:themeColor="text1"/>
          <w:sz w:val="8"/>
        </w:rPr>
        <w:t xml:space="preserve"> </w:t>
      </w:r>
      <w:r w:rsidRPr="00B50C3A">
        <w:rPr>
          <w:rStyle w:val="Emphasis"/>
          <w:color w:val="000000" w:themeColor="text1"/>
          <w:highlight w:val="cyan"/>
        </w:rPr>
        <w:t>Hip hop</w:t>
      </w:r>
      <w:r w:rsidRPr="00B50C3A">
        <w:rPr>
          <w:rStyle w:val="Emphasis"/>
          <w:color w:val="000000" w:themeColor="text1"/>
        </w:rPr>
        <w:t xml:space="preserve"> studies</w:t>
      </w:r>
      <w:r w:rsidRPr="00B50C3A">
        <w:rPr>
          <w:rStyle w:val="Emphasis"/>
          <w:color w:val="000000" w:themeColor="text1"/>
          <w:sz w:val="8"/>
          <w:u w:val="none"/>
        </w:rPr>
        <w:t xml:space="preserve"> implicitly </w:t>
      </w:r>
      <w:r w:rsidRPr="00B50C3A">
        <w:rPr>
          <w:rStyle w:val="Emphasis"/>
          <w:color w:val="000000" w:themeColor="text1"/>
          <w:highlight w:val="cyan"/>
        </w:rPr>
        <w:t>desires a causal link between performance</w:t>
      </w:r>
      <w:r w:rsidRPr="00B50C3A">
        <w:rPr>
          <w:color w:val="000000" w:themeColor="text1"/>
          <w:sz w:val="8"/>
        </w:rPr>
        <w:t xml:space="preserve"> (by the MC, the dancer, the student learning how to read/write/think through rap, etc.) </w:t>
      </w:r>
      <w:r w:rsidRPr="00B50C3A">
        <w:rPr>
          <w:rStyle w:val="Emphasis"/>
          <w:color w:val="000000" w:themeColor="text1"/>
          <w:highlight w:val="cyan"/>
        </w:rPr>
        <w:t>and emancipation</w:t>
      </w:r>
      <w:r w:rsidRPr="00B50C3A">
        <w:rPr>
          <w:color w:val="000000" w:themeColor="text1"/>
          <w:sz w:val="8"/>
        </w:rPr>
        <w:t>—</w:t>
      </w:r>
      <w:r w:rsidRPr="00B50C3A">
        <w:rPr>
          <w:rStyle w:val="Emphasis"/>
          <w:color w:val="000000" w:themeColor="text1"/>
          <w:sz w:val="8"/>
          <w:u w:val="none"/>
        </w:rPr>
        <w:t>or</w:t>
      </w:r>
      <w:r w:rsidRPr="00B50C3A">
        <w:rPr>
          <w:color w:val="000000" w:themeColor="text1"/>
          <w:sz w:val="8"/>
        </w:rPr>
        <w:t xml:space="preserve">, in its liberal universalist variant, a nebulous (from the vantage point of blackness) </w:t>
      </w:r>
      <w:r w:rsidRPr="00B50C3A">
        <w:rPr>
          <w:rStyle w:val="Emphasis"/>
          <w:color w:val="000000" w:themeColor="text1"/>
          <w:sz w:val="8"/>
          <w:u w:val="none"/>
        </w:rPr>
        <w:t xml:space="preserve">“social justice.”¶ </w:t>
      </w:r>
      <w:r w:rsidRPr="00B50C3A">
        <w:rPr>
          <w:rStyle w:val="StyleUnderline"/>
          <w:color w:val="000000" w:themeColor="text1"/>
          <w:sz w:val="8"/>
          <w:u w:val="none"/>
        </w:rPr>
        <w:t>Hip hop itself is not immune from this desire</w:t>
      </w:r>
      <w:r w:rsidRPr="00B50C3A">
        <w:rPr>
          <w:b/>
          <w:color w:val="000000" w:themeColor="text1"/>
          <w:sz w:val="8"/>
        </w:rPr>
        <w:t>,</w:t>
      </w:r>
      <w:r w:rsidRPr="00B50C3A">
        <w:rPr>
          <w:color w:val="000000" w:themeColor="text1"/>
          <w:sz w:val="8"/>
        </w:rPr>
        <w:t xml:space="preserve"> nor are those who enter the academy through hip hop—which is the implicit goal of much of hip hop studies at the community and secondary school levels (i.e., that youth will better themselves and the world through their education). We have had the opportunity to participate in a number of hip hop conferences and events where </w:t>
      </w:r>
      <w:r w:rsidRPr="00B50C3A">
        <w:rPr>
          <w:rStyle w:val="Emphasis"/>
          <w:color w:val="000000" w:themeColor="text1"/>
        </w:rPr>
        <w:t xml:space="preserve">the efficacy of </w:t>
      </w:r>
      <w:r w:rsidRPr="00B50C3A">
        <w:rPr>
          <w:rStyle w:val="Emphasis"/>
          <w:color w:val="000000" w:themeColor="text1"/>
          <w:highlight w:val="cyan"/>
        </w:rPr>
        <w:t>performativity</w:t>
      </w:r>
      <w:r w:rsidRPr="00B50C3A">
        <w:rPr>
          <w:rStyle w:val="Emphasis"/>
          <w:color w:val="000000" w:themeColor="text1"/>
        </w:rPr>
        <w:t xml:space="preserve"> </w:t>
      </w:r>
      <w:r w:rsidRPr="00B50C3A">
        <w:rPr>
          <w:rStyle w:val="Emphasis"/>
          <w:color w:val="000000" w:themeColor="text1"/>
          <w:highlight w:val="cyan"/>
        </w:rPr>
        <w:t>was</w:t>
      </w:r>
      <w:r w:rsidRPr="00B50C3A">
        <w:rPr>
          <w:rStyle w:val="Emphasis"/>
          <w:color w:val="000000" w:themeColor="text1"/>
          <w:sz w:val="8"/>
          <w:u w:val="none"/>
        </w:rPr>
        <w:t xml:space="preserve"> grossly </w:t>
      </w:r>
      <w:r w:rsidRPr="00B50C3A">
        <w:rPr>
          <w:rStyle w:val="Emphasis"/>
          <w:color w:val="000000" w:themeColor="text1"/>
          <w:highlight w:val="cyan"/>
        </w:rPr>
        <w:t>overstated in the absence of an analysis of racial</w:t>
      </w:r>
      <w:r w:rsidRPr="00B50C3A">
        <w:rPr>
          <w:rStyle w:val="Emphasis"/>
          <w:color w:val="000000" w:themeColor="text1"/>
        </w:rPr>
        <w:t xml:space="preserve"> regime and the </w:t>
      </w:r>
      <w:r w:rsidRPr="00B50C3A">
        <w:rPr>
          <w:rStyle w:val="Emphasis"/>
          <w:color w:val="000000" w:themeColor="text1"/>
          <w:highlight w:val="cyan"/>
        </w:rPr>
        <w:t>antiblack violence</w:t>
      </w:r>
      <w:r w:rsidRPr="00B50C3A">
        <w:rPr>
          <w:rStyle w:val="Emphasis"/>
          <w:color w:val="000000" w:themeColor="text1"/>
        </w:rPr>
        <w:t xml:space="preserve"> which are</w:t>
      </w:r>
      <w:r w:rsidRPr="00B50C3A">
        <w:rPr>
          <w:rStyle w:val="Emphasis"/>
          <w:color w:val="000000" w:themeColor="text1"/>
          <w:sz w:val="8"/>
          <w:u w:val="none"/>
        </w:rPr>
        <w:t xml:space="preserve"> both </w:t>
      </w:r>
      <w:r w:rsidRPr="00B50C3A">
        <w:rPr>
          <w:rStyle w:val="Emphasis"/>
          <w:color w:val="000000" w:themeColor="text1"/>
        </w:rPr>
        <w:t>the conditions of possibility for the very idea and material reality of the U.S. itself</w:t>
      </w:r>
      <w:r w:rsidRPr="00B50C3A">
        <w:rPr>
          <w:color w:val="000000" w:themeColor="text1"/>
          <w:sz w:val="8"/>
        </w:rPr>
        <w:t>, and moreover, are also the scene of black expressive arts</w:t>
      </w:r>
      <w:r w:rsidRPr="00B50C3A">
        <w:rPr>
          <w:b/>
          <w:color w:val="000000" w:themeColor="text1"/>
          <w:sz w:val="8"/>
        </w:rPr>
        <w:t xml:space="preserve">. </w:t>
      </w:r>
      <w:r w:rsidRPr="00B50C3A">
        <w:rPr>
          <w:rStyle w:val="Emphasis"/>
          <w:color w:val="000000" w:themeColor="text1"/>
          <w:sz w:val="8"/>
          <w:u w:val="none"/>
        </w:rPr>
        <w:t xml:space="preserve">In each of these moments of yearning for the liberatory possibilities of performance, </w:t>
      </w:r>
      <w:r w:rsidRPr="00B50C3A">
        <w:rPr>
          <w:rStyle w:val="Emphasis"/>
          <w:color w:val="000000" w:themeColor="text1"/>
        </w:rPr>
        <w:t xml:space="preserve">the corpus of black studies is overlooked and </w:t>
      </w:r>
      <w:r w:rsidRPr="00B50C3A">
        <w:rPr>
          <w:rStyle w:val="Emphasis"/>
          <w:color w:val="000000" w:themeColor="text1"/>
          <w:highlight w:val="cyan"/>
        </w:rPr>
        <w:t>hip hop is</w:t>
      </w:r>
      <w:r w:rsidRPr="00B50C3A">
        <w:rPr>
          <w:rStyle w:val="Emphasis"/>
          <w:color w:val="000000" w:themeColor="text1"/>
        </w:rPr>
        <w:t xml:space="preserve"> treated as </w:t>
      </w:r>
      <w:r w:rsidRPr="00B50C3A">
        <w:rPr>
          <w:rStyle w:val="Emphasis"/>
          <w:color w:val="000000" w:themeColor="text1"/>
          <w:highlight w:val="cyan"/>
        </w:rPr>
        <w:t>disconnected from the history of</w:t>
      </w:r>
      <w:r w:rsidRPr="00B50C3A">
        <w:rPr>
          <w:color w:val="000000" w:themeColor="text1"/>
          <w:sz w:val="8"/>
        </w:rPr>
        <w:t xml:space="preserve"> how white society has regarded the topics of </w:t>
      </w:r>
      <w:r w:rsidRPr="00B50C3A">
        <w:rPr>
          <w:rStyle w:val="Emphasis"/>
          <w:color w:val="000000" w:themeColor="text1"/>
          <w:highlight w:val="cyan"/>
        </w:rPr>
        <w:t>black life as</w:t>
      </w:r>
      <w:r w:rsidRPr="00B50C3A">
        <w:rPr>
          <w:rStyle w:val="Emphasis"/>
          <w:color w:val="000000" w:themeColor="text1"/>
        </w:rPr>
        <w:t xml:space="preserve"> endlessly </w:t>
      </w:r>
      <w:r w:rsidRPr="00B50C3A">
        <w:rPr>
          <w:rStyle w:val="Emphasis"/>
          <w:color w:val="000000" w:themeColor="text1"/>
          <w:highlight w:val="cyan"/>
        </w:rPr>
        <w:t>fungible</w:t>
      </w:r>
      <w:r w:rsidRPr="00B50C3A">
        <w:rPr>
          <w:rStyle w:val="Emphasis"/>
          <w:color w:val="000000" w:themeColor="text1"/>
          <w:sz w:val="8"/>
          <w:u w:val="none"/>
        </w:rPr>
        <w:t>.</w:t>
      </w:r>
    </w:p>
    <w:p w14:paraId="0A220B57" w14:textId="77777777" w:rsidR="00C969C5" w:rsidRPr="00B50C3A" w:rsidRDefault="00C969C5" w:rsidP="00C969C5">
      <w:pPr>
        <w:pStyle w:val="Heading2"/>
        <w:spacing w:line="240" w:lineRule="auto"/>
        <w:rPr>
          <w:color w:val="000000" w:themeColor="text1"/>
        </w:rPr>
      </w:pPr>
      <w:r w:rsidRPr="00B50C3A">
        <w:rPr>
          <w:color w:val="000000" w:themeColor="text1"/>
        </w:rPr>
        <w:t xml:space="preserve">Narrative </w:t>
      </w:r>
    </w:p>
    <w:p w14:paraId="5719B4D0"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The 1AC turns black suffering into a spectacle, something to be easily packaged up and consumed by white judges as part of the libidinal economy of slavery where the masters derive enjoyment from portrayals of suffering. this is performing before the master, which fixes and naturalizes the conditions of pained embodiment.</w:t>
      </w:r>
    </w:p>
    <w:p w14:paraId="103A6FD9" w14:textId="77777777" w:rsidR="00C969C5" w:rsidRPr="00B50C3A" w:rsidRDefault="00C969C5" w:rsidP="00C969C5">
      <w:pPr>
        <w:spacing w:line="240" w:lineRule="auto"/>
        <w:rPr>
          <w:color w:val="000000" w:themeColor="text1"/>
          <w:sz w:val="13"/>
          <w:szCs w:val="13"/>
          <w:u w:val="single"/>
        </w:rPr>
      </w:pPr>
      <w:r w:rsidRPr="00B50C3A">
        <w:rPr>
          <w:rStyle w:val="Style13ptBold"/>
          <w:color w:val="000000" w:themeColor="text1"/>
          <w:u w:val="single"/>
        </w:rPr>
        <w:t>Hartman 97</w:t>
      </w:r>
      <w:r w:rsidRPr="00B50C3A">
        <w:rPr>
          <w:rStyle w:val="FootnoteReference"/>
          <w:b/>
          <w:color w:val="000000" w:themeColor="text1"/>
          <w:sz w:val="26"/>
          <w:u w:val="single"/>
        </w:rPr>
        <w:footnoteReference w:id="29"/>
      </w:r>
    </w:p>
    <w:p w14:paraId="2CE19AF8" w14:textId="77777777" w:rsidR="00C969C5" w:rsidRPr="00B50C3A" w:rsidRDefault="00C969C5" w:rsidP="00C969C5">
      <w:pPr>
        <w:spacing w:line="240" w:lineRule="auto"/>
        <w:rPr>
          <w:color w:val="000000" w:themeColor="text1"/>
          <w:sz w:val="8"/>
        </w:rPr>
      </w:pPr>
      <w:r w:rsidRPr="00B50C3A">
        <w:rPr>
          <w:color w:val="000000" w:themeColor="text1"/>
          <w:sz w:val="8"/>
        </w:rPr>
        <w:t xml:space="preserve"> As well, </w:t>
      </w:r>
      <w:r w:rsidRPr="00B50C3A">
        <w:rPr>
          <w:rStyle w:val="StyleUnderline"/>
          <w:color w:val="000000" w:themeColor="text1"/>
          <w:sz w:val="8"/>
          <w:u w:val="none"/>
        </w:rPr>
        <w:t>we need ask why the site of suffering so readily lends itself to inviting identification. Why is pain the conduit of identification? This question may seem to beg the obvious, given the</w:t>
      </w:r>
      <w:r w:rsidRPr="00B50C3A">
        <w:rPr>
          <w:color w:val="000000" w:themeColor="text1"/>
          <w:sz w:val="8"/>
        </w:rPr>
        <w:t xml:space="preserve"> violent domination and dishonor constitutive of enslavement, the acclaimed transformative capacities of pain in sentimental culture, the </w:t>
      </w:r>
      <w:r w:rsidRPr="00B50C3A">
        <w:rPr>
          <w:rStyle w:val="StyleUnderline"/>
          <w:color w:val="000000" w:themeColor="text1"/>
          <w:sz w:val="8"/>
          <w:u w:val="none"/>
        </w:rPr>
        <w:t xml:space="preserve">prevalence of </w:t>
      </w:r>
      <w:r w:rsidRPr="00B50C3A">
        <w:rPr>
          <w:rStyle w:val="Emphasis"/>
          <w:color w:val="000000" w:themeColor="text1"/>
        </w:rPr>
        <w:t>public displays of suffering</w:t>
      </w:r>
      <w:r w:rsidRPr="00B50C3A">
        <w:rPr>
          <w:color w:val="000000" w:themeColor="text1"/>
          <w:sz w:val="8"/>
        </w:rPr>
        <w:t xml:space="preserve"> inclusive of the pageantry of the trade, </w:t>
      </w:r>
      <w:r w:rsidRPr="00B50C3A">
        <w:rPr>
          <w:rStyle w:val="StyleUnderline"/>
          <w:color w:val="000000" w:themeColor="text1"/>
          <w:highlight w:val="cyan"/>
        </w:rPr>
        <w:t xml:space="preserve">the </w:t>
      </w:r>
      <w:r w:rsidRPr="00B50C3A">
        <w:rPr>
          <w:rStyle w:val="Emphasis"/>
          <w:color w:val="000000" w:themeColor="text1"/>
          <w:highlight w:val="cyan"/>
        </w:rPr>
        <w:t>spectacle</w:t>
      </w:r>
      <w:r w:rsidRPr="00B50C3A">
        <w:rPr>
          <w:rStyle w:val="StyleUnderline"/>
          <w:color w:val="000000" w:themeColor="text1"/>
          <w:highlight w:val="cyan"/>
        </w:rPr>
        <w:t xml:space="preserve"> of</w:t>
      </w:r>
      <w:r w:rsidRPr="00B50C3A">
        <w:rPr>
          <w:rStyle w:val="StyleUnderline"/>
          <w:color w:val="000000" w:themeColor="text1"/>
          <w:sz w:val="8"/>
          <w:u w:val="none"/>
        </w:rPr>
        <w:t xml:space="preserve"> punishment, circulating reports of </w:t>
      </w:r>
      <w:r w:rsidRPr="00B50C3A">
        <w:rPr>
          <w:rStyle w:val="StyleUnderline"/>
          <w:color w:val="000000" w:themeColor="text1"/>
        </w:rPr>
        <w:t>slavery’s horrors</w:t>
      </w:r>
      <w:r w:rsidRPr="00B50C3A">
        <w:rPr>
          <w:color w:val="000000" w:themeColor="text1"/>
          <w:sz w:val="8"/>
        </w:rPr>
        <w:t xml:space="preserve">, the runaway success of Uncle Tom’s Cabin, </w:t>
      </w:r>
      <w:r w:rsidRPr="00B50C3A">
        <w:rPr>
          <w:rStyle w:val="StyleUnderline"/>
          <w:color w:val="000000" w:themeColor="text1"/>
          <w:sz w:val="8"/>
          <w:u w:val="none"/>
        </w:rPr>
        <w:t xml:space="preserve">and </w:t>
      </w:r>
      <w:r w:rsidRPr="00B50C3A">
        <w:rPr>
          <w:rStyle w:val="StyleUnderline"/>
          <w:color w:val="000000" w:themeColor="text1"/>
          <w:highlight w:val="cyan"/>
        </w:rPr>
        <w:t>the</w:t>
      </w:r>
      <w:r w:rsidRPr="00B50C3A">
        <w:rPr>
          <w:color w:val="000000" w:themeColor="text1"/>
          <w:sz w:val="8"/>
        </w:rPr>
        <w:t xml:space="preserve"> passage through the “bloodstained gate,” which was a </w:t>
      </w:r>
      <w:r w:rsidRPr="00B50C3A">
        <w:rPr>
          <w:rStyle w:val="StyleUnderline"/>
          <w:color w:val="000000" w:themeColor="text1"/>
          <w:sz w:val="8"/>
          <w:u w:val="none"/>
        </w:rPr>
        <w:t xml:space="preserve">convention of the </w:t>
      </w:r>
      <w:r w:rsidRPr="00B50C3A">
        <w:rPr>
          <w:rStyle w:val="StyleUnderline"/>
          <w:color w:val="000000" w:themeColor="text1"/>
          <w:highlight w:val="cyan"/>
        </w:rPr>
        <w:t>slave narrative</w:t>
      </w:r>
      <w:r w:rsidRPr="00B50C3A">
        <w:rPr>
          <w:rStyle w:val="StyleUnderline"/>
          <w:color w:val="000000" w:themeColor="text1"/>
          <w:sz w:val="8"/>
          <w:u w:val="none"/>
        </w:rPr>
        <w:t xml:space="preserve">, all of which </w:t>
      </w:r>
      <w:r w:rsidRPr="00B50C3A">
        <w:rPr>
          <w:rStyle w:val="StyleUnderline"/>
          <w:color w:val="000000" w:themeColor="text1"/>
          <w:highlight w:val="cyan"/>
        </w:rPr>
        <w:t>contribute</w:t>
      </w:r>
      <w:r w:rsidRPr="00B50C3A">
        <w:rPr>
          <w:rStyle w:val="StyleUnderline"/>
          <w:color w:val="000000" w:themeColor="text1"/>
          <w:sz w:val="8"/>
          <w:u w:val="none"/>
        </w:rPr>
        <w:t xml:space="preserve">d </w:t>
      </w:r>
      <w:r w:rsidRPr="00B50C3A">
        <w:rPr>
          <w:rStyle w:val="StyleUnderline"/>
          <w:color w:val="000000" w:themeColor="text1"/>
          <w:highlight w:val="cyan"/>
        </w:rPr>
        <w:t>to the</w:t>
      </w:r>
      <w:r w:rsidRPr="00B50C3A">
        <w:rPr>
          <w:rStyle w:val="StyleUnderline"/>
          <w:color w:val="000000" w:themeColor="text1"/>
        </w:rPr>
        <w:t xml:space="preserve"> </w:t>
      </w:r>
      <w:r w:rsidRPr="00B50C3A">
        <w:rPr>
          <w:rStyle w:val="StyleUnderline"/>
          <w:color w:val="000000" w:themeColor="text1"/>
          <w:highlight w:val="cyan"/>
        </w:rPr>
        <w:t>idea that the feelings</w:t>
      </w:r>
      <w:r w:rsidRPr="00B50C3A">
        <w:rPr>
          <w:rStyle w:val="StyleUnderline"/>
          <w:color w:val="000000" w:themeColor="text1"/>
          <w:sz w:val="8"/>
          <w:u w:val="none"/>
        </w:rPr>
        <w:t xml:space="preserve"> and consciousness </w:t>
      </w:r>
      <w:r w:rsidRPr="00B50C3A">
        <w:rPr>
          <w:rStyle w:val="StyleUnderline"/>
          <w:color w:val="000000" w:themeColor="text1"/>
          <w:highlight w:val="cyan"/>
        </w:rPr>
        <w:t>of the enslaved were</w:t>
      </w:r>
      <w:r w:rsidRPr="00B50C3A">
        <w:rPr>
          <w:color w:val="000000" w:themeColor="text1"/>
          <w:sz w:val="8"/>
        </w:rPr>
        <w:t xml:space="preserve"> most </w:t>
      </w:r>
      <w:r w:rsidRPr="00B50C3A">
        <w:rPr>
          <w:rStyle w:val="StyleUnderline"/>
          <w:color w:val="000000" w:themeColor="text1"/>
          <w:highlight w:val="cyan"/>
        </w:rPr>
        <w:t>available</w:t>
      </w:r>
      <w:r w:rsidRPr="00B50C3A">
        <w:rPr>
          <w:color w:val="000000" w:themeColor="text1"/>
          <w:sz w:val="8"/>
        </w:rPr>
        <w:t xml:space="preserve"> at this site. However, what I am trying to suggest is that if </w:t>
      </w:r>
      <w:r w:rsidRPr="00B50C3A">
        <w:rPr>
          <w:rStyle w:val="StyleUnderline"/>
          <w:color w:val="000000" w:themeColor="text1"/>
          <w:sz w:val="8"/>
          <w:u w:val="none"/>
        </w:rPr>
        <w:t>the scene of beating readily lends itself to</w:t>
      </w:r>
      <w:r w:rsidRPr="00B50C3A">
        <w:rPr>
          <w:color w:val="000000" w:themeColor="text1"/>
          <w:sz w:val="8"/>
        </w:rPr>
        <w:t xml:space="preserve"> an identification with the enslaved, it does so at the risk of </w:t>
      </w:r>
      <w:r w:rsidRPr="00B50C3A">
        <w:rPr>
          <w:rStyle w:val="Emphasis"/>
          <w:color w:val="000000" w:themeColor="text1"/>
        </w:rPr>
        <w:t xml:space="preserve">fixing and </w:t>
      </w:r>
      <w:r w:rsidRPr="00B50C3A">
        <w:rPr>
          <w:rStyle w:val="Emphasis"/>
          <w:color w:val="000000" w:themeColor="text1"/>
          <w:highlight w:val="cyan"/>
        </w:rPr>
        <w:t>naturalizing</w:t>
      </w:r>
      <w:r w:rsidRPr="00B50C3A">
        <w:rPr>
          <w:rStyle w:val="StyleUnderline"/>
          <w:color w:val="000000" w:themeColor="text1"/>
          <w:sz w:val="8"/>
          <w:u w:val="none"/>
        </w:rPr>
        <w:t xml:space="preserve"> this condition of </w:t>
      </w:r>
      <w:r w:rsidRPr="00B50C3A">
        <w:rPr>
          <w:rStyle w:val="Emphasis"/>
          <w:color w:val="000000" w:themeColor="text1"/>
          <w:highlight w:val="cyan"/>
        </w:rPr>
        <w:t>pained embodiment</w:t>
      </w:r>
      <w:r w:rsidRPr="00B50C3A">
        <w:rPr>
          <w:rStyle w:val="StyleUnderline"/>
          <w:color w:val="000000" w:themeColor="text1"/>
          <w:sz w:val="8"/>
          <w:u w:val="none"/>
        </w:rPr>
        <w:t xml:space="preserve"> and</w:t>
      </w:r>
      <w:r w:rsidRPr="00B50C3A">
        <w:rPr>
          <w:color w:val="000000" w:themeColor="text1"/>
          <w:sz w:val="8"/>
        </w:rPr>
        <w:t xml:space="preserve">, in complete defiance of Rankin’s good intention, </w:t>
      </w:r>
      <w:r w:rsidRPr="00B50C3A">
        <w:rPr>
          <w:rStyle w:val="StyleUnderline"/>
          <w:color w:val="000000" w:themeColor="text1"/>
          <w:sz w:val="8"/>
          <w:u w:val="none"/>
        </w:rPr>
        <w:t xml:space="preserve">increases the difficulty of </w:t>
      </w:r>
      <w:r w:rsidRPr="00B50C3A">
        <w:rPr>
          <w:rStyle w:val="Emphasis"/>
          <w:color w:val="000000" w:themeColor="text1"/>
        </w:rPr>
        <w:t>beholding black suffering</w:t>
      </w:r>
      <w:r w:rsidRPr="00B50C3A">
        <w:rPr>
          <w:rStyle w:val="StyleUnderline"/>
          <w:color w:val="000000" w:themeColor="text1"/>
          <w:sz w:val="8"/>
          <w:u w:val="none"/>
        </w:rPr>
        <w:t xml:space="preserve"> since the endeavor</w:t>
      </w:r>
      <w:r w:rsidRPr="00B50C3A">
        <w:rPr>
          <w:color w:val="000000" w:themeColor="text1"/>
          <w:sz w:val="8"/>
        </w:rPr>
        <w:t xml:space="preserve"> to bring pain close </w:t>
      </w:r>
      <w:r w:rsidRPr="00B50C3A">
        <w:rPr>
          <w:rStyle w:val="Emphasis"/>
          <w:color w:val="000000" w:themeColor="text1"/>
          <w:highlight w:val="cyan"/>
        </w:rPr>
        <w:t>exploits the spectacle of</w:t>
      </w:r>
      <w:r w:rsidRPr="006057A8">
        <w:rPr>
          <w:rStyle w:val="Emphasis"/>
          <w:color w:val="000000" w:themeColor="text1"/>
        </w:rPr>
        <w:t xml:space="preserve"> the body in </w:t>
      </w:r>
      <w:r w:rsidRPr="00B50C3A">
        <w:rPr>
          <w:rStyle w:val="Emphasis"/>
          <w:color w:val="000000" w:themeColor="text1"/>
          <w:highlight w:val="cyan"/>
        </w:rPr>
        <w:t>pain</w:t>
      </w:r>
      <w:r w:rsidRPr="00B50C3A">
        <w:rPr>
          <w:rStyle w:val="StyleUnderline"/>
          <w:color w:val="000000" w:themeColor="text1"/>
          <w:highlight w:val="cyan"/>
        </w:rPr>
        <w:t xml:space="preserve"> and</w:t>
      </w:r>
      <w:r w:rsidRPr="00B50C3A">
        <w:rPr>
          <w:rStyle w:val="StyleUnderline"/>
          <w:color w:val="000000" w:themeColor="text1"/>
          <w:sz w:val="8"/>
          <w:u w:val="none"/>
        </w:rPr>
        <w:t xml:space="preserve"> oddly </w:t>
      </w:r>
      <w:r w:rsidRPr="006057A8">
        <w:rPr>
          <w:rStyle w:val="StyleUnderline"/>
          <w:color w:val="000000" w:themeColor="text1"/>
        </w:rPr>
        <w:t xml:space="preserve">confirms </w:t>
      </w:r>
      <w:r w:rsidRPr="006057A8">
        <w:rPr>
          <w:rStyle w:val="StyleUnderline"/>
          <w:color w:val="000000" w:themeColor="text1"/>
          <w:highlight w:val="cyan"/>
        </w:rPr>
        <w:t xml:space="preserve">the </w:t>
      </w:r>
      <w:r w:rsidRPr="006057A8">
        <w:rPr>
          <w:rStyle w:val="Emphasis"/>
          <w:color w:val="000000" w:themeColor="text1"/>
          <w:highlight w:val="cyan"/>
        </w:rPr>
        <w:t>spectral character</w:t>
      </w:r>
      <w:r w:rsidRPr="00B50C3A">
        <w:rPr>
          <w:rStyle w:val="Emphasis"/>
          <w:color w:val="000000" w:themeColor="text1"/>
        </w:rPr>
        <w:t xml:space="preserve"> of suffering</w:t>
      </w:r>
      <w:r w:rsidRPr="00B50C3A">
        <w:rPr>
          <w:rStyle w:val="StyleUnderline"/>
          <w:color w:val="000000" w:themeColor="text1"/>
          <w:sz w:val="8"/>
          <w:u w:val="none"/>
        </w:rPr>
        <w:t xml:space="preserve"> and the </w:t>
      </w:r>
      <w:r w:rsidRPr="00B50C3A">
        <w:rPr>
          <w:rStyle w:val="Emphasis"/>
          <w:color w:val="000000" w:themeColor="text1"/>
          <w:sz w:val="8"/>
          <w:u w:val="none"/>
        </w:rPr>
        <w:t>inability to witness</w:t>
      </w:r>
      <w:r w:rsidRPr="00B50C3A">
        <w:rPr>
          <w:b/>
          <w:color w:val="000000" w:themeColor="text1"/>
          <w:sz w:val="8"/>
        </w:rPr>
        <w:t xml:space="preserve"> </w:t>
      </w:r>
      <w:r w:rsidRPr="00B50C3A">
        <w:rPr>
          <w:color w:val="000000" w:themeColor="text1"/>
          <w:sz w:val="8"/>
        </w:rPr>
        <w:t xml:space="preserve">the captive’s pain. If, on one hand, pain extends humanity to the dispossessed and the ability to sustain suffering leads to transcendence, on the other, </w:t>
      </w:r>
      <w:r w:rsidRPr="006057A8">
        <w:rPr>
          <w:rStyle w:val="StyleUnderline"/>
          <w:color w:val="000000" w:themeColor="text1"/>
        </w:rPr>
        <w:t>the</w:t>
      </w:r>
      <w:r w:rsidRPr="00B50C3A">
        <w:rPr>
          <w:rStyle w:val="StyleUnderline"/>
          <w:color w:val="000000" w:themeColor="text1"/>
          <w:sz w:val="8"/>
          <w:u w:val="none"/>
        </w:rPr>
        <w:t xml:space="preserve"> spectral and </w:t>
      </w:r>
      <w:r w:rsidRPr="006057A8">
        <w:rPr>
          <w:rStyle w:val="StyleUnderline"/>
          <w:color w:val="000000" w:themeColor="text1"/>
        </w:rPr>
        <w:t>spectacular</w:t>
      </w:r>
      <w:r w:rsidRPr="00B50C3A">
        <w:rPr>
          <w:rStyle w:val="StyleUnderline"/>
          <w:color w:val="000000" w:themeColor="text1"/>
          <w:sz w:val="8"/>
          <w:u w:val="none"/>
        </w:rPr>
        <w:t xml:space="preserve"> character </w:t>
      </w:r>
      <w:r w:rsidRPr="00B50C3A">
        <w:rPr>
          <w:rStyle w:val="StyleUnderline"/>
          <w:color w:val="000000" w:themeColor="text1"/>
        </w:rPr>
        <w:t>of this suffering</w:t>
      </w:r>
      <w:r w:rsidRPr="00B50C3A">
        <w:rPr>
          <w:color w:val="000000" w:themeColor="text1"/>
          <w:sz w:val="8"/>
        </w:rPr>
        <w:t xml:space="preserve">, or, in other words, </w:t>
      </w:r>
      <w:r w:rsidRPr="00B50C3A">
        <w:rPr>
          <w:rStyle w:val="StyleUnderline"/>
          <w:color w:val="000000" w:themeColor="text1"/>
          <w:sz w:val="8"/>
          <w:u w:val="none"/>
        </w:rPr>
        <w:t>the shocking</w:t>
      </w:r>
      <w:r w:rsidRPr="00B50C3A">
        <w:rPr>
          <w:color w:val="000000" w:themeColor="text1"/>
          <w:sz w:val="8"/>
        </w:rPr>
        <w:t xml:space="preserve"> and ghostly </w:t>
      </w:r>
      <w:r w:rsidRPr="00B50C3A">
        <w:rPr>
          <w:rStyle w:val="StyleUnderline"/>
          <w:color w:val="000000" w:themeColor="text1"/>
          <w:sz w:val="8"/>
          <w:u w:val="none"/>
        </w:rPr>
        <w:t xml:space="preserve">presence of pain, </w:t>
      </w:r>
      <w:r w:rsidRPr="00B50C3A">
        <w:rPr>
          <w:rStyle w:val="StyleUnderline"/>
          <w:color w:val="000000" w:themeColor="text1"/>
        </w:rPr>
        <w:t xml:space="preserve">effaces and </w:t>
      </w:r>
      <w:r w:rsidRPr="00B50C3A">
        <w:rPr>
          <w:rStyle w:val="StyleUnderline"/>
          <w:color w:val="000000" w:themeColor="text1"/>
          <w:highlight w:val="cyan"/>
        </w:rPr>
        <w:t>restricts black sentience</w:t>
      </w:r>
      <w:r w:rsidRPr="00B50C3A">
        <w:rPr>
          <w:rStyle w:val="StyleUnderline"/>
          <w:color w:val="000000" w:themeColor="text1"/>
          <w:sz w:val="8"/>
          <w:u w:val="none"/>
        </w:rPr>
        <w:t>.</w:t>
      </w:r>
      <w:r w:rsidRPr="00B50C3A">
        <w:rPr>
          <w:color w:val="000000" w:themeColor="text1"/>
          <w:sz w:val="8"/>
        </w:rPr>
        <w:t xml:space="preserve">   As Rankin himself </w:t>
      </w:r>
      <w:r w:rsidRPr="00363DB8">
        <w:rPr>
          <w:color w:val="000000" w:themeColor="text1"/>
          <w:sz w:val="8"/>
        </w:rPr>
        <w:t xml:space="preserve">states, </w:t>
      </w:r>
      <w:r w:rsidRPr="00363DB8">
        <w:rPr>
          <w:rStyle w:val="StyleUnderline"/>
          <w:color w:val="000000" w:themeColor="text1"/>
        </w:rPr>
        <w:t>in order</w:t>
      </w:r>
      <w:r w:rsidRPr="00B50C3A">
        <w:rPr>
          <w:rStyle w:val="StyleUnderline"/>
          <w:color w:val="000000" w:themeColor="text1"/>
        </w:rPr>
        <w:t xml:space="preserve"> for this suffering </w:t>
      </w:r>
      <w:r w:rsidRPr="00B50C3A">
        <w:rPr>
          <w:rStyle w:val="StyleUnderline"/>
          <w:color w:val="000000" w:themeColor="text1"/>
          <w:highlight w:val="cyan"/>
        </w:rPr>
        <w:t xml:space="preserve">to </w:t>
      </w:r>
      <w:r w:rsidRPr="00B50C3A">
        <w:rPr>
          <w:rStyle w:val="Emphasis"/>
          <w:color w:val="000000" w:themeColor="text1"/>
          <w:highlight w:val="cyan"/>
        </w:rPr>
        <w:t>induce a reaction</w:t>
      </w:r>
      <w:r w:rsidRPr="00363DB8">
        <w:rPr>
          <w:rStyle w:val="StyleUnderline"/>
          <w:color w:val="000000" w:themeColor="text1"/>
          <w:u w:val="none"/>
        </w:rPr>
        <w:t xml:space="preserve"> </w:t>
      </w:r>
      <w:r w:rsidRPr="00B50C3A">
        <w:rPr>
          <w:rStyle w:val="StyleUnderline"/>
          <w:color w:val="000000" w:themeColor="text1"/>
          <w:sz w:val="8"/>
          <w:u w:val="none"/>
        </w:rPr>
        <w:t xml:space="preserve">and </w:t>
      </w:r>
      <w:r w:rsidRPr="00B50C3A">
        <w:rPr>
          <w:rStyle w:val="Emphasis"/>
          <w:color w:val="000000" w:themeColor="text1"/>
          <w:sz w:val="8"/>
          <w:u w:val="none"/>
        </w:rPr>
        <w:t>stir feelings</w:t>
      </w:r>
      <w:r w:rsidRPr="00B50C3A">
        <w:rPr>
          <w:rStyle w:val="StyleUnderline"/>
          <w:color w:val="000000" w:themeColor="text1"/>
          <w:sz w:val="8"/>
          <w:u w:val="none"/>
        </w:rPr>
        <w:t xml:space="preserve">, </w:t>
      </w:r>
      <w:r w:rsidRPr="00B50C3A">
        <w:rPr>
          <w:rStyle w:val="StyleUnderline"/>
          <w:color w:val="000000" w:themeColor="text1"/>
          <w:highlight w:val="cyan"/>
        </w:rPr>
        <w:t>it must be brought close</w:t>
      </w:r>
      <w:r w:rsidRPr="00B50C3A">
        <w:rPr>
          <w:rStyle w:val="StyleUnderline"/>
          <w:color w:val="000000" w:themeColor="text1"/>
          <w:sz w:val="8"/>
          <w:u w:val="none"/>
        </w:rPr>
        <w:t>. Yet</w:t>
      </w:r>
      <w:r w:rsidRPr="00B50C3A">
        <w:rPr>
          <w:color w:val="000000" w:themeColor="text1"/>
          <w:sz w:val="8"/>
        </w:rPr>
        <w:t xml:space="preserve"> if sentiment or morality are “inextricably tied to human proximity,” to quote Zygmunt Bauman, </w:t>
      </w:r>
      <w:r w:rsidRPr="00B50C3A">
        <w:rPr>
          <w:rStyle w:val="StyleUnderline"/>
          <w:color w:val="000000" w:themeColor="text1"/>
          <w:sz w:val="8"/>
          <w:u w:val="none"/>
        </w:rPr>
        <w:t xml:space="preserve">the problem is that </w:t>
      </w:r>
      <w:r w:rsidRPr="00B50C3A">
        <w:rPr>
          <w:rStyle w:val="StyleUnderline"/>
          <w:color w:val="000000" w:themeColor="text1"/>
        </w:rPr>
        <w:t>in the</w:t>
      </w:r>
      <w:r w:rsidRPr="00B50C3A">
        <w:rPr>
          <w:rStyle w:val="StyleUnderline"/>
          <w:color w:val="000000" w:themeColor="text1"/>
          <w:sz w:val="8"/>
          <w:u w:val="none"/>
        </w:rPr>
        <w:t xml:space="preserve"> very </w:t>
      </w:r>
      <w:r w:rsidRPr="00B50C3A">
        <w:rPr>
          <w:rStyle w:val="StyleUnderline"/>
          <w:color w:val="000000" w:themeColor="text1"/>
        </w:rPr>
        <w:t xml:space="preserve">effort </w:t>
      </w:r>
      <w:r w:rsidRPr="00B50C3A">
        <w:rPr>
          <w:rStyle w:val="StyleUnderline"/>
          <w:color w:val="000000" w:themeColor="text1"/>
          <w:highlight w:val="cyan"/>
        </w:rPr>
        <w:t>to</w:t>
      </w:r>
      <w:r w:rsidRPr="00B50C3A">
        <w:rPr>
          <w:rStyle w:val="StyleUnderline"/>
          <w:color w:val="000000" w:themeColor="text1"/>
          <w:sz w:val="8"/>
          <w:u w:val="none"/>
        </w:rPr>
        <w:t xml:space="preserve"> “bring it near” and “</w:t>
      </w:r>
      <w:r w:rsidRPr="00B50C3A">
        <w:rPr>
          <w:rStyle w:val="StyleUnderline"/>
          <w:color w:val="000000" w:themeColor="text1"/>
          <w:highlight w:val="cyan"/>
        </w:rPr>
        <w:t xml:space="preserve">inspect it </w:t>
      </w:r>
      <w:r w:rsidRPr="00363DB8">
        <w:rPr>
          <w:rStyle w:val="StyleUnderline"/>
          <w:color w:val="000000" w:themeColor="text1"/>
        </w:rPr>
        <w:t>closely</w:t>
      </w:r>
      <w:r w:rsidRPr="00363DB8">
        <w:rPr>
          <w:rStyle w:val="StyleUnderline"/>
          <w:color w:val="000000" w:themeColor="text1"/>
          <w:sz w:val="8"/>
          <w:u w:val="none"/>
        </w:rPr>
        <w:t xml:space="preserve">” </w:t>
      </w:r>
      <w:r w:rsidRPr="00363DB8">
        <w:rPr>
          <w:rStyle w:val="StyleUnderline"/>
          <w:color w:val="000000" w:themeColor="text1"/>
          <w:highlight w:val="cyan"/>
        </w:rPr>
        <w:t xml:space="preserve">it is </w:t>
      </w:r>
      <w:r w:rsidRPr="00363DB8">
        <w:rPr>
          <w:rStyle w:val="Emphasis"/>
          <w:color w:val="000000" w:themeColor="text1"/>
          <w:highlight w:val="cyan"/>
        </w:rPr>
        <w:t>dissipated</w:t>
      </w:r>
      <w:r w:rsidRPr="00B50C3A">
        <w:rPr>
          <w:rStyle w:val="StyleUnderline"/>
          <w:color w:val="000000" w:themeColor="text1"/>
          <w:sz w:val="8"/>
          <w:u w:val="none"/>
        </w:rPr>
        <w:t>.</w:t>
      </w:r>
      <w:r w:rsidRPr="00B50C3A">
        <w:rPr>
          <w:color w:val="000000" w:themeColor="text1"/>
          <w:sz w:val="8"/>
        </w:rPr>
        <w:t xml:space="preserve"> According to Bauman, “morality conforms to the law of optical perspective. It looms large and thick close to the eye.” So, then, how does suffering elude or escape us in the very effort to bring it near? It does so precisely because it can only be brought near by way of a proxy and by way of Rankin’s indignation and imagination. </w:t>
      </w:r>
      <w:r w:rsidRPr="00B50C3A">
        <w:rPr>
          <w:rStyle w:val="StyleUnderline"/>
          <w:color w:val="000000" w:themeColor="text1"/>
        </w:rPr>
        <w:t>If the black body is the vehicle of</w:t>
      </w:r>
      <w:r w:rsidRPr="00B50C3A">
        <w:rPr>
          <w:rStyle w:val="StyleUnderline"/>
          <w:color w:val="000000" w:themeColor="text1"/>
          <w:sz w:val="8"/>
          <w:u w:val="none"/>
        </w:rPr>
        <w:t xml:space="preserve"> the other’s </w:t>
      </w:r>
      <w:r w:rsidRPr="00B50C3A">
        <w:rPr>
          <w:rStyle w:val="StyleUnderline"/>
          <w:color w:val="000000" w:themeColor="text1"/>
        </w:rPr>
        <w:t>power, pleasure, and profit, then</w:t>
      </w:r>
      <w:r w:rsidRPr="00B50C3A">
        <w:rPr>
          <w:color w:val="000000" w:themeColor="text1"/>
          <w:sz w:val="8"/>
        </w:rPr>
        <w:t xml:space="preserve"> it is no less true that it is </w:t>
      </w:r>
      <w:r w:rsidRPr="00B50C3A">
        <w:rPr>
          <w:rStyle w:val="StyleUnderline"/>
          <w:color w:val="000000" w:themeColor="text1"/>
          <w:highlight w:val="cyan"/>
        </w:rPr>
        <w:t>the</w:t>
      </w:r>
      <w:r w:rsidRPr="00B50C3A">
        <w:rPr>
          <w:rStyle w:val="StyleUnderline"/>
          <w:color w:val="000000" w:themeColor="text1"/>
        </w:rPr>
        <w:t xml:space="preserve"> </w:t>
      </w:r>
      <w:r w:rsidRPr="00B50C3A">
        <w:rPr>
          <w:rStyle w:val="StyleUnderline"/>
          <w:color w:val="000000" w:themeColor="text1"/>
          <w:highlight w:val="cyan"/>
        </w:rPr>
        <w:t>white</w:t>
      </w:r>
      <w:r w:rsidRPr="00B50C3A">
        <w:rPr>
          <w:color w:val="000000" w:themeColor="text1"/>
          <w:sz w:val="8"/>
        </w:rPr>
        <w:t xml:space="preserve"> or near-white </w:t>
      </w:r>
      <w:r w:rsidRPr="00B50C3A">
        <w:rPr>
          <w:rStyle w:val="StyleUnderline"/>
          <w:color w:val="000000" w:themeColor="text1"/>
          <w:highlight w:val="cyan"/>
        </w:rPr>
        <w:t>body</w:t>
      </w:r>
      <w:r w:rsidRPr="00B50C3A">
        <w:rPr>
          <w:color w:val="000000" w:themeColor="text1"/>
          <w:sz w:val="8"/>
        </w:rPr>
        <w:t xml:space="preserve"> that </w:t>
      </w:r>
      <w:r w:rsidRPr="00B50C3A">
        <w:rPr>
          <w:rStyle w:val="StyleUnderline"/>
          <w:color w:val="000000" w:themeColor="text1"/>
          <w:highlight w:val="cyan"/>
        </w:rPr>
        <w:t>makes the</w:t>
      </w:r>
      <w:r w:rsidRPr="00B50C3A">
        <w:rPr>
          <w:color w:val="000000" w:themeColor="text1"/>
          <w:sz w:val="8"/>
        </w:rPr>
        <w:t xml:space="preserve"> captive’s</w:t>
      </w:r>
      <w:r w:rsidRPr="00B50C3A">
        <w:rPr>
          <w:rStyle w:val="StyleUnderline"/>
          <w:color w:val="000000" w:themeColor="text1"/>
          <w:sz w:val="8"/>
          <w:u w:val="none"/>
        </w:rPr>
        <w:t xml:space="preserve"> </w:t>
      </w:r>
      <w:r w:rsidRPr="00B50C3A">
        <w:rPr>
          <w:rStyle w:val="StyleUnderline"/>
          <w:color w:val="000000" w:themeColor="text1"/>
          <w:highlight w:val="cyan"/>
        </w:rPr>
        <w:t>suffering visible</w:t>
      </w:r>
      <w:r w:rsidRPr="00B50C3A">
        <w:rPr>
          <w:rStyle w:val="StyleUnderline"/>
          <w:color w:val="000000" w:themeColor="text1"/>
          <w:sz w:val="8"/>
          <w:u w:val="none"/>
        </w:rPr>
        <w:t xml:space="preserve"> and discernible.</w:t>
      </w:r>
      <w:r w:rsidRPr="00B50C3A">
        <w:rPr>
          <w:color w:val="000000" w:themeColor="text1"/>
          <w:sz w:val="8"/>
        </w:rPr>
        <w:t xml:space="preserve"> Indeed, </w:t>
      </w:r>
      <w:r w:rsidRPr="00B50C3A">
        <w:rPr>
          <w:rStyle w:val="StyleUnderline"/>
          <w:color w:val="000000" w:themeColor="text1"/>
        </w:rPr>
        <w:t>the elusiveness of black suffering can be attributed to a racist optics</w:t>
      </w:r>
      <w:r w:rsidRPr="00B50C3A">
        <w:rPr>
          <w:rStyle w:val="StyleUnderline"/>
          <w:color w:val="000000" w:themeColor="text1"/>
          <w:sz w:val="8"/>
          <w:u w:val="none"/>
        </w:rPr>
        <w:t xml:space="preserve"> in which black flesh is itself identified</w:t>
      </w:r>
      <w:r w:rsidRPr="00B50C3A">
        <w:rPr>
          <w:color w:val="000000" w:themeColor="text1"/>
          <w:sz w:val="8"/>
        </w:rPr>
        <w:t xml:space="preserve"> as the source of opacity, the denial of black humanity, and the effacement of sentience integral to the wanton use of the captive body. And as noted earlier, </w:t>
      </w:r>
      <w:r w:rsidRPr="00B50C3A">
        <w:rPr>
          <w:rStyle w:val="StyleUnderline"/>
          <w:color w:val="000000" w:themeColor="text1"/>
          <w:sz w:val="8"/>
          <w:u w:val="none"/>
        </w:rPr>
        <w:t>this is</w:t>
      </w:r>
      <w:r w:rsidRPr="00B50C3A">
        <w:rPr>
          <w:color w:val="000000" w:themeColor="text1"/>
          <w:sz w:val="8"/>
        </w:rPr>
        <w:t xml:space="preserve"> further </w:t>
      </w:r>
      <w:r w:rsidRPr="00B50C3A">
        <w:rPr>
          <w:rStyle w:val="StyleUnderline"/>
          <w:color w:val="000000" w:themeColor="text1"/>
          <w:sz w:val="8"/>
          <w:u w:val="none"/>
        </w:rPr>
        <w:t xml:space="preserve">complicated by </w:t>
      </w:r>
      <w:r w:rsidRPr="00B50C3A">
        <w:rPr>
          <w:rStyle w:val="StyleUnderline"/>
          <w:color w:val="000000" w:themeColor="text1"/>
          <w:highlight w:val="cyan"/>
        </w:rPr>
        <w:t>the repressive</w:t>
      </w:r>
      <w:r w:rsidRPr="00B50C3A">
        <w:rPr>
          <w:color w:val="000000" w:themeColor="text1"/>
          <w:sz w:val="8"/>
        </w:rPr>
        <w:t xml:space="preserve"> underside of an </w:t>
      </w:r>
      <w:r w:rsidRPr="00B50C3A">
        <w:rPr>
          <w:rStyle w:val="StyleUnderline"/>
          <w:color w:val="000000" w:themeColor="text1"/>
          <w:highlight w:val="cyan"/>
        </w:rPr>
        <w:t>optics</w:t>
      </w:r>
      <w:r w:rsidRPr="00B50C3A">
        <w:rPr>
          <w:color w:val="000000" w:themeColor="text1"/>
          <w:sz w:val="8"/>
        </w:rPr>
        <w:t xml:space="preserve"> of morality </w:t>
      </w:r>
      <w:r w:rsidRPr="00B50C3A">
        <w:rPr>
          <w:rStyle w:val="StyleUnderline"/>
          <w:color w:val="000000" w:themeColor="text1"/>
          <w:sz w:val="8"/>
          <w:u w:val="none"/>
        </w:rPr>
        <w:t xml:space="preserve">that </w:t>
      </w:r>
      <w:r w:rsidRPr="00B50C3A">
        <w:rPr>
          <w:rStyle w:val="StyleUnderline"/>
          <w:color w:val="000000" w:themeColor="text1"/>
          <w:highlight w:val="cyan"/>
        </w:rPr>
        <w:t>insist</w:t>
      </w:r>
      <w:r w:rsidRPr="00B50C3A">
        <w:rPr>
          <w:rStyle w:val="StyleUnderline"/>
          <w:color w:val="000000" w:themeColor="text1"/>
          <w:sz w:val="8"/>
          <w:highlight w:val="cyan"/>
          <w:u w:val="none"/>
        </w:rPr>
        <w:t xml:space="preserve">s </w:t>
      </w:r>
      <w:r w:rsidRPr="00B50C3A">
        <w:rPr>
          <w:rStyle w:val="StyleUnderline"/>
          <w:color w:val="000000" w:themeColor="text1"/>
          <w:highlight w:val="cyan"/>
        </w:rPr>
        <w:t>upon the other as a mirror of the self</w:t>
      </w:r>
      <w:r w:rsidRPr="00B50C3A">
        <w:rPr>
          <w:rStyle w:val="StyleUnderline"/>
          <w:color w:val="000000" w:themeColor="text1"/>
        </w:rPr>
        <w:t xml:space="preserve"> and that in order </w:t>
      </w:r>
      <w:r w:rsidRPr="00B50C3A">
        <w:rPr>
          <w:rStyle w:val="StyleUnderline"/>
          <w:color w:val="000000" w:themeColor="text1"/>
          <w:highlight w:val="cyan"/>
        </w:rPr>
        <w:t>to recognize suffering one must substitute the self for the other</w:t>
      </w:r>
      <w:r w:rsidRPr="00B50C3A">
        <w:rPr>
          <w:rStyle w:val="StyleUnderline"/>
          <w:color w:val="000000" w:themeColor="text1"/>
        </w:rPr>
        <w:t>.</w:t>
      </w:r>
      <w:r w:rsidRPr="00B50C3A">
        <w:rPr>
          <w:color w:val="000000" w:themeColor="text1"/>
          <w:sz w:val="8"/>
        </w:rPr>
        <w:t xml:space="preserve"> While Rankin attempts to ameliorate the insufficiency of feeling before the spectacle of the other’s suffering, this insufficiency is, in fact, displaced rather than remedied by his standing in. Likewise, this attempt exacerbates the distance between the readers and those suffering by literally removing the slave from view as pain is brought close. Moreover, we need to consider whether </w:t>
      </w:r>
      <w:r w:rsidRPr="00B50C3A">
        <w:rPr>
          <w:rStyle w:val="StyleUnderline"/>
          <w:color w:val="000000" w:themeColor="text1"/>
        </w:rPr>
        <w:t>the</w:t>
      </w:r>
      <w:r w:rsidRPr="00B50C3A">
        <w:rPr>
          <w:rStyle w:val="StyleUnderline"/>
          <w:color w:val="000000" w:themeColor="text1"/>
          <w:sz w:val="8"/>
          <w:u w:val="none"/>
        </w:rPr>
        <w:t xml:space="preserve"> identification forged at the site of </w:t>
      </w:r>
      <w:r w:rsidRPr="00B50C3A">
        <w:rPr>
          <w:rStyle w:val="StyleUnderline"/>
          <w:color w:val="000000" w:themeColor="text1"/>
        </w:rPr>
        <w:t>suffering</w:t>
      </w:r>
      <w:r w:rsidRPr="00B50C3A">
        <w:rPr>
          <w:rStyle w:val="StyleUnderline"/>
          <w:color w:val="000000" w:themeColor="text1"/>
          <w:sz w:val="8"/>
          <w:u w:val="none"/>
        </w:rPr>
        <w:t xml:space="preserve"> confirms black humanity </w:t>
      </w:r>
      <w:r w:rsidRPr="00B50C3A">
        <w:rPr>
          <w:rStyle w:val="Emphasis"/>
          <w:color w:val="000000" w:themeColor="text1"/>
          <w:sz w:val="8"/>
          <w:u w:val="none"/>
        </w:rPr>
        <w:t xml:space="preserve">at the peril of </w:t>
      </w:r>
      <w:r w:rsidRPr="00B50C3A">
        <w:rPr>
          <w:rStyle w:val="Emphasis"/>
          <w:color w:val="000000" w:themeColor="text1"/>
        </w:rPr>
        <w:t>reinforc</w:t>
      </w:r>
      <w:r w:rsidRPr="00B50C3A">
        <w:rPr>
          <w:rStyle w:val="Emphasis"/>
          <w:color w:val="000000" w:themeColor="text1"/>
          <w:sz w:val="8"/>
          <w:u w:val="none"/>
        </w:rPr>
        <w:t xml:space="preserve">ing </w:t>
      </w:r>
      <w:r w:rsidRPr="00B50C3A">
        <w:rPr>
          <w:rStyle w:val="Emphasis"/>
          <w:color w:val="000000" w:themeColor="text1"/>
        </w:rPr>
        <w:t>racist assumptions</w:t>
      </w:r>
      <w:r w:rsidRPr="00B50C3A">
        <w:rPr>
          <w:color w:val="000000" w:themeColor="text1"/>
          <w:sz w:val="8"/>
        </w:rPr>
        <w:t xml:space="preserve"> of limited sentience, </w:t>
      </w:r>
      <w:r w:rsidRPr="00B50C3A">
        <w:rPr>
          <w:rStyle w:val="StyleUnderline"/>
          <w:color w:val="000000" w:themeColor="text1"/>
          <w:sz w:val="8"/>
          <w:u w:val="none"/>
        </w:rPr>
        <w:t>in that</w:t>
      </w:r>
      <w:r w:rsidRPr="00B50C3A">
        <w:rPr>
          <w:color w:val="000000" w:themeColor="text1"/>
          <w:sz w:val="8"/>
        </w:rPr>
        <w:t xml:space="preserve"> the humanity of the enslaved and </w:t>
      </w:r>
      <w:r w:rsidRPr="00363DB8">
        <w:rPr>
          <w:rStyle w:val="Emphasis"/>
          <w:color w:val="000000" w:themeColor="text1"/>
        </w:rPr>
        <w:t>the violence of the institution can only be brought into view by extreme examples</w:t>
      </w:r>
      <w:r w:rsidRPr="00B50C3A">
        <w:rPr>
          <w:b/>
          <w:color w:val="000000" w:themeColor="text1"/>
          <w:sz w:val="8"/>
        </w:rPr>
        <w:t xml:space="preserve"> </w:t>
      </w:r>
      <w:r w:rsidRPr="00B50C3A">
        <w:rPr>
          <w:color w:val="000000" w:themeColor="text1"/>
          <w:sz w:val="8"/>
        </w:rPr>
        <w:t xml:space="preserve">of incineration and dismemberment or by placing white bodies at risk. </w:t>
      </w:r>
      <w:r w:rsidRPr="00B50C3A">
        <w:rPr>
          <w:rStyle w:val="StyleUnderline"/>
          <w:color w:val="000000" w:themeColor="text1"/>
          <w:sz w:val="8"/>
          <w:u w:val="none"/>
        </w:rPr>
        <w:t>What does it mean that the violence of slavery or pained existence of the enslaved, if discernible, is only so in the most heinous and grotesque examples and not in the quotidian routines of slavery?</w:t>
      </w:r>
      <w:r w:rsidRPr="00B50C3A">
        <w:rPr>
          <w:color w:val="000000" w:themeColor="text1"/>
          <w:sz w:val="8"/>
        </w:rPr>
        <w:t xml:space="preserve"> As well, is not the difficulty of empathy related to both the devaluation and the valuation of black life?  </w:t>
      </w:r>
      <w:r w:rsidRPr="00B50C3A">
        <w:rPr>
          <w:rStyle w:val="StyleUnderline"/>
          <w:color w:val="000000" w:themeColor="text1"/>
          <w:sz w:val="8"/>
          <w:u w:val="none"/>
        </w:rPr>
        <w:t>Empathic identification is complicated further by the fact that it cannot be extricated from the economy of chattel slavery</w:t>
      </w:r>
      <w:r w:rsidRPr="00B50C3A">
        <w:rPr>
          <w:color w:val="000000" w:themeColor="text1"/>
          <w:sz w:val="8"/>
        </w:rPr>
        <w:t xml:space="preserve"> with which it is at odds, </w:t>
      </w:r>
      <w:r w:rsidRPr="00B50C3A">
        <w:rPr>
          <w:rStyle w:val="StyleUnderline"/>
          <w:color w:val="000000" w:themeColor="text1"/>
          <w:sz w:val="8"/>
          <w:u w:val="none"/>
        </w:rPr>
        <w:t xml:space="preserve">for this </w:t>
      </w:r>
      <w:r w:rsidRPr="00B50C3A">
        <w:rPr>
          <w:rStyle w:val="Emphasis"/>
          <w:color w:val="000000" w:themeColor="text1"/>
          <w:highlight w:val="cyan"/>
        </w:rPr>
        <w:t>projection of one’s feeling upon</w:t>
      </w:r>
      <w:r w:rsidRPr="00B50C3A">
        <w:rPr>
          <w:color w:val="000000" w:themeColor="text1"/>
          <w:sz w:val="8"/>
        </w:rPr>
        <w:t xml:space="preserve"> or into </w:t>
      </w:r>
      <w:r w:rsidRPr="00B50C3A">
        <w:rPr>
          <w:rStyle w:val="Emphasis"/>
          <w:color w:val="000000" w:themeColor="text1"/>
          <w:highlight w:val="cyan"/>
        </w:rPr>
        <w:t>the object</w:t>
      </w:r>
      <w:r w:rsidRPr="00B50C3A">
        <w:rPr>
          <w:rStyle w:val="Emphasis"/>
          <w:color w:val="000000" w:themeColor="text1"/>
        </w:rPr>
        <w:t xml:space="preserve"> of property</w:t>
      </w:r>
      <w:r w:rsidRPr="00B50C3A">
        <w:rPr>
          <w:rStyle w:val="StyleUnderline"/>
          <w:color w:val="000000" w:themeColor="text1"/>
        </w:rPr>
        <w:t xml:space="preserve"> and the</w:t>
      </w:r>
      <w:r w:rsidRPr="00B50C3A">
        <w:rPr>
          <w:rStyle w:val="StyleUnderline"/>
          <w:color w:val="000000" w:themeColor="text1"/>
          <w:sz w:val="8"/>
          <w:u w:val="none"/>
        </w:rPr>
        <w:t xml:space="preserve"> </w:t>
      </w:r>
      <w:r w:rsidRPr="00B50C3A">
        <w:rPr>
          <w:rStyle w:val="Emphasis"/>
          <w:color w:val="000000" w:themeColor="text1"/>
          <w:sz w:val="8"/>
          <w:u w:val="none"/>
        </w:rPr>
        <w:t xml:space="preserve">phantasmic </w:t>
      </w:r>
      <w:r w:rsidRPr="00B50C3A">
        <w:rPr>
          <w:rStyle w:val="Emphasis"/>
          <w:color w:val="000000" w:themeColor="text1"/>
        </w:rPr>
        <w:t>slipping into captivity</w:t>
      </w:r>
      <w:r w:rsidRPr="00B50C3A">
        <w:rPr>
          <w:color w:val="000000" w:themeColor="text1"/>
          <w:sz w:val="8"/>
        </w:rPr>
        <w:t xml:space="preserve">, while it is distinct from the pleasures of self-augmentation yielded by the ownership of the captive body and the expectations fostered therein, </w:t>
      </w:r>
      <w:r w:rsidRPr="00B50C3A">
        <w:rPr>
          <w:rStyle w:val="StyleUnderline"/>
          <w:color w:val="000000" w:themeColor="text1"/>
          <w:highlight w:val="cyan"/>
        </w:rPr>
        <w:t>is</w:t>
      </w:r>
      <w:r w:rsidRPr="00B50C3A">
        <w:rPr>
          <w:color w:val="000000" w:themeColor="text1"/>
          <w:sz w:val="8"/>
        </w:rPr>
        <w:t xml:space="preserve"> nonetheless </w:t>
      </w:r>
      <w:r w:rsidRPr="00B50C3A">
        <w:rPr>
          <w:rStyle w:val="StyleUnderline"/>
          <w:color w:val="000000" w:themeColor="text1"/>
          <w:highlight w:val="cyan"/>
        </w:rPr>
        <w:t>entangled with this economy</w:t>
      </w:r>
      <w:r w:rsidRPr="00B50C3A">
        <w:rPr>
          <w:rStyle w:val="StyleUnderline"/>
          <w:color w:val="000000" w:themeColor="text1"/>
        </w:rPr>
        <w:t xml:space="preserve"> and identification facilitated by a </w:t>
      </w:r>
      <w:r w:rsidRPr="00B50C3A">
        <w:rPr>
          <w:rStyle w:val="Emphasis"/>
          <w:color w:val="000000" w:themeColor="text1"/>
        </w:rPr>
        <w:t>kindred possession</w:t>
      </w:r>
      <w:r w:rsidRPr="00B50C3A">
        <w:rPr>
          <w:color w:val="000000" w:themeColor="text1"/>
          <w:sz w:val="8"/>
        </w:rPr>
        <w:t xml:space="preserve"> or occupation </w:t>
      </w:r>
      <w:r w:rsidRPr="00B50C3A">
        <w:rPr>
          <w:rStyle w:val="StyleUnderline"/>
          <w:color w:val="000000" w:themeColor="text1"/>
          <w:highlight w:val="cyan"/>
        </w:rPr>
        <w:t>of the captive body</w:t>
      </w:r>
      <w:r w:rsidRPr="00B50C3A">
        <w:rPr>
          <w:rStyle w:val="StyleUnderline"/>
          <w:color w:val="000000" w:themeColor="text1"/>
          <w:sz w:val="8"/>
          <w:u w:val="none"/>
        </w:rPr>
        <w:t>, albeit on a different register.</w:t>
      </w:r>
      <w:r w:rsidRPr="00B50C3A">
        <w:rPr>
          <w:b/>
          <w:color w:val="000000" w:themeColor="text1"/>
          <w:sz w:val="8"/>
        </w:rPr>
        <w:t xml:space="preserve"> </w:t>
      </w:r>
      <w:r w:rsidRPr="00B50C3A">
        <w:rPr>
          <w:color w:val="000000" w:themeColor="text1"/>
          <w:sz w:val="8"/>
        </w:rPr>
        <w:t xml:space="preserve">In other words, what I am trying to isolate are the kinds of expectations and the qualities of affect distinctive to the economy of slavery. </w:t>
      </w:r>
      <w:r w:rsidRPr="00B50C3A">
        <w:rPr>
          <w:rStyle w:val="StyleUnderline"/>
          <w:color w:val="000000" w:themeColor="text1"/>
          <w:sz w:val="8"/>
          <w:u w:val="none"/>
        </w:rPr>
        <w:t>The relation</w:t>
      </w:r>
      <w:r w:rsidRPr="00B50C3A">
        <w:rPr>
          <w:color w:val="000000" w:themeColor="text1"/>
          <w:sz w:val="8"/>
        </w:rPr>
        <w:t xml:space="preserve"> between pleasure and the possession of slave property, </w:t>
      </w:r>
      <w:r w:rsidRPr="00B50C3A">
        <w:rPr>
          <w:rStyle w:val="StyleUnderline"/>
          <w:color w:val="000000" w:themeColor="text1"/>
          <w:sz w:val="8"/>
          <w:u w:val="none"/>
        </w:rPr>
        <w:t xml:space="preserve">in both the figurative and literal senses, can be explained in part by </w:t>
      </w:r>
      <w:r w:rsidRPr="00B50C3A">
        <w:rPr>
          <w:rStyle w:val="StyleUnderline"/>
          <w:color w:val="000000" w:themeColor="text1"/>
          <w:highlight w:val="cyan"/>
        </w:rPr>
        <w:t>the fungibility of the slave</w:t>
      </w:r>
      <w:r w:rsidRPr="00B50C3A">
        <w:rPr>
          <w:color w:val="000000" w:themeColor="text1"/>
          <w:sz w:val="8"/>
        </w:rPr>
        <w:t xml:space="preserve">-that is, </w:t>
      </w:r>
      <w:r w:rsidRPr="00B50C3A">
        <w:rPr>
          <w:rStyle w:val="StyleUnderline"/>
          <w:color w:val="000000" w:themeColor="text1"/>
          <w:highlight w:val="cyan"/>
        </w:rPr>
        <w:t xml:space="preserve">the augmentation of the master </w:t>
      </w:r>
      <w:r w:rsidRPr="00B50C3A">
        <w:rPr>
          <w:rStyle w:val="StyleUnderline"/>
          <w:color w:val="000000" w:themeColor="text1"/>
        </w:rPr>
        <w:t xml:space="preserve">subject </w:t>
      </w:r>
      <w:r w:rsidRPr="00B50C3A">
        <w:rPr>
          <w:rStyle w:val="StyleUnderline"/>
          <w:color w:val="000000" w:themeColor="text1"/>
          <w:highlight w:val="cyan"/>
        </w:rPr>
        <w:t>through his embodiment</w:t>
      </w:r>
      <w:r w:rsidRPr="00B50C3A">
        <w:rPr>
          <w:rStyle w:val="StyleUnderline"/>
          <w:color w:val="000000" w:themeColor="text1"/>
          <w:sz w:val="8"/>
          <w:u w:val="none"/>
        </w:rPr>
        <w:t xml:space="preserve"> in external objects and persons.</w:t>
      </w:r>
      <w:r w:rsidRPr="00B50C3A">
        <w:rPr>
          <w:color w:val="000000" w:themeColor="text1"/>
          <w:sz w:val="8"/>
        </w:rPr>
        <w:t xml:space="preserve"> Put differently, </w:t>
      </w:r>
      <w:r w:rsidRPr="00B50C3A">
        <w:rPr>
          <w:rStyle w:val="StyleUnderline"/>
          <w:color w:val="000000" w:themeColor="text1"/>
          <w:sz w:val="8"/>
          <w:u w:val="none"/>
        </w:rPr>
        <w:t xml:space="preserve">the fungibility of the commodity </w:t>
      </w:r>
      <w:r w:rsidRPr="00B50C3A">
        <w:rPr>
          <w:rStyle w:val="Emphasis"/>
          <w:color w:val="000000" w:themeColor="text1"/>
          <w:highlight w:val="cyan"/>
        </w:rPr>
        <w:t>makes the captive body an</w:t>
      </w:r>
      <w:r w:rsidRPr="00B50C3A">
        <w:rPr>
          <w:rStyle w:val="Emphasis"/>
          <w:color w:val="000000" w:themeColor="text1"/>
        </w:rPr>
        <w:t xml:space="preserve"> abstract and </w:t>
      </w:r>
      <w:r w:rsidRPr="00B50C3A">
        <w:rPr>
          <w:rStyle w:val="Emphasis"/>
          <w:color w:val="000000" w:themeColor="text1"/>
          <w:highlight w:val="cyan"/>
        </w:rPr>
        <w:t>empty vessel vulnerable to</w:t>
      </w:r>
      <w:r w:rsidRPr="00363DB8">
        <w:rPr>
          <w:rStyle w:val="Emphasis"/>
          <w:color w:val="000000" w:themeColor="text1"/>
        </w:rPr>
        <w:t xml:space="preserve"> the projection</w:t>
      </w:r>
      <w:r w:rsidRPr="00363DB8">
        <w:rPr>
          <w:rStyle w:val="StyleUnderline"/>
          <w:color w:val="000000" w:themeColor="text1"/>
        </w:rPr>
        <w:t xml:space="preserve"> of </w:t>
      </w:r>
      <w:r w:rsidRPr="00B50C3A">
        <w:rPr>
          <w:rStyle w:val="StyleUnderline"/>
          <w:color w:val="000000" w:themeColor="text1"/>
          <w:highlight w:val="cyan"/>
        </w:rPr>
        <w:t>others’</w:t>
      </w:r>
      <w:r w:rsidRPr="00B50C3A">
        <w:rPr>
          <w:rStyle w:val="StyleUnderline"/>
          <w:color w:val="000000" w:themeColor="text1"/>
        </w:rPr>
        <w:t xml:space="preserve"> feelings, ideas</w:t>
      </w:r>
      <w:r w:rsidRPr="00B50C3A">
        <w:rPr>
          <w:rStyle w:val="StyleUnderline"/>
          <w:color w:val="000000" w:themeColor="text1"/>
          <w:sz w:val="8"/>
          <w:u w:val="none"/>
        </w:rPr>
        <w:t xml:space="preserve">, desires, </w:t>
      </w:r>
      <w:r w:rsidRPr="00B50C3A">
        <w:rPr>
          <w:rStyle w:val="StyleUnderline"/>
          <w:color w:val="000000" w:themeColor="text1"/>
        </w:rPr>
        <w:t>and values</w:t>
      </w:r>
      <w:r w:rsidRPr="00B50C3A">
        <w:rPr>
          <w:color w:val="000000" w:themeColor="text1"/>
          <w:sz w:val="8"/>
        </w:rPr>
        <w:t xml:space="preserve">; and, as property, the dispossessed body of the enslaved is the surrogate for the master’s body since it guarantees his disembodied universality and acts as the sign of his power and dominion. Thus, while the beaten and mutilated body presumably establishes the brute materiality of existence, the materiality of suffering regularly eludes (re)cognition by virtue of the body’s being replaced by other signs of value, as well as other bodies. Thus </w:t>
      </w:r>
      <w:r w:rsidRPr="00B50C3A">
        <w:rPr>
          <w:rStyle w:val="StyleUnderline"/>
          <w:color w:val="000000" w:themeColor="text1"/>
          <w:highlight w:val="cyan"/>
        </w:rPr>
        <w:t>the desire</w:t>
      </w:r>
      <w:r w:rsidRPr="00B50C3A">
        <w:rPr>
          <w:rStyle w:val="StyleUnderline"/>
          <w:color w:val="000000" w:themeColor="text1"/>
        </w:rPr>
        <w:t xml:space="preserve"> </w:t>
      </w:r>
      <w:r w:rsidRPr="00B50C3A">
        <w:rPr>
          <w:rStyle w:val="StyleUnderline"/>
          <w:color w:val="000000" w:themeColor="text1"/>
          <w:highlight w:val="cyan"/>
        </w:rPr>
        <w:t>to</w:t>
      </w:r>
      <w:r w:rsidRPr="00B50C3A">
        <w:rPr>
          <w:color w:val="000000" w:themeColor="text1"/>
          <w:sz w:val="8"/>
        </w:rPr>
        <w:t xml:space="preserve"> don, occupy, or </w:t>
      </w:r>
      <w:r w:rsidRPr="00B50C3A">
        <w:rPr>
          <w:rStyle w:val="Emphasis"/>
          <w:color w:val="000000" w:themeColor="text1"/>
          <w:highlight w:val="cyan"/>
        </w:rPr>
        <w:t>possess</w:t>
      </w:r>
      <w:r w:rsidRPr="00B50C3A">
        <w:rPr>
          <w:rStyle w:val="Emphasis"/>
          <w:color w:val="000000" w:themeColor="text1"/>
          <w:sz w:val="8"/>
          <w:u w:val="none"/>
        </w:rPr>
        <w:t xml:space="preserve"> blackness or </w:t>
      </w:r>
      <w:r w:rsidRPr="00B50C3A">
        <w:rPr>
          <w:rStyle w:val="Emphasis"/>
          <w:color w:val="000000" w:themeColor="text1"/>
          <w:highlight w:val="cyan"/>
        </w:rPr>
        <w:t>the black body</w:t>
      </w:r>
      <w:r w:rsidRPr="00B50C3A">
        <w:rPr>
          <w:rStyle w:val="StyleUnderline"/>
          <w:color w:val="000000" w:themeColor="text1"/>
          <w:highlight w:val="cyan"/>
        </w:rPr>
        <w:t xml:space="preserve"> as a sentimental resource</w:t>
      </w:r>
      <w:r w:rsidRPr="00B50C3A">
        <w:rPr>
          <w:rStyle w:val="StyleUnderline"/>
          <w:color w:val="000000" w:themeColor="text1"/>
          <w:sz w:val="8"/>
          <w:highlight w:val="cyan"/>
          <w:u w:val="none"/>
        </w:rPr>
        <w:t xml:space="preserve"> </w:t>
      </w:r>
      <w:r w:rsidRPr="00B50C3A">
        <w:rPr>
          <w:rStyle w:val="StyleUnderline"/>
          <w:color w:val="000000" w:themeColor="text1"/>
          <w:highlight w:val="cyan"/>
        </w:rPr>
        <w:t>and</w:t>
      </w:r>
      <w:r w:rsidRPr="00B50C3A">
        <w:rPr>
          <w:rStyle w:val="StyleUnderline"/>
          <w:color w:val="000000" w:themeColor="text1"/>
          <w:sz w:val="8"/>
          <w:highlight w:val="cyan"/>
          <w:u w:val="none"/>
        </w:rPr>
        <w:t>/</w:t>
      </w:r>
      <w:r w:rsidRPr="00B50C3A">
        <w:rPr>
          <w:rStyle w:val="StyleUnderline"/>
          <w:color w:val="000000" w:themeColor="text1"/>
          <w:sz w:val="8"/>
          <w:u w:val="none"/>
        </w:rPr>
        <w:t xml:space="preserve">or </w:t>
      </w:r>
      <w:r w:rsidRPr="00B50C3A">
        <w:rPr>
          <w:rStyle w:val="Emphasis"/>
          <w:color w:val="000000" w:themeColor="text1"/>
        </w:rPr>
        <w:t xml:space="preserve">locus of excess </w:t>
      </w:r>
      <w:r w:rsidRPr="00B50C3A">
        <w:rPr>
          <w:rStyle w:val="Emphasis"/>
          <w:color w:val="000000" w:themeColor="text1"/>
          <w:highlight w:val="cyan"/>
        </w:rPr>
        <w:t>enjoyment</w:t>
      </w:r>
      <w:r w:rsidRPr="00B50C3A">
        <w:rPr>
          <w:rStyle w:val="StyleUnderline"/>
          <w:color w:val="000000" w:themeColor="text1"/>
          <w:highlight w:val="cyan"/>
        </w:rPr>
        <w:t xml:space="preserve"> is</w:t>
      </w:r>
      <w:r w:rsidRPr="00B50C3A">
        <w:rPr>
          <w:rStyle w:val="StyleUnderline"/>
          <w:color w:val="000000" w:themeColor="text1"/>
        </w:rPr>
        <w:t xml:space="preserve"> both founded upon and enabled by </w:t>
      </w:r>
      <w:r w:rsidRPr="00B50C3A">
        <w:rPr>
          <w:rStyle w:val="StyleUnderline"/>
          <w:color w:val="000000" w:themeColor="text1"/>
          <w:highlight w:val="cyan"/>
        </w:rPr>
        <w:t xml:space="preserve">the </w:t>
      </w:r>
      <w:r w:rsidRPr="00B50C3A">
        <w:rPr>
          <w:rStyle w:val="StyleUnderline"/>
          <w:color w:val="000000" w:themeColor="text1"/>
        </w:rPr>
        <w:t xml:space="preserve">material </w:t>
      </w:r>
      <w:r w:rsidRPr="00363DB8">
        <w:rPr>
          <w:rStyle w:val="StyleUnderline"/>
          <w:color w:val="000000" w:themeColor="text1"/>
        </w:rPr>
        <w:t>relations of</w:t>
      </w:r>
      <w:r w:rsidRPr="00B50C3A">
        <w:rPr>
          <w:rStyle w:val="StyleUnderline"/>
          <w:color w:val="000000" w:themeColor="text1"/>
          <w:sz w:val="8"/>
          <w:u w:val="none"/>
        </w:rPr>
        <w:t xml:space="preserve"> chattel </w:t>
      </w:r>
      <w:r w:rsidRPr="00B50C3A">
        <w:rPr>
          <w:rStyle w:val="StyleUnderline"/>
          <w:color w:val="000000" w:themeColor="text1"/>
          <w:highlight w:val="cyan"/>
        </w:rPr>
        <w:t>slavery</w:t>
      </w:r>
      <w:r w:rsidRPr="00B50C3A">
        <w:rPr>
          <w:rStyle w:val="StyleUnderline"/>
          <w:color w:val="000000" w:themeColor="text1"/>
        </w:rPr>
        <w:t>.</w:t>
      </w:r>
      <w:r w:rsidRPr="00B50C3A">
        <w:rPr>
          <w:color w:val="000000" w:themeColor="text1"/>
          <w:sz w:val="8"/>
        </w:rPr>
        <w:t xml:space="preserve"> In light of this, is it too extreme or too obvious to suggest that Rankin’s flight of imagination and </w:t>
      </w:r>
      <w:r w:rsidRPr="00B50C3A">
        <w:rPr>
          <w:rStyle w:val="StyleUnderline"/>
          <w:color w:val="000000" w:themeColor="text1"/>
        </w:rPr>
        <w:t xml:space="preserve">the </w:t>
      </w:r>
      <w:r w:rsidRPr="00B50C3A">
        <w:rPr>
          <w:rStyle w:val="Emphasis"/>
          <w:color w:val="000000" w:themeColor="text1"/>
        </w:rPr>
        <w:t>excitements</w:t>
      </w:r>
      <w:r w:rsidRPr="00B50C3A">
        <w:rPr>
          <w:rStyle w:val="StyleUnderline"/>
          <w:color w:val="000000" w:themeColor="text1"/>
        </w:rPr>
        <w:t xml:space="preserve"> engendered by suffering might</w:t>
      </w:r>
      <w:r w:rsidRPr="00B50C3A">
        <w:rPr>
          <w:rStyle w:val="StyleUnderline"/>
          <w:color w:val="000000" w:themeColor="text1"/>
          <w:sz w:val="8"/>
          <w:u w:val="none"/>
        </w:rPr>
        <w:t xml:space="preserve"> also </w:t>
      </w:r>
      <w:r w:rsidRPr="00B50C3A">
        <w:rPr>
          <w:rStyle w:val="StyleUnderline"/>
          <w:color w:val="000000" w:themeColor="text1"/>
        </w:rPr>
        <w:t xml:space="preserve">be </w:t>
      </w:r>
      <w:r w:rsidRPr="00B50C3A">
        <w:rPr>
          <w:rStyle w:val="Emphasis"/>
          <w:color w:val="000000" w:themeColor="text1"/>
        </w:rPr>
        <w:t>pleasurable</w:t>
      </w:r>
      <w:r w:rsidRPr="00B50C3A">
        <w:rPr>
          <w:color w:val="000000" w:themeColor="text1"/>
          <w:sz w:val="8"/>
        </w:rPr>
        <w:t xml:space="preserve">? Certainly this willing abasement confirms Rankin’s moral authority, but what about the pleasure engendered by this embrace of pain-that is the tumultuous passions of the flightly imagination stirred by this fantasy of being beaten? Rankin’s imagined beating is immune neither to the pleasures to be derived from the masochistic fantasy nor to the sadistic pleasure to be derived from the spectacle of sufferance. Here </w:t>
      </w:r>
      <w:r w:rsidRPr="00B50C3A">
        <w:rPr>
          <w:rStyle w:val="StyleUnderline"/>
          <w:color w:val="000000" w:themeColor="text1"/>
          <w:sz w:val="8"/>
          <w:u w:val="none"/>
        </w:rPr>
        <w:t xml:space="preserve">my intention is </w:t>
      </w:r>
      <w:r w:rsidRPr="00B50C3A">
        <w:rPr>
          <w:rStyle w:val="Emphasis"/>
          <w:color w:val="000000" w:themeColor="text1"/>
          <w:sz w:val="8"/>
          <w:u w:val="none"/>
        </w:rPr>
        <w:t>not</w:t>
      </w:r>
      <w:r w:rsidRPr="00B50C3A">
        <w:rPr>
          <w:rStyle w:val="StyleUnderline"/>
          <w:color w:val="000000" w:themeColor="text1"/>
          <w:sz w:val="8"/>
          <w:u w:val="none"/>
        </w:rPr>
        <w:t xml:space="preserve"> to </w:t>
      </w:r>
      <w:r w:rsidRPr="00B50C3A">
        <w:rPr>
          <w:rStyle w:val="Emphasis"/>
          <w:color w:val="000000" w:themeColor="text1"/>
          <w:sz w:val="8"/>
          <w:u w:val="none"/>
        </w:rPr>
        <w:t>shock</w:t>
      </w:r>
      <w:r w:rsidRPr="00B50C3A">
        <w:rPr>
          <w:rStyle w:val="StyleUnderline"/>
          <w:color w:val="000000" w:themeColor="text1"/>
          <w:sz w:val="8"/>
          <w:u w:val="none"/>
        </w:rPr>
        <w:t xml:space="preserve"> or </w:t>
      </w:r>
      <w:r w:rsidRPr="00B50C3A">
        <w:rPr>
          <w:rStyle w:val="Emphasis"/>
          <w:color w:val="000000" w:themeColor="text1"/>
          <w:sz w:val="8"/>
          <w:u w:val="none"/>
        </w:rPr>
        <w:t>exploit the perverse</w:t>
      </w:r>
      <w:r w:rsidRPr="00B50C3A">
        <w:rPr>
          <w:rStyle w:val="StyleUnderline"/>
          <w:color w:val="000000" w:themeColor="text1"/>
          <w:sz w:val="8"/>
          <w:u w:val="none"/>
        </w:rPr>
        <w:t xml:space="preserve"> but to consider critically </w:t>
      </w:r>
      <w:r w:rsidRPr="00363DB8">
        <w:rPr>
          <w:rStyle w:val="StyleUnderline"/>
          <w:color w:val="000000" w:themeColor="text1"/>
        </w:rPr>
        <w:t>the</w:t>
      </w:r>
      <w:r w:rsidRPr="00B50C3A">
        <w:rPr>
          <w:color w:val="000000" w:themeColor="text1"/>
          <w:sz w:val="8"/>
        </w:rPr>
        <w:t xml:space="preserve"> complicated nexus of terror and enjoyment by examining the obviated and debased diversions of the capricious master; the pleasure of indignation yielded before the </w:t>
      </w:r>
      <w:r w:rsidRPr="00363DB8">
        <w:rPr>
          <w:rStyle w:val="Emphasis"/>
          <w:color w:val="000000" w:themeColor="text1"/>
        </w:rPr>
        <w:t>spectacle of sufferance</w:t>
      </w:r>
      <w:r w:rsidRPr="00B50C3A">
        <w:rPr>
          <w:rStyle w:val="StyleUnderline"/>
          <w:color w:val="000000" w:themeColor="text1"/>
        </w:rPr>
        <w:t>; the instability of the scene of suffering; and the confusion of song and sorrow typical</w:t>
      </w:r>
      <w:r w:rsidRPr="00B50C3A">
        <w:rPr>
          <w:rStyle w:val="StyleUnderline"/>
          <w:color w:val="000000" w:themeColor="text1"/>
          <w:sz w:val="8"/>
          <w:u w:val="none"/>
        </w:rPr>
        <w:t xml:space="preserve"> of the coffle, the auction block, </w:t>
      </w:r>
      <w:r w:rsidRPr="00B50C3A">
        <w:rPr>
          <w:rStyle w:val="Emphasis"/>
          <w:color w:val="000000" w:themeColor="text1"/>
          <w:highlight w:val="cyan"/>
        </w:rPr>
        <w:t>performing before the master</w:t>
      </w:r>
      <w:r w:rsidRPr="00B50C3A">
        <w:rPr>
          <w:color w:val="000000" w:themeColor="text1"/>
          <w:sz w:val="8"/>
        </w:rPr>
        <w:t>, and other popular amusements.</w:t>
      </w:r>
    </w:p>
    <w:p w14:paraId="6602EC57" w14:textId="77777777" w:rsidR="00C969C5" w:rsidRPr="00B50C3A" w:rsidRDefault="00C969C5" w:rsidP="00C969C5">
      <w:pPr>
        <w:pStyle w:val="Heading2"/>
        <w:spacing w:line="240" w:lineRule="auto"/>
        <w:rPr>
          <w:color w:val="000000" w:themeColor="text1"/>
          <w:shd w:val="clear" w:color="auto" w:fill="FFFFFF"/>
        </w:rPr>
      </w:pPr>
      <w:bookmarkStart w:id="0" w:name="_Toc428192534"/>
      <w:r w:rsidRPr="00B50C3A">
        <w:rPr>
          <w:color w:val="000000" w:themeColor="text1"/>
          <w:shd w:val="clear" w:color="auto" w:fill="FFFFFF"/>
        </w:rPr>
        <w:t>Empathetic Identification</w:t>
      </w:r>
      <w:bookmarkEnd w:id="0"/>
    </w:p>
    <w:p w14:paraId="1931B40D" w14:textId="77777777" w:rsidR="00C969C5" w:rsidRPr="00B50C3A" w:rsidRDefault="00C969C5" w:rsidP="00C969C5">
      <w:pPr>
        <w:pStyle w:val="Heading4"/>
        <w:spacing w:line="240" w:lineRule="auto"/>
        <w:rPr>
          <w:color w:val="000000" w:themeColor="text1"/>
        </w:rPr>
      </w:pPr>
      <w:r w:rsidRPr="00B50C3A">
        <w:rPr>
          <w:color w:val="000000" w:themeColor="text1"/>
        </w:rPr>
        <w:t>The 1AC’s method of empathetic identification makes the oppressor take the position of the oppressed which commodifies blackness.</w:t>
      </w:r>
    </w:p>
    <w:p w14:paraId="22D52686" w14:textId="77777777" w:rsidR="00C969C5" w:rsidRPr="00B50C3A" w:rsidRDefault="00C969C5" w:rsidP="00C969C5">
      <w:pPr>
        <w:spacing w:line="240" w:lineRule="auto"/>
        <w:rPr>
          <w:b/>
          <w:color w:val="000000" w:themeColor="text1"/>
          <w:u w:val="single"/>
        </w:rPr>
      </w:pPr>
      <w:r w:rsidRPr="00B50C3A">
        <w:rPr>
          <w:b/>
          <w:color w:val="000000" w:themeColor="text1"/>
          <w:u w:val="single"/>
        </w:rPr>
        <w:t>Mann 13</w:t>
      </w:r>
      <w:r w:rsidRPr="00B50C3A">
        <w:rPr>
          <w:rStyle w:val="FootnoteReference"/>
          <w:b/>
          <w:color w:val="000000" w:themeColor="text1"/>
          <w:u w:val="single"/>
        </w:rPr>
        <w:footnoteReference w:id="30"/>
      </w:r>
    </w:p>
    <w:p w14:paraId="6633A750" w14:textId="77777777" w:rsidR="00C969C5" w:rsidRPr="00B50C3A" w:rsidRDefault="00C969C5" w:rsidP="00C969C5">
      <w:pPr>
        <w:spacing w:line="240" w:lineRule="auto"/>
        <w:rPr>
          <w:color w:val="000000" w:themeColor="text1"/>
          <w:sz w:val="8"/>
        </w:rPr>
      </w:pPr>
      <w:r w:rsidRPr="00B50C3A">
        <w:rPr>
          <w:color w:val="000000" w:themeColor="text1"/>
          <w:sz w:val="8"/>
        </w:rPr>
        <w:t>Much of this also coincides with an earlier conversation between James and Aunt Abby in which the former recalls overhearing Frado sobbing in despair in the family barn. James proceeds to ventriloquize Frado’s bitter, suicidal rant before, in an abrupt shift, he informs his aunt that “I took the opportunity to combat the notions she seemed to entertain respecting the loneliness of her condition and want of sympathizing friends” (40; emphasis added). During the course of the remembered conversation, James positions the cruelty of his mother as the exception rather than the rule at the North, and declares that Frado surely “might hope for better things in the future” (ibid). In Scenes of Subjection, Saidiya Hartman usefully critiques such processes of</w:t>
      </w:r>
      <w:r w:rsidRPr="00B50C3A">
        <w:rPr>
          <w:b/>
          <w:color w:val="000000" w:themeColor="text1"/>
          <w:sz w:val="8"/>
          <w:szCs w:val="8"/>
        </w:rPr>
        <w:t xml:space="preserve"> </w:t>
      </w:r>
      <w:r w:rsidRPr="00B50C3A">
        <w:rPr>
          <w:b/>
          <w:color w:val="000000" w:themeColor="text1"/>
          <w:highlight w:val="cyan"/>
          <w:u w:val="single"/>
        </w:rPr>
        <w:t>empathetic identification</w:t>
      </w:r>
      <w:r w:rsidRPr="00B50C3A">
        <w:rPr>
          <w:color w:val="000000" w:themeColor="text1"/>
          <w:sz w:val="8"/>
        </w:rPr>
        <w:t xml:space="preserve">, the </w:t>
      </w:r>
      <w:r w:rsidRPr="00B50C3A">
        <w:rPr>
          <w:b/>
          <w:color w:val="000000" w:themeColor="text1"/>
          <w:u w:val="single"/>
        </w:rPr>
        <w:t xml:space="preserve">slippery politics of which </w:t>
      </w:r>
      <w:r w:rsidRPr="00B50C3A">
        <w:rPr>
          <w:b/>
          <w:color w:val="000000" w:themeColor="text1"/>
          <w:highlight w:val="cyan"/>
          <w:u w:val="single"/>
        </w:rPr>
        <w:t>reinscribes</w:t>
      </w:r>
      <w:r w:rsidRPr="00B50C3A">
        <w:rPr>
          <w:b/>
          <w:color w:val="000000" w:themeColor="text1"/>
          <w:u w:val="single"/>
        </w:rPr>
        <w:t xml:space="preserve"> an </w:t>
      </w:r>
      <w:r w:rsidRPr="009221D7">
        <w:rPr>
          <w:b/>
          <w:color w:val="000000" w:themeColor="text1"/>
          <w:u w:val="single"/>
        </w:rPr>
        <w:t>unequal</w:t>
      </w:r>
      <w:r w:rsidRPr="00B50C3A">
        <w:rPr>
          <w:b/>
          <w:color w:val="000000" w:themeColor="text1"/>
          <w:u w:val="single"/>
        </w:rPr>
        <w:t xml:space="preserve"> set of </w:t>
      </w:r>
      <w:r w:rsidRPr="00B50C3A">
        <w:rPr>
          <w:b/>
          <w:color w:val="000000" w:themeColor="text1"/>
          <w:highlight w:val="cyan"/>
          <w:u w:val="single"/>
        </w:rPr>
        <w:t xml:space="preserve">power relations </w:t>
      </w:r>
      <w:r w:rsidRPr="00B50C3A">
        <w:rPr>
          <w:b/>
          <w:color w:val="000000" w:themeColor="text1"/>
          <w:u w:val="single"/>
        </w:rPr>
        <w:t>along racial lines</w:t>
      </w:r>
      <w:r w:rsidRPr="00B50C3A">
        <w:rPr>
          <w:color w:val="000000" w:themeColor="text1"/>
          <w:sz w:val="8"/>
        </w:rPr>
        <w:t xml:space="preserve">. According to Hartman, </w:t>
      </w:r>
      <w:r w:rsidRPr="009221D7">
        <w:rPr>
          <w:b/>
          <w:color w:val="000000" w:themeColor="text1"/>
          <w:u w:val="single"/>
        </w:rPr>
        <w:t>empathy installs a dynamic</w:t>
      </w:r>
      <w:r w:rsidRPr="00B50C3A">
        <w:rPr>
          <w:b/>
          <w:color w:val="000000" w:themeColor="text1"/>
          <w:u w:val="single"/>
        </w:rPr>
        <w:t xml:space="preserve"> </w:t>
      </w:r>
      <w:r w:rsidRPr="00B50C3A">
        <w:rPr>
          <w:b/>
          <w:color w:val="000000" w:themeColor="text1"/>
          <w:highlight w:val="cyan"/>
          <w:u w:val="single"/>
        </w:rPr>
        <w:t xml:space="preserve">predicated upon a “phantasmic vehicle of identification,” </w:t>
      </w:r>
      <w:r w:rsidRPr="00B50C3A">
        <w:rPr>
          <w:b/>
          <w:color w:val="000000" w:themeColor="text1"/>
          <w:u w:val="single"/>
        </w:rPr>
        <w:t xml:space="preserve">a substitution </w:t>
      </w:r>
      <w:r w:rsidRPr="00B50C3A">
        <w:rPr>
          <w:b/>
          <w:color w:val="000000" w:themeColor="text1"/>
          <w:highlight w:val="cyan"/>
          <w:u w:val="single"/>
        </w:rPr>
        <w:t>contingent upon the</w:t>
      </w:r>
      <w:r w:rsidRPr="00B50C3A">
        <w:rPr>
          <w:b/>
          <w:color w:val="000000" w:themeColor="text1"/>
          <w:u w:val="single"/>
        </w:rPr>
        <w:t xml:space="preserve"> disappearing, or </w:t>
      </w:r>
      <w:r w:rsidRPr="00B50C3A">
        <w:rPr>
          <w:b/>
          <w:color w:val="000000" w:themeColor="text1"/>
          <w:highlight w:val="cyan"/>
          <w:u w:val="single"/>
        </w:rPr>
        <w:t>invisibility of the racialized object</w:t>
      </w:r>
      <w:r w:rsidRPr="00B50C3A">
        <w:rPr>
          <w:color w:val="000000" w:themeColor="text1"/>
          <w:sz w:val="8"/>
        </w:rPr>
        <w:t xml:space="preserve">. Put another way, </w:t>
      </w:r>
      <w:r w:rsidRPr="00B50C3A">
        <w:rPr>
          <w:b/>
          <w:color w:val="000000" w:themeColor="text1"/>
          <w:u w:val="single"/>
        </w:rPr>
        <w:t xml:space="preserve">interracial </w:t>
      </w:r>
      <w:r w:rsidRPr="00B50C3A">
        <w:rPr>
          <w:b/>
          <w:color w:val="000000" w:themeColor="text1"/>
          <w:highlight w:val="cyan"/>
          <w:u w:val="single"/>
        </w:rPr>
        <w:t>empathy “requires that</w:t>
      </w:r>
      <w:r w:rsidRPr="00B50C3A">
        <w:rPr>
          <w:b/>
          <w:color w:val="000000" w:themeColor="text1"/>
          <w:u w:val="single"/>
        </w:rPr>
        <w:t xml:space="preserve"> </w:t>
      </w:r>
      <w:r w:rsidRPr="00B50C3A">
        <w:rPr>
          <w:b/>
          <w:color w:val="000000" w:themeColor="text1"/>
          <w:highlight w:val="cyan"/>
          <w:u w:val="single"/>
        </w:rPr>
        <w:t xml:space="preserve">the white body be </w:t>
      </w:r>
      <w:r w:rsidRPr="009221D7">
        <w:rPr>
          <w:b/>
          <w:color w:val="000000" w:themeColor="text1"/>
          <w:u w:val="single"/>
        </w:rPr>
        <w:t xml:space="preserve">positioned </w:t>
      </w:r>
      <w:r w:rsidRPr="00B50C3A">
        <w:rPr>
          <w:b/>
          <w:color w:val="000000" w:themeColor="text1"/>
          <w:highlight w:val="cyan"/>
          <w:u w:val="single"/>
        </w:rPr>
        <w:t>in the place of the black body</w:t>
      </w:r>
      <w:r w:rsidRPr="00B50C3A">
        <w:rPr>
          <w:b/>
          <w:color w:val="000000" w:themeColor="text1"/>
          <w:u w:val="single"/>
        </w:rPr>
        <w:t xml:space="preserve"> in order </w:t>
      </w:r>
      <w:r w:rsidRPr="00B50C3A">
        <w:rPr>
          <w:b/>
          <w:color w:val="000000" w:themeColor="text1"/>
          <w:highlight w:val="cyan"/>
          <w:u w:val="single"/>
        </w:rPr>
        <w:t xml:space="preserve">to make </w:t>
      </w:r>
      <w:r w:rsidRPr="009221D7">
        <w:rPr>
          <w:b/>
          <w:color w:val="000000" w:themeColor="text1"/>
          <w:u w:val="single"/>
        </w:rPr>
        <w:t xml:space="preserve">this </w:t>
      </w:r>
      <w:r w:rsidRPr="00B50C3A">
        <w:rPr>
          <w:b/>
          <w:color w:val="000000" w:themeColor="text1"/>
          <w:highlight w:val="cyan"/>
          <w:u w:val="single"/>
        </w:rPr>
        <w:t xml:space="preserve">suffering visible </w:t>
      </w:r>
      <w:r w:rsidRPr="00B50C3A">
        <w:rPr>
          <w:b/>
          <w:color w:val="000000" w:themeColor="text1"/>
          <w:u w:val="single"/>
        </w:rPr>
        <w:t>and intelligible”</w:t>
      </w:r>
      <w:r w:rsidRPr="00B50C3A">
        <w:rPr>
          <w:color w:val="000000" w:themeColor="text1"/>
          <w:sz w:val="8"/>
        </w:rPr>
        <w:t xml:space="preserve"> (19). Within the space of Wilson’s novel, </w:t>
      </w:r>
      <w:r w:rsidRPr="00B50C3A">
        <w:rPr>
          <w:b/>
          <w:color w:val="000000" w:themeColor="text1"/>
          <w:highlight w:val="cyan"/>
          <w:u w:val="single"/>
        </w:rPr>
        <w:t>Frado’s</w:t>
      </w:r>
      <w:r w:rsidRPr="00B50C3A">
        <w:rPr>
          <w:color w:val="000000" w:themeColor="text1"/>
          <w:sz w:val="8"/>
        </w:rPr>
        <w:t xml:space="preserve"> </w:t>
      </w:r>
      <w:r w:rsidRPr="00B50C3A">
        <w:rPr>
          <w:b/>
          <w:color w:val="000000" w:themeColor="text1"/>
          <w:u w:val="single"/>
        </w:rPr>
        <w:t xml:space="preserve">striking </w:t>
      </w:r>
      <w:r w:rsidRPr="00B50C3A">
        <w:rPr>
          <w:b/>
          <w:color w:val="000000" w:themeColor="text1"/>
          <w:highlight w:val="cyan"/>
          <w:u w:val="single"/>
        </w:rPr>
        <w:t>claim that “No one cares for me</w:t>
      </w:r>
      <w:r w:rsidRPr="00B50C3A">
        <w:rPr>
          <w:color w:val="000000" w:themeColor="text1"/>
          <w:sz w:val="8"/>
        </w:rPr>
        <w:t xml:space="preserve"> [,] </w:t>
      </w:r>
      <w:r w:rsidRPr="00B50C3A">
        <w:rPr>
          <w:b/>
          <w:color w:val="000000" w:themeColor="text1"/>
          <w:highlight w:val="cyan"/>
          <w:u w:val="single"/>
        </w:rPr>
        <w:t>only to get my work”</w:t>
      </w:r>
      <w:r w:rsidRPr="00B50C3A">
        <w:rPr>
          <w:color w:val="000000" w:themeColor="text1"/>
          <w:sz w:val="8"/>
        </w:rPr>
        <w:t xml:space="preserve"> only </w:t>
      </w:r>
      <w:r w:rsidRPr="00B50C3A">
        <w:rPr>
          <w:b/>
          <w:color w:val="000000" w:themeColor="text1"/>
          <w:highlight w:val="cyan"/>
          <w:u w:val="single"/>
        </w:rPr>
        <w:t xml:space="preserve">accrues meaning via its displacement </w:t>
      </w:r>
      <w:r w:rsidRPr="00B50C3A">
        <w:rPr>
          <w:b/>
          <w:color w:val="000000" w:themeColor="text1"/>
          <w:u w:val="single"/>
        </w:rPr>
        <w:t>by</w:t>
      </w:r>
      <w:r w:rsidRPr="00B50C3A">
        <w:rPr>
          <w:color w:val="000000" w:themeColor="text1"/>
          <w:sz w:val="8"/>
        </w:rPr>
        <w:t xml:space="preserve"> James’ subsequent </w:t>
      </w:r>
      <w:r w:rsidRPr="00B50C3A">
        <w:rPr>
          <w:b/>
          <w:color w:val="000000" w:themeColor="text1"/>
          <w:u w:val="single"/>
        </w:rPr>
        <w:t xml:space="preserve">mediation </w:t>
      </w:r>
      <w:r w:rsidRPr="00B50C3A">
        <w:rPr>
          <w:b/>
          <w:color w:val="000000" w:themeColor="text1"/>
          <w:highlight w:val="cyan"/>
          <w:u w:val="single"/>
        </w:rPr>
        <w:t xml:space="preserve">and </w:t>
      </w:r>
      <w:r w:rsidRPr="00B50C3A">
        <w:rPr>
          <w:b/>
          <w:color w:val="000000" w:themeColor="text1"/>
          <w:u w:val="single"/>
        </w:rPr>
        <w:t xml:space="preserve">opportunistic </w:t>
      </w:r>
      <w:r w:rsidRPr="00B50C3A">
        <w:rPr>
          <w:b/>
          <w:color w:val="000000" w:themeColor="text1"/>
          <w:highlight w:val="cyan"/>
          <w:u w:val="single"/>
        </w:rPr>
        <w:t xml:space="preserve">shoring up of white </w:t>
      </w:r>
      <w:r w:rsidRPr="009221D7">
        <w:rPr>
          <w:b/>
          <w:color w:val="000000" w:themeColor="text1"/>
          <w:u w:val="single"/>
        </w:rPr>
        <w:t xml:space="preserve">liberal </w:t>
      </w:r>
      <w:r w:rsidRPr="00B50C3A">
        <w:rPr>
          <w:b/>
          <w:color w:val="000000" w:themeColor="text1"/>
          <w:highlight w:val="cyan"/>
          <w:u w:val="single"/>
        </w:rPr>
        <w:t xml:space="preserve">subjectivity </w:t>
      </w:r>
      <w:r w:rsidRPr="00B50C3A">
        <w:rPr>
          <w:b/>
          <w:color w:val="000000" w:themeColor="text1"/>
          <w:u w:val="single"/>
        </w:rPr>
        <w:t>and abolitionism</w:t>
      </w:r>
      <w:r w:rsidRPr="00B50C3A">
        <w:rPr>
          <w:color w:val="000000" w:themeColor="text1"/>
          <w:sz w:val="8"/>
        </w:rPr>
        <w:t xml:space="preserve">. When </w:t>
      </w:r>
      <w:r w:rsidRPr="00B50C3A">
        <w:rPr>
          <w:b/>
          <w:color w:val="000000" w:themeColor="text1"/>
          <w:highlight w:val="cyan"/>
          <w:u w:val="single"/>
        </w:rPr>
        <w:t>James</w:t>
      </w:r>
      <w:r w:rsidRPr="00B50C3A">
        <w:rPr>
          <w:b/>
          <w:color w:val="000000" w:themeColor="text1"/>
          <w:sz w:val="8"/>
        </w:rPr>
        <w:t xml:space="preserve"> </w:t>
      </w:r>
      <w:r w:rsidRPr="00B50C3A">
        <w:rPr>
          <w:color w:val="000000" w:themeColor="text1"/>
          <w:sz w:val="8"/>
        </w:rPr>
        <w:t xml:space="preserve">later </w:t>
      </w:r>
      <w:r w:rsidRPr="00B50C3A">
        <w:rPr>
          <w:b/>
          <w:color w:val="000000" w:themeColor="text1"/>
          <w:highlight w:val="cyan"/>
          <w:u w:val="single"/>
        </w:rPr>
        <w:t>discloses that “Having spoken these words of comfort</w:t>
      </w:r>
      <w:r w:rsidRPr="00B50C3A">
        <w:rPr>
          <w:color w:val="000000" w:themeColor="text1"/>
          <w:sz w:val="8"/>
        </w:rPr>
        <w:t xml:space="preserve">, I rose with the resolution that </w:t>
      </w:r>
      <w:r w:rsidRPr="00B50C3A">
        <w:rPr>
          <w:b/>
          <w:color w:val="000000" w:themeColor="text1"/>
          <w:u w:val="single"/>
        </w:rPr>
        <w:t xml:space="preserve">if </w:t>
      </w:r>
      <w:r w:rsidRPr="00B50C3A">
        <w:rPr>
          <w:b/>
          <w:color w:val="000000" w:themeColor="text1"/>
          <w:highlight w:val="cyan"/>
          <w:u w:val="single"/>
        </w:rPr>
        <w:t>I recovered</w:t>
      </w:r>
      <w:r w:rsidRPr="00B50C3A">
        <w:rPr>
          <w:color w:val="000000" w:themeColor="text1"/>
          <w:sz w:val="8"/>
        </w:rPr>
        <w:t xml:space="preserve"> my health I would take her home with me,” </w:t>
      </w:r>
      <w:r w:rsidRPr="00B50C3A">
        <w:rPr>
          <w:b/>
          <w:color w:val="000000" w:themeColor="text1"/>
          <w:highlight w:val="cyan"/>
          <w:u w:val="single"/>
        </w:rPr>
        <w:t>one</w:t>
      </w:r>
      <w:r w:rsidRPr="00B50C3A">
        <w:rPr>
          <w:color w:val="000000" w:themeColor="text1"/>
          <w:sz w:val="8"/>
        </w:rPr>
        <w:t xml:space="preserve"> indeed </w:t>
      </w:r>
      <w:r w:rsidRPr="00B50C3A">
        <w:rPr>
          <w:b/>
          <w:color w:val="000000" w:themeColor="text1"/>
          <w:highlight w:val="cyan"/>
          <w:u w:val="single"/>
        </w:rPr>
        <w:t>wonders, comfort for whom</w:t>
      </w:r>
      <w:r w:rsidRPr="00B50C3A">
        <w:rPr>
          <w:color w:val="000000" w:themeColor="text1"/>
          <w:sz w:val="8"/>
        </w:rPr>
        <w:t xml:space="preserve">? In fact, </w:t>
      </w:r>
      <w:r w:rsidRPr="00B50C3A">
        <w:rPr>
          <w:b/>
          <w:color w:val="000000" w:themeColor="text1"/>
          <w:highlight w:val="cyan"/>
          <w:u w:val="single"/>
        </w:rPr>
        <w:t>Frado remains voiceless</w:t>
      </w:r>
      <w:r w:rsidRPr="00B50C3A">
        <w:rPr>
          <w:b/>
          <w:color w:val="000000" w:themeColor="text1"/>
          <w:u w:val="single"/>
        </w:rPr>
        <w:t xml:space="preserve"> for the entire interlude. </w:t>
      </w:r>
      <w:r w:rsidRPr="00B50C3A">
        <w:rPr>
          <w:b/>
          <w:color w:val="000000" w:themeColor="text1"/>
          <w:highlight w:val="cyan"/>
          <w:u w:val="single"/>
        </w:rPr>
        <w:t>Her understanding of</w:t>
      </w:r>
      <w:r w:rsidRPr="00B50C3A">
        <w:rPr>
          <w:color w:val="000000" w:themeColor="text1"/>
          <w:sz w:val="8"/>
          <w:szCs w:val="8"/>
          <w:highlight w:val="cyan"/>
        </w:rPr>
        <w:t xml:space="preserve"> (</w:t>
      </w:r>
      <w:r w:rsidRPr="00B50C3A">
        <w:rPr>
          <w:color w:val="000000" w:themeColor="text1"/>
          <w:sz w:val="8"/>
        </w:rPr>
        <w:t xml:space="preserve">black) </w:t>
      </w:r>
      <w:r w:rsidRPr="00B50C3A">
        <w:rPr>
          <w:b/>
          <w:color w:val="000000" w:themeColor="text1"/>
          <w:highlight w:val="cyan"/>
          <w:u w:val="single"/>
        </w:rPr>
        <w:t>death as</w:t>
      </w:r>
      <w:r w:rsidRPr="00B50C3A">
        <w:rPr>
          <w:b/>
          <w:color w:val="000000" w:themeColor="text1"/>
          <w:u w:val="single"/>
        </w:rPr>
        <w:t xml:space="preserve"> a site of </w:t>
      </w:r>
      <w:r w:rsidRPr="00B50C3A">
        <w:rPr>
          <w:b/>
          <w:color w:val="000000" w:themeColor="text1"/>
          <w:highlight w:val="cyan"/>
          <w:u w:val="single"/>
        </w:rPr>
        <w:t>resistive possibility</w:t>
      </w:r>
      <w:r w:rsidRPr="00B50C3A">
        <w:rPr>
          <w:color w:val="000000" w:themeColor="text1"/>
          <w:sz w:val="8"/>
        </w:rPr>
        <w:t>—“Why can’t I die? Oh, what have I to live for?” she cries—</w:t>
      </w:r>
      <w:r w:rsidRPr="00B50C3A">
        <w:rPr>
          <w:b/>
          <w:color w:val="000000" w:themeColor="text1"/>
          <w:highlight w:val="cyan"/>
          <w:u w:val="single"/>
        </w:rPr>
        <w:t xml:space="preserve">is reduced to </w:t>
      </w:r>
      <w:r w:rsidRPr="00B50C3A">
        <w:rPr>
          <w:b/>
          <w:color w:val="000000" w:themeColor="text1"/>
          <w:u w:val="single"/>
        </w:rPr>
        <w:t xml:space="preserve">juvenile </w:t>
      </w:r>
      <w:r w:rsidRPr="00B50C3A">
        <w:rPr>
          <w:b/>
          <w:color w:val="000000" w:themeColor="text1"/>
          <w:highlight w:val="cyan"/>
          <w:u w:val="single"/>
        </w:rPr>
        <w:t>ignorance. Making visible the</w:t>
      </w:r>
      <w:r w:rsidRPr="009221D7">
        <w:rPr>
          <w:b/>
          <w:color w:val="000000" w:themeColor="text1"/>
          <w:u w:val="single"/>
        </w:rPr>
        <w:t xml:space="preserve"> “ambivalent,” </w:t>
      </w:r>
      <w:r w:rsidRPr="00B50C3A">
        <w:rPr>
          <w:b/>
          <w:color w:val="000000" w:themeColor="text1"/>
          <w:highlight w:val="cyan"/>
          <w:u w:val="single"/>
        </w:rPr>
        <w:t>“repressive” qualities as well as the “facile intimacy” enabled by the empathy</w:t>
      </w:r>
      <w:r w:rsidRPr="00B50C3A">
        <w:rPr>
          <w:b/>
          <w:color w:val="000000" w:themeColor="text1"/>
          <w:u w:val="single"/>
        </w:rPr>
        <w:t xml:space="preserve"> of which</w:t>
      </w:r>
      <w:r w:rsidRPr="00B50C3A">
        <w:rPr>
          <w:color w:val="000000" w:themeColor="text1"/>
          <w:sz w:val="8"/>
        </w:rPr>
        <w:t xml:space="preserve"> Hartman theorizes, </w:t>
      </w:r>
      <w:r w:rsidRPr="00B50C3A">
        <w:rPr>
          <w:b/>
          <w:color w:val="000000" w:themeColor="text1"/>
          <w:u w:val="single"/>
        </w:rPr>
        <w:t>James’ relationship</w:t>
      </w:r>
      <w:r w:rsidRPr="00B50C3A">
        <w:rPr>
          <w:color w:val="000000" w:themeColor="text1"/>
          <w:sz w:val="8"/>
        </w:rPr>
        <w:t xml:space="preserve"> with Frado </w:t>
      </w:r>
      <w:r w:rsidRPr="00B50C3A">
        <w:rPr>
          <w:b/>
          <w:color w:val="000000" w:themeColor="text1"/>
          <w:u w:val="single"/>
        </w:rPr>
        <w:t>demonstrates precisely how</w:t>
      </w:r>
      <w:r w:rsidRPr="00B50C3A">
        <w:rPr>
          <w:b/>
          <w:color w:val="000000" w:themeColor="text1"/>
          <w:sz w:val="8"/>
        </w:rPr>
        <w:t xml:space="preserve"> </w:t>
      </w:r>
      <w:r w:rsidRPr="00B50C3A">
        <w:rPr>
          <w:color w:val="000000" w:themeColor="text1"/>
          <w:sz w:val="8"/>
        </w:rPr>
        <w:t xml:space="preserve">black </w:t>
      </w:r>
      <w:r w:rsidRPr="00B50C3A">
        <w:rPr>
          <w:b/>
          <w:color w:val="000000" w:themeColor="text1"/>
          <w:highlight w:val="cyan"/>
          <w:u w:val="single"/>
        </w:rPr>
        <w:t>captive bodies</w:t>
      </w:r>
      <w:r w:rsidRPr="00B50C3A">
        <w:rPr>
          <w:color w:val="000000" w:themeColor="text1"/>
          <w:sz w:val="8"/>
        </w:rPr>
        <w:t xml:space="preserve"> (enslaved or free) </w:t>
      </w:r>
      <w:r w:rsidRPr="00B50C3A">
        <w:rPr>
          <w:b/>
          <w:color w:val="000000" w:themeColor="text1"/>
          <w:u w:val="single"/>
        </w:rPr>
        <w:t xml:space="preserve">persistently </w:t>
      </w:r>
      <w:r w:rsidRPr="00B50C3A">
        <w:rPr>
          <w:b/>
          <w:color w:val="000000" w:themeColor="text1"/>
          <w:highlight w:val="cyan"/>
          <w:u w:val="single"/>
        </w:rPr>
        <w:t>serve as fungible commodities for white economies</w:t>
      </w:r>
      <w:r w:rsidRPr="00B50C3A">
        <w:rPr>
          <w:b/>
          <w:color w:val="000000" w:themeColor="text1"/>
          <w:u w:val="single"/>
        </w:rPr>
        <w:t>, material and ideological</w:t>
      </w:r>
      <w:r w:rsidRPr="00B50C3A">
        <w:rPr>
          <w:color w:val="000000" w:themeColor="text1"/>
          <w:sz w:val="8"/>
        </w:rPr>
        <w:t xml:space="preserve"> (Hartman 19). </w:t>
      </w:r>
    </w:p>
    <w:p w14:paraId="66A69096" w14:textId="77777777" w:rsidR="00C969C5" w:rsidRPr="00B50C3A" w:rsidRDefault="00C969C5" w:rsidP="00C969C5">
      <w:pPr>
        <w:pStyle w:val="Heading2"/>
        <w:spacing w:line="240" w:lineRule="auto"/>
        <w:rPr>
          <w:color w:val="000000" w:themeColor="text1"/>
        </w:rPr>
      </w:pPr>
      <w:r w:rsidRPr="00B50C3A">
        <w:rPr>
          <w:color w:val="000000" w:themeColor="text1"/>
        </w:rPr>
        <w:t>Empirics</w:t>
      </w:r>
    </w:p>
    <w:p w14:paraId="1F05B33F" w14:textId="77777777" w:rsidR="00C969C5" w:rsidRPr="00B50C3A" w:rsidRDefault="00C969C5" w:rsidP="00C969C5">
      <w:pPr>
        <w:pStyle w:val="Heading4"/>
        <w:spacing w:line="240" w:lineRule="auto"/>
        <w:rPr>
          <w:color w:val="000000" w:themeColor="text1"/>
        </w:rPr>
      </w:pPr>
      <w:r w:rsidRPr="00B50C3A">
        <w:rPr>
          <w:color w:val="000000" w:themeColor="text1"/>
        </w:rPr>
        <w:t>Their descriptions of statistics mystifies the true violence of anti blackness</w:t>
      </w:r>
    </w:p>
    <w:p w14:paraId="38BA28D1" w14:textId="77777777" w:rsidR="00C969C5" w:rsidRPr="00B50C3A" w:rsidRDefault="00C969C5" w:rsidP="00C969C5">
      <w:pPr>
        <w:spacing w:line="240" w:lineRule="auto"/>
        <w:jc w:val="both"/>
        <w:rPr>
          <w:rFonts w:ascii="Helvetica" w:hAnsi="Helvetica"/>
          <w:b/>
          <w:color w:val="000000" w:themeColor="text1"/>
          <w:sz w:val="16"/>
        </w:rPr>
      </w:pPr>
      <w:r w:rsidRPr="006F3653">
        <w:rPr>
          <w:rStyle w:val="Style13ptBold"/>
          <w:color w:val="000000" w:themeColor="text1"/>
          <w:u w:val="single"/>
        </w:rPr>
        <w:t>Wilderson 10</w:t>
      </w:r>
      <w:r>
        <w:rPr>
          <w:rStyle w:val="FootnoteReference"/>
          <w:b/>
          <w:color w:val="000000" w:themeColor="text1"/>
          <w:sz w:val="26"/>
        </w:rPr>
        <w:footnoteReference w:id="31"/>
      </w:r>
    </w:p>
    <w:p w14:paraId="58BCA4DA" w14:textId="4977C047" w:rsidR="00C969C5" w:rsidRDefault="00C969C5" w:rsidP="00C969C5">
      <w:pPr>
        <w:spacing w:line="240" w:lineRule="auto"/>
        <w:rPr>
          <w:color w:val="000000" w:themeColor="text1"/>
          <w:sz w:val="8"/>
        </w:rPr>
      </w:pPr>
      <w:r w:rsidRPr="006F3653">
        <w:rPr>
          <w:color w:val="000000" w:themeColor="text1"/>
          <w:sz w:val="8"/>
        </w:rPr>
        <w:t>I have little interest in assailing political conservatives. Nor is my ar- gument wedded to the disciplinary needs of political science, or even sociology, where injury must be established, first, as White supremacist event, from which one then embarks on a demonstration of intent, or racism; and, if one is lucky, or foolish, enough, a solution is proposed</w:t>
      </w:r>
      <w:r w:rsidRPr="00512CBE">
        <w:rPr>
          <w:color w:val="000000" w:themeColor="text1"/>
          <w:sz w:val="8"/>
          <w:shd w:val="clear" w:color="auto" w:fill="FFFF00"/>
        </w:rPr>
        <w:t>.</w:t>
      </w:r>
      <w:r w:rsidRPr="00512CBE">
        <w:rPr>
          <w:rStyle w:val="StyleUnderline"/>
          <w:color w:val="000000" w:themeColor="text1"/>
          <w:sz w:val="8"/>
          <w:u w:val="none"/>
        </w:rPr>
        <w:t xml:space="preserve"> </w:t>
      </w:r>
      <w:r w:rsidRPr="00512CBE">
        <w:rPr>
          <w:rStyle w:val="StyleUnderline"/>
          <w:color w:val="000000" w:themeColor="text1"/>
        </w:rPr>
        <w:t>If the position of the Black is</w:t>
      </w:r>
      <w:r w:rsidRPr="00512CBE">
        <w:rPr>
          <w:color w:val="000000" w:themeColor="text1"/>
          <w:sz w:val="8"/>
        </w:rPr>
        <w:t xml:space="preserve">, as I argue, </w:t>
      </w:r>
      <w:r w:rsidRPr="00512CBE">
        <w:rPr>
          <w:rStyle w:val="StyleUnderline"/>
          <w:color w:val="000000" w:themeColor="text1"/>
        </w:rPr>
        <w:t>a paradigmatic impossibility in the</w:t>
      </w:r>
      <w:r w:rsidRPr="00512CBE">
        <w:rPr>
          <w:rStyle w:val="StyleUnderline"/>
          <w:color w:val="000000" w:themeColor="text1"/>
          <w:sz w:val="8"/>
          <w:u w:val="none"/>
        </w:rPr>
        <w:t xml:space="preserve"> </w:t>
      </w:r>
      <w:r w:rsidRPr="00512CBE">
        <w:rPr>
          <w:color w:val="000000" w:themeColor="text1"/>
          <w:sz w:val="8"/>
        </w:rPr>
        <w:t xml:space="preserve">Western Hemisphere, indeed, in the </w:t>
      </w:r>
      <w:r w:rsidRPr="00512CBE">
        <w:rPr>
          <w:rStyle w:val="StyleUnderline"/>
          <w:color w:val="000000" w:themeColor="text1"/>
        </w:rPr>
        <w:t>world</w:t>
      </w:r>
      <w:r w:rsidRPr="00512CBE">
        <w:rPr>
          <w:rStyle w:val="StyleUnderline"/>
          <w:color w:val="000000" w:themeColor="text1"/>
          <w:sz w:val="8"/>
          <w:u w:val="none"/>
        </w:rPr>
        <w:t>,</w:t>
      </w:r>
      <w:r w:rsidRPr="00512CBE">
        <w:rPr>
          <w:rStyle w:val="StyleUnderline"/>
          <w:color w:val="000000" w:themeColor="text1"/>
          <w:u w:val="none"/>
        </w:rPr>
        <w:t xml:space="preserve"> </w:t>
      </w:r>
      <w:r w:rsidRPr="00512CBE">
        <w:rPr>
          <w:color w:val="000000" w:themeColor="text1"/>
          <w:sz w:val="8"/>
        </w:rPr>
        <w:t>in other words</w:t>
      </w:r>
      <w:r w:rsidRPr="00512CBE">
        <w:rPr>
          <w:rStyle w:val="StyleUnderline"/>
          <w:color w:val="000000" w:themeColor="text1"/>
          <w:sz w:val="8"/>
          <w:u w:val="none"/>
        </w:rPr>
        <w:t xml:space="preserve">, if </w:t>
      </w:r>
      <w:r w:rsidRPr="00512CBE">
        <w:rPr>
          <w:rStyle w:val="StyleUnderline"/>
          <w:color w:val="000000" w:themeColor="text1"/>
        </w:rPr>
        <w:t xml:space="preserve">a </w:t>
      </w:r>
      <w:r w:rsidRPr="006F3653">
        <w:rPr>
          <w:rStyle w:val="StyleUnderline"/>
          <w:color w:val="000000" w:themeColor="text1"/>
          <w:highlight w:val="cyan"/>
        </w:rPr>
        <w:t>Black</w:t>
      </w:r>
      <w:r w:rsidRPr="00512CBE">
        <w:rPr>
          <w:rStyle w:val="StyleUnderline"/>
          <w:color w:val="000000" w:themeColor="text1"/>
        </w:rPr>
        <w:t xml:space="preserve"> is the very antithesis of a Human subject</w:t>
      </w:r>
      <w:r w:rsidRPr="00512CBE">
        <w:rPr>
          <w:color w:val="000000" w:themeColor="text1"/>
          <w:sz w:val="8"/>
        </w:rPr>
        <w:t>, as imagined by Marxism and psy- choanalysis</w:t>
      </w:r>
      <w:r w:rsidRPr="00512CBE">
        <w:rPr>
          <w:rStyle w:val="StyleUnderline"/>
          <w:color w:val="000000" w:themeColor="text1"/>
          <w:sz w:val="8"/>
          <w:u w:val="none"/>
        </w:rPr>
        <w:t xml:space="preserve">, </w:t>
      </w:r>
      <w:r w:rsidRPr="00512CBE">
        <w:rPr>
          <w:rStyle w:val="StyleUnderline"/>
          <w:color w:val="000000" w:themeColor="text1"/>
        </w:rPr>
        <w:t xml:space="preserve">then his or her </w:t>
      </w:r>
      <w:r w:rsidRPr="006F3653">
        <w:rPr>
          <w:rStyle w:val="StyleUnderline"/>
          <w:color w:val="000000" w:themeColor="text1"/>
          <w:highlight w:val="cyan"/>
        </w:rPr>
        <w:t>paradigmatic exile is not simply</w:t>
      </w:r>
      <w:r w:rsidRPr="00512CBE">
        <w:rPr>
          <w:rStyle w:val="StyleUnderline"/>
          <w:color w:val="000000" w:themeColor="text1"/>
        </w:rPr>
        <w:t xml:space="preserve"> a function of </w:t>
      </w:r>
      <w:r w:rsidRPr="006F3653">
        <w:rPr>
          <w:rStyle w:val="StyleUnderline"/>
          <w:color w:val="000000" w:themeColor="text1"/>
          <w:highlight w:val="cyan"/>
        </w:rPr>
        <w:t>repressive practices</w:t>
      </w:r>
      <w:r w:rsidRPr="00512CBE">
        <w:rPr>
          <w:rStyle w:val="StyleUnderline"/>
          <w:color w:val="000000" w:themeColor="text1"/>
        </w:rPr>
        <w:t xml:space="preserve"> on the part </w:t>
      </w:r>
      <w:r w:rsidRPr="006F3653">
        <w:rPr>
          <w:rStyle w:val="StyleUnderline"/>
          <w:color w:val="000000" w:themeColor="text1"/>
          <w:highlight w:val="cyan"/>
        </w:rPr>
        <w:t>of institutions</w:t>
      </w:r>
      <w:r w:rsidRPr="006F3653">
        <w:rPr>
          <w:rStyle w:val="StyleUnderline"/>
          <w:color w:val="000000" w:themeColor="text1"/>
          <w:sz w:val="8"/>
          <w:u w:val="none"/>
        </w:rPr>
        <w:t xml:space="preserve"> </w:t>
      </w:r>
      <w:r w:rsidRPr="006F3653">
        <w:rPr>
          <w:color w:val="000000" w:themeColor="text1"/>
          <w:sz w:val="8"/>
        </w:rPr>
        <w:t>(as political science and sociology would have it).</w:t>
      </w:r>
      <w:r w:rsidRPr="006F3653">
        <w:rPr>
          <w:rStyle w:val="StyleUnderline"/>
          <w:color w:val="000000" w:themeColor="text1"/>
          <w:sz w:val="8"/>
          <w:u w:val="none"/>
        </w:rPr>
        <w:t xml:space="preserve"> </w:t>
      </w:r>
      <w:r w:rsidRPr="00512CBE">
        <w:rPr>
          <w:rStyle w:val="StyleUnderline"/>
          <w:color w:val="000000" w:themeColor="text1"/>
        </w:rPr>
        <w:t>This</w:t>
      </w:r>
      <w:r w:rsidRPr="00512CBE">
        <w:rPr>
          <w:color w:val="000000" w:themeColor="text1"/>
          <w:sz w:val="8"/>
          <w:shd w:val="clear" w:color="auto" w:fill="FFFF00"/>
        </w:rPr>
        <w:t xml:space="preserve"> </w:t>
      </w:r>
      <w:r w:rsidRPr="006F3653">
        <w:rPr>
          <w:rStyle w:val="StyleUnderline"/>
          <w:color w:val="000000" w:themeColor="text1"/>
          <w:highlight w:val="cyan"/>
        </w:rPr>
        <w:t>banishment from the Human</w:t>
      </w:r>
      <w:r w:rsidRPr="00512CBE">
        <w:rPr>
          <w:rStyle w:val="StyleUnderline"/>
          <w:color w:val="000000" w:themeColor="text1"/>
        </w:rPr>
        <w:t xml:space="preserve"> fold </w:t>
      </w:r>
      <w:r w:rsidRPr="00512CBE">
        <w:rPr>
          <w:rStyle w:val="StyleUnderline"/>
          <w:color w:val="000000" w:themeColor="text1"/>
          <w:highlight w:val="cyan"/>
        </w:rPr>
        <w:t>is</w:t>
      </w:r>
      <w:r w:rsidRPr="006F3653">
        <w:rPr>
          <w:rStyle w:val="StyleUnderline"/>
          <w:color w:val="000000" w:themeColor="text1"/>
        </w:rPr>
        <w:t xml:space="preserve"> to be found most profoundly </w:t>
      </w:r>
      <w:r w:rsidRPr="006F3653">
        <w:rPr>
          <w:rStyle w:val="StyleUnderline"/>
          <w:color w:val="000000" w:themeColor="text1"/>
          <w:highlight w:val="cyan"/>
        </w:rPr>
        <w:t>in the emancipatory meditations of Black people's staunchest "allies,"</w:t>
      </w:r>
      <w:r w:rsidRPr="006F3653">
        <w:rPr>
          <w:rStyle w:val="StyleUnderline"/>
          <w:color w:val="000000" w:themeColor="text1"/>
          <w:sz w:val="8"/>
          <w:u w:val="none"/>
        </w:rPr>
        <w:t xml:space="preserve"> </w:t>
      </w:r>
      <w:r w:rsidRPr="006F3653">
        <w:rPr>
          <w:color w:val="000000" w:themeColor="text1"/>
          <w:sz w:val="8"/>
        </w:rPr>
        <w:t xml:space="preserve">and in some of the most "radical" films. </w:t>
      </w:r>
      <w:r w:rsidRPr="006F3653">
        <w:rPr>
          <w:rStyle w:val="StyleUnderline"/>
          <w:color w:val="000000" w:themeColor="text1"/>
          <w:highlight w:val="cyan"/>
        </w:rPr>
        <w:t>Here—not in</w:t>
      </w:r>
      <w:r w:rsidRPr="00512CBE">
        <w:rPr>
          <w:rStyle w:val="StyleUnderline"/>
          <w:color w:val="000000" w:themeColor="text1"/>
        </w:rPr>
        <w:t xml:space="preserve"> restrictive </w:t>
      </w:r>
      <w:r w:rsidRPr="006F3653">
        <w:rPr>
          <w:rStyle w:val="StyleUnderline"/>
          <w:color w:val="000000" w:themeColor="text1"/>
          <w:highlight w:val="cyan"/>
        </w:rPr>
        <w:t>policy, unjust legislation</w:t>
      </w:r>
      <w:r w:rsidRPr="00512CBE">
        <w:rPr>
          <w:rStyle w:val="StyleUnderline"/>
          <w:color w:val="000000" w:themeColor="text1"/>
        </w:rPr>
        <w:t>, police brutality, or conservative scholarship</w:t>
      </w:r>
      <w:r w:rsidRPr="006F3653">
        <w:rPr>
          <w:rStyle w:val="StyleUnderline"/>
          <w:color w:val="000000" w:themeColor="text1"/>
          <w:highlight w:val="cyan"/>
        </w:rPr>
        <w:t>—is where the Settler/Master's sinews are</w:t>
      </w:r>
      <w:r w:rsidRPr="00512CBE">
        <w:rPr>
          <w:rStyle w:val="StyleUnderline"/>
          <w:color w:val="000000" w:themeColor="text1"/>
        </w:rPr>
        <w:t xml:space="preserve"> most </w:t>
      </w:r>
      <w:r w:rsidRPr="006F3653">
        <w:rPr>
          <w:rStyle w:val="StyleUnderline"/>
          <w:color w:val="000000" w:themeColor="text1"/>
          <w:highlight w:val="cyan"/>
        </w:rPr>
        <w:t>resilient</w:t>
      </w:r>
      <w:r w:rsidRPr="006F3653">
        <w:rPr>
          <w:color w:val="000000" w:themeColor="text1"/>
          <w:sz w:val="8"/>
        </w:rPr>
        <w:t xml:space="preserve">. The polemic animating this research stems from (1) my reading of Native and Black American meta-commentaries on Indian and Black subject positions written over the past twenty-three years and ( 2 ) a sense of how much that work appears out of joint with intellectual protocols and political ethics which underwrite political praxis and socially engaged popular cinema in this epoch of multiculturalism and globalization. The sense of abandonment I experience when I read the meta-commentaries on Red positionality (by theorists such as Leslie Silko, Ward Churchill, Taiaiake Alfred, Vine Deloria Jr., and Haunani-Kay Trask) and the meta-commentaries on Black positionality (by theorists such as David Marriott, Saidiya Hartman, Ronald Judy, Hortense Spillers, Orlando Patterson, and Achille Mbembe) </w:t>
      </w:r>
      <w:r w:rsidRPr="006F3653">
        <w:rPr>
          <w:rStyle w:val="StyleUnderline"/>
          <w:color w:val="000000" w:themeColor="text1"/>
        </w:rPr>
        <w:t>against the deluge of multicultural positivity</w:t>
      </w:r>
      <w:r w:rsidRPr="006F3653">
        <w:rPr>
          <w:color w:val="000000" w:themeColor="text1"/>
          <w:sz w:val="8"/>
        </w:rPr>
        <w:t xml:space="preserve"> is overwhelming. One suddenly realizes that, though the semantic field on which subjec- tivity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 C O I N T E L P R O ) . On the seman- tic field on which the new protocols are possible, Indigenism can indeed lO become partially legible through a programmatics of structural adjust- ment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 9 Regarding the Black position, </w:t>
      </w:r>
      <w:r w:rsidRPr="00512CBE">
        <w:rPr>
          <w:rStyle w:val="StyleUnderline"/>
          <w:color w:val="000000" w:themeColor="text1"/>
        </w:rPr>
        <w:t>some might ask why, after claims suc- cessfully made on the state by the Civil Rights Movement, do I insist on positing an operational analytic</w:t>
      </w:r>
      <w:r w:rsidRPr="00556B68">
        <w:rPr>
          <w:rStyle w:val="StyleUnderline"/>
          <w:color w:val="000000" w:themeColor="text1"/>
        </w:rPr>
        <w:t xml:space="preserve"> for</w:t>
      </w:r>
      <w:r w:rsidRPr="006F3653">
        <w:rPr>
          <w:color w:val="000000" w:themeColor="text1"/>
          <w:sz w:val="8"/>
        </w:rPr>
        <w:t xml:space="preserve"> cinema, film studies, and </w:t>
      </w:r>
      <w:r w:rsidRPr="00556B68">
        <w:rPr>
          <w:rStyle w:val="StyleUnderline"/>
          <w:color w:val="000000" w:themeColor="text1"/>
        </w:rPr>
        <w:t xml:space="preserve">political theory </w:t>
      </w:r>
      <w:r w:rsidRPr="00512CBE">
        <w:rPr>
          <w:rStyle w:val="StyleUnderline"/>
          <w:color w:val="000000" w:themeColor="text1"/>
        </w:rPr>
        <w:t>that appears to be a dichotomous and essentialist pairing of Masters and Slaves</w:t>
      </w:r>
      <w:r w:rsidRPr="006F3653">
        <w:rPr>
          <w:rStyle w:val="StyleUnderline"/>
          <w:color w:val="000000" w:themeColor="text1"/>
        </w:rPr>
        <w:t>?</w:t>
      </w:r>
      <w:r w:rsidRPr="006F3653">
        <w:rPr>
          <w:color w:val="000000" w:themeColor="text1"/>
          <w:sz w:val="8"/>
        </w:rPr>
        <w:t xml:space="preserve"> In other words, why should we think of today's Blacks in the United States as Slaves and everyone else (with the exception of Indians) as Masters?</w:t>
      </w:r>
      <w:r w:rsidRPr="006F3653">
        <w:rPr>
          <w:rStyle w:val="StyleUnderline"/>
          <w:color w:val="000000" w:themeColor="text1"/>
          <w:sz w:val="8"/>
          <w:u w:val="none"/>
        </w:rPr>
        <w:t xml:space="preserve"> </w:t>
      </w:r>
      <w:r w:rsidRPr="00512CBE">
        <w:rPr>
          <w:rStyle w:val="StyleUnderline"/>
          <w:color w:val="000000" w:themeColor="text1"/>
        </w:rPr>
        <w:t xml:space="preserve">One could answer these questions by </w:t>
      </w:r>
      <w:r w:rsidR="00512CBE" w:rsidRPr="00512CBE">
        <w:rPr>
          <w:rStyle w:val="StyleUnderline"/>
          <w:color w:val="000000" w:themeColor="text1"/>
        </w:rPr>
        <w:t>demonstrat</w:t>
      </w:r>
      <w:r w:rsidRPr="00512CBE">
        <w:rPr>
          <w:rStyle w:val="StyleUnderline"/>
          <w:color w:val="000000" w:themeColor="text1"/>
        </w:rPr>
        <w:t>ing how nothing remotely approaching claims successfully made on the state has come to pass</w:t>
      </w:r>
      <w:r w:rsidRPr="00512CBE">
        <w:rPr>
          <w:rStyle w:val="StyleUnderline"/>
          <w:color w:val="000000" w:themeColor="text1"/>
          <w:sz w:val="8"/>
          <w:u w:val="none"/>
        </w:rPr>
        <w:t xml:space="preserve">. </w:t>
      </w:r>
      <w:r w:rsidRPr="00512CBE">
        <w:rPr>
          <w:color w:val="000000" w:themeColor="text1"/>
          <w:sz w:val="8"/>
        </w:rPr>
        <w:t>In other words, the election of a Black president aside, police brutality</w:t>
      </w:r>
      <w:r w:rsidRPr="00512CBE">
        <w:rPr>
          <w:rStyle w:val="StyleUnderline"/>
          <w:color w:val="000000" w:themeColor="text1"/>
          <w:sz w:val="8"/>
          <w:u w:val="none"/>
        </w:rPr>
        <w:t xml:space="preserve">, </w:t>
      </w:r>
      <w:r w:rsidRPr="00512CBE">
        <w:rPr>
          <w:rStyle w:val="StyleUnderline"/>
          <w:color w:val="000000" w:themeColor="text1"/>
        </w:rPr>
        <w:t>mass incarceration</w:t>
      </w:r>
      <w:r w:rsidRPr="00512CBE">
        <w:rPr>
          <w:color w:val="000000" w:themeColor="text1"/>
          <w:sz w:val="8"/>
        </w:rPr>
        <w:t xml:space="preserve">, segregated </w:t>
      </w:r>
      <w:r w:rsidRPr="00512CBE">
        <w:rPr>
          <w:rStyle w:val="StyleUnderline"/>
          <w:color w:val="000000" w:themeColor="text1"/>
        </w:rPr>
        <w:t>and substandard schools and housing, astronomical rates of H I V</w:t>
      </w:r>
      <w:r w:rsidRPr="006F3653">
        <w:rPr>
          <w:color w:val="000000" w:themeColor="text1"/>
          <w:sz w:val="8"/>
        </w:rPr>
        <w:t xml:space="preserve"> infection, and the threat of being turned away en masse at the polls still </w:t>
      </w:r>
      <w:r w:rsidRPr="00556B68">
        <w:rPr>
          <w:rStyle w:val="StyleUnderline"/>
          <w:color w:val="000000" w:themeColor="text1"/>
        </w:rPr>
        <w:t>constitute the lived expe- rience of Black life</w:t>
      </w:r>
      <w:r w:rsidR="00512CBE" w:rsidRPr="00512CBE">
        <w:rPr>
          <w:rStyle w:val="StyleUnderline"/>
          <w:color w:val="000000" w:themeColor="text1"/>
          <w:sz w:val="8"/>
          <w:szCs w:val="8"/>
          <w:u w:val="none"/>
        </w:rPr>
        <w:t xml:space="preserve">. </w:t>
      </w:r>
      <w:r w:rsidRPr="00512CBE">
        <w:rPr>
          <w:rStyle w:val="StyleUnderline"/>
          <w:color w:val="000000" w:themeColor="text1"/>
        </w:rPr>
        <w:t>But</w:t>
      </w:r>
      <w:r w:rsidRPr="00556B68">
        <w:rPr>
          <w:rStyle w:val="StyleUnderline"/>
          <w:color w:val="000000" w:themeColor="text1"/>
        </w:rPr>
        <w:t xml:space="preserve"> such </w:t>
      </w:r>
      <w:r w:rsidRPr="00556B68">
        <w:rPr>
          <w:rStyle w:val="StyleUnderline"/>
          <w:color w:val="000000" w:themeColor="text1"/>
          <w:highlight w:val="cyan"/>
        </w:rPr>
        <w:t>empirical</w:t>
      </w:r>
      <w:r w:rsidRPr="00556B68">
        <w:rPr>
          <w:rStyle w:val="StyleUnderline"/>
          <w:color w:val="000000" w:themeColor="text1"/>
        </w:rPr>
        <w:t xml:space="preserve">ly based </w:t>
      </w:r>
      <w:r w:rsidRPr="00556B68">
        <w:rPr>
          <w:rStyle w:val="StyleUnderline"/>
          <w:color w:val="000000" w:themeColor="text1"/>
          <w:highlight w:val="cyan"/>
        </w:rPr>
        <w:t>rejoinders</w:t>
      </w:r>
      <w:r w:rsidRPr="00556B68">
        <w:rPr>
          <w:rStyle w:val="StyleUnderline"/>
          <w:color w:val="000000" w:themeColor="text1"/>
        </w:rPr>
        <w:t xml:space="preserve"> would </w:t>
      </w:r>
      <w:r w:rsidRPr="00556B68">
        <w:rPr>
          <w:rStyle w:val="StyleUnderline"/>
          <w:color w:val="000000" w:themeColor="text1"/>
          <w:highlight w:val="cyan"/>
        </w:rPr>
        <w:t>lead us in the wrong direction</w:t>
      </w:r>
      <w:r w:rsidRPr="009221D7">
        <w:rPr>
          <w:rStyle w:val="StyleUnderline"/>
          <w:color w:val="000000" w:themeColor="text1"/>
        </w:rPr>
        <w:t xml:space="preserve">; </w:t>
      </w:r>
      <w:r w:rsidRPr="00556B68">
        <w:rPr>
          <w:rStyle w:val="StyleUnderline"/>
          <w:color w:val="000000" w:themeColor="text1"/>
        </w:rPr>
        <w:t xml:space="preserve">we would find ourselves on </w:t>
      </w:r>
      <w:r w:rsidRPr="00512CBE">
        <w:rPr>
          <w:rStyle w:val="StyleUnderline"/>
          <w:color w:val="000000" w:themeColor="text1"/>
        </w:rPr>
        <w:t>"solid" ground</w:t>
      </w:r>
      <w:r w:rsidRPr="00556B68">
        <w:rPr>
          <w:rStyle w:val="StyleUnderline"/>
          <w:color w:val="000000" w:themeColor="text1"/>
        </w:rPr>
        <w:t xml:space="preserve">, which would </w:t>
      </w:r>
      <w:r w:rsidRPr="00556B68">
        <w:rPr>
          <w:rStyle w:val="StyleUnderline"/>
          <w:color w:val="000000" w:themeColor="text1"/>
          <w:highlight w:val="cyan"/>
        </w:rPr>
        <w:t>only</w:t>
      </w:r>
      <w:r w:rsidRPr="00556B68">
        <w:rPr>
          <w:rStyle w:val="StyleUnderline"/>
          <w:color w:val="000000" w:themeColor="text1"/>
        </w:rPr>
        <w:t xml:space="preserve"> </w:t>
      </w:r>
      <w:r w:rsidRPr="00556B68">
        <w:rPr>
          <w:rStyle w:val="StyleUnderline"/>
          <w:color w:val="000000" w:themeColor="text1"/>
          <w:highlight w:val="cyan"/>
        </w:rPr>
        <w:t>mystify</w:t>
      </w:r>
      <w:r w:rsidRPr="006F3653">
        <w:rPr>
          <w:rStyle w:val="StyleUnderline"/>
          <w:color w:val="000000" w:themeColor="text1"/>
        </w:rPr>
        <w:t>, rather than clarify</w:t>
      </w:r>
      <w:r w:rsidRPr="00556B68">
        <w:rPr>
          <w:rStyle w:val="StyleUnderline"/>
          <w:color w:val="000000" w:themeColor="text1"/>
        </w:rPr>
        <w:t xml:space="preserve">, </w:t>
      </w:r>
      <w:r w:rsidRPr="00556B68">
        <w:rPr>
          <w:rStyle w:val="StyleUnderline"/>
          <w:color w:val="000000" w:themeColor="text1"/>
          <w:highlight w:val="cyan"/>
        </w:rPr>
        <w:t>the question.</w:t>
      </w:r>
      <w:r w:rsidRPr="006F3653">
        <w:rPr>
          <w:rStyle w:val="StyleUnderline"/>
          <w:color w:val="000000" w:themeColor="text1"/>
        </w:rPr>
        <w:t xml:space="preserve"> We would be </w:t>
      </w:r>
      <w:r w:rsidRPr="00556B68">
        <w:rPr>
          <w:rStyle w:val="StyleUnderline"/>
          <w:color w:val="000000" w:themeColor="text1"/>
        </w:rPr>
        <w:t>forced to appeal</w:t>
      </w:r>
      <w:r w:rsidRPr="006F3653">
        <w:rPr>
          <w:rStyle w:val="StyleUnderline"/>
          <w:color w:val="000000" w:themeColor="text1"/>
        </w:rPr>
        <w:t xml:space="preserve"> to "facts," the "historical record," and </w:t>
      </w:r>
      <w:r w:rsidRPr="00556B68">
        <w:rPr>
          <w:rStyle w:val="StyleUnderline"/>
          <w:color w:val="000000" w:themeColor="text1"/>
          <w:highlight w:val="cyan"/>
        </w:rPr>
        <w:t>empirical markers</w:t>
      </w:r>
      <w:r w:rsidRPr="006F3653">
        <w:rPr>
          <w:rStyle w:val="StyleUnderline"/>
          <w:color w:val="000000" w:themeColor="text1"/>
        </w:rPr>
        <w:t xml:space="preserve"> of stasis and change, all of </w:t>
      </w:r>
      <w:r w:rsidRPr="00512CBE">
        <w:rPr>
          <w:rStyle w:val="StyleUnderline"/>
          <w:color w:val="000000" w:themeColor="text1"/>
        </w:rPr>
        <w:t xml:space="preserve">which </w:t>
      </w:r>
      <w:r w:rsidRPr="00556B68">
        <w:rPr>
          <w:rStyle w:val="StyleUnderline"/>
          <w:color w:val="000000" w:themeColor="text1"/>
          <w:highlight w:val="cyan"/>
        </w:rPr>
        <w:t>could be turned on their head</w:t>
      </w:r>
      <w:r w:rsidRPr="00512CBE">
        <w:rPr>
          <w:rStyle w:val="StyleUnderline"/>
          <w:color w:val="000000" w:themeColor="text1"/>
        </w:rPr>
        <w:t xml:space="preserve"> with more of the same</w:t>
      </w:r>
      <w:r w:rsidRPr="006F3653">
        <w:rPr>
          <w:rStyle w:val="StyleUnderline"/>
          <w:color w:val="000000" w:themeColor="text1"/>
        </w:rPr>
        <w:t>. Underlying such a downward spiral into</w:t>
      </w:r>
      <w:r w:rsidRPr="006F3653">
        <w:rPr>
          <w:color w:val="000000" w:themeColor="text1"/>
          <w:sz w:val="8"/>
        </w:rPr>
        <w:t xml:space="preserve"> sociology, political sci- ence, history, and </w:t>
      </w:r>
      <w:r w:rsidRPr="00556B68">
        <w:rPr>
          <w:rStyle w:val="StyleUnderline"/>
          <w:color w:val="000000" w:themeColor="text1"/>
          <w:highlight w:val="cyan"/>
        </w:rPr>
        <w:t>public policy debates would be</w:t>
      </w:r>
      <w:r w:rsidRPr="00512CBE">
        <w:rPr>
          <w:rStyle w:val="StyleUnderline"/>
          <w:color w:val="000000" w:themeColor="text1"/>
        </w:rPr>
        <w:t xml:space="preserve"> the very rubric </w:t>
      </w:r>
      <w:r w:rsidRPr="00556B68">
        <w:rPr>
          <w:rStyle w:val="StyleUnderline"/>
          <w:color w:val="000000" w:themeColor="text1"/>
          <w:highlight w:val="cyan"/>
        </w:rPr>
        <w:t>that I am calling into question: the grammar of suffering</w:t>
      </w:r>
      <w:r w:rsidRPr="00512CBE">
        <w:rPr>
          <w:rStyle w:val="StyleUnderline"/>
          <w:color w:val="000000" w:themeColor="text1"/>
        </w:rPr>
        <w:t xml:space="preserve"> known as exploitation and alienation, the assumptive logic </w:t>
      </w:r>
      <w:r w:rsidRPr="00556B68">
        <w:rPr>
          <w:rStyle w:val="StyleUnderline"/>
          <w:color w:val="000000" w:themeColor="text1"/>
          <w:highlight w:val="cyan"/>
        </w:rPr>
        <w:t>whereby subjective dispossession is arrived</w:t>
      </w:r>
      <w:r w:rsidRPr="006F3653">
        <w:rPr>
          <w:rStyle w:val="StyleUnderline"/>
          <w:color w:val="000000" w:themeColor="text1"/>
        </w:rPr>
        <w:t xml:space="preserve"> </w:t>
      </w:r>
      <w:r w:rsidRPr="00556B68">
        <w:rPr>
          <w:rStyle w:val="StyleUnderline"/>
          <w:color w:val="000000" w:themeColor="text1"/>
          <w:highlight w:val="cyan"/>
        </w:rPr>
        <w:t>at</w:t>
      </w:r>
      <w:r w:rsidRPr="006F3653">
        <w:rPr>
          <w:color w:val="000000" w:themeColor="text1"/>
          <w:sz w:val="8"/>
        </w:rPr>
        <w:t xml:space="preserve"> in the calculations between those who sell labor power and those who acquire it. The Black qua the worker. Orlando Patterson has already dispelled this faulty ontological grammar in Slavery and Social Death, where he demonstrates how and why work, or forced labor, is not a constituent element of slaver</w:t>
      </w:r>
      <w:r w:rsidR="00512CBE">
        <w:rPr>
          <w:color w:val="000000" w:themeColor="text1"/>
          <w:sz w:val="8"/>
        </w:rPr>
        <w:t xml:space="preserve">y. </w:t>
      </w:r>
      <w:r w:rsidRPr="00556B68">
        <w:rPr>
          <w:rStyle w:val="StyleUnderline"/>
          <w:color w:val="000000" w:themeColor="text1"/>
          <w:highlight w:val="cyan"/>
        </w:rPr>
        <w:t>Once</w:t>
      </w:r>
      <w:r w:rsidRPr="00556B68">
        <w:rPr>
          <w:rStyle w:val="StyleUnderline"/>
          <w:color w:val="000000" w:themeColor="text1"/>
        </w:rPr>
        <w:t xml:space="preserve"> the "solid" plank of </w:t>
      </w:r>
      <w:r w:rsidRPr="00556B68">
        <w:rPr>
          <w:rStyle w:val="StyleUnderline"/>
          <w:color w:val="000000" w:themeColor="text1"/>
          <w:highlight w:val="cyan"/>
        </w:rPr>
        <w:t>"work" is removed from slavery</w:t>
      </w:r>
      <w:r w:rsidRPr="00512CBE">
        <w:rPr>
          <w:rStyle w:val="StyleUnderline"/>
          <w:color w:val="000000" w:themeColor="text1"/>
        </w:rPr>
        <w:t xml:space="preserve">, then </w:t>
      </w:r>
      <w:r w:rsidRPr="00556B68">
        <w:rPr>
          <w:rStyle w:val="StyleUnderline"/>
          <w:color w:val="000000" w:themeColor="text1"/>
          <w:highlight w:val="cyan"/>
        </w:rPr>
        <w:t>the</w:t>
      </w:r>
      <w:r w:rsidRPr="00512CBE">
        <w:rPr>
          <w:rStyle w:val="StyleUnderline"/>
          <w:color w:val="000000" w:themeColor="text1"/>
        </w:rPr>
        <w:t xml:space="preserve"> </w:t>
      </w:r>
      <w:r w:rsidRPr="00556B68">
        <w:rPr>
          <w:rStyle w:val="StyleUnderline"/>
          <w:color w:val="000000" w:themeColor="text1"/>
        </w:rPr>
        <w:t xml:space="preserve">conceptually </w:t>
      </w:r>
      <w:r w:rsidRPr="00512CBE">
        <w:rPr>
          <w:rStyle w:val="StyleUnderline"/>
          <w:color w:val="000000" w:themeColor="text1"/>
        </w:rPr>
        <w:t xml:space="preserve">coherent </w:t>
      </w:r>
      <w:r w:rsidRPr="00556B68">
        <w:rPr>
          <w:rStyle w:val="StyleUnderline"/>
          <w:color w:val="000000" w:themeColor="text1"/>
          <w:highlight w:val="cyan"/>
        </w:rPr>
        <w:t xml:space="preserve">notion of "claims against the state"—the proposition that </w:t>
      </w:r>
      <w:r w:rsidRPr="00556B68">
        <w:rPr>
          <w:rStyle w:val="StyleUnderline"/>
          <w:color w:val="000000" w:themeColor="text1"/>
        </w:rPr>
        <w:t>the</w:t>
      </w:r>
      <w:r w:rsidRPr="006F3653">
        <w:rPr>
          <w:rStyle w:val="StyleUnderline"/>
          <w:color w:val="000000" w:themeColor="text1"/>
        </w:rPr>
        <w:t xml:space="preserve"> state and </w:t>
      </w:r>
      <w:r w:rsidRPr="00556B68">
        <w:rPr>
          <w:rStyle w:val="StyleUnderline"/>
          <w:color w:val="000000" w:themeColor="text1"/>
          <w:highlight w:val="cyan"/>
        </w:rPr>
        <w:t>civil society are elastic enough to</w:t>
      </w:r>
      <w:r w:rsidRPr="00512CBE">
        <w:rPr>
          <w:rStyle w:val="StyleUnderline"/>
          <w:color w:val="000000" w:themeColor="text1"/>
        </w:rPr>
        <w:t xml:space="preserve"> </w:t>
      </w:r>
      <w:r w:rsidRPr="00556B68">
        <w:rPr>
          <w:rStyle w:val="StyleUnderline"/>
          <w:color w:val="000000" w:themeColor="text1"/>
        </w:rPr>
        <w:t xml:space="preserve">even </w:t>
      </w:r>
      <w:r w:rsidRPr="00556B68">
        <w:rPr>
          <w:rStyle w:val="StyleUnderline"/>
          <w:color w:val="000000" w:themeColor="text1"/>
          <w:highlight w:val="cyan"/>
        </w:rPr>
        <w:t>contemplate the possibility of an emancipatory project</w:t>
      </w:r>
      <w:r w:rsidRPr="00512CBE">
        <w:rPr>
          <w:rStyle w:val="StyleUnderline"/>
          <w:color w:val="000000" w:themeColor="text1"/>
        </w:rPr>
        <w:t xml:space="preserve"> for the Black position—</w:t>
      </w:r>
      <w:r w:rsidRPr="00556B68">
        <w:rPr>
          <w:rStyle w:val="StyleUnderline"/>
          <w:color w:val="000000" w:themeColor="text1"/>
          <w:highlight w:val="cyan"/>
        </w:rPr>
        <w:t>disintegrates</w:t>
      </w:r>
      <w:r w:rsidRPr="006F3653">
        <w:rPr>
          <w:rStyle w:val="StyleUnderline"/>
          <w:color w:val="000000" w:themeColor="text1"/>
        </w:rPr>
        <w:t xml:space="preserve"> into thin air.</w:t>
      </w:r>
      <w:r w:rsidRPr="006F3653">
        <w:rPr>
          <w:color w:val="000000" w:themeColor="text1"/>
          <w:sz w:val="8"/>
        </w:rPr>
        <w:t xml:space="preserve"> The imaginary of the state and civil society is parasitic on the Middle Passage. Put an- other way, No slave, no world. And, in addition, as Patterson argues, no slave is in the world. If, as an ontological position, that is, as a grammar of suffering, the Slave is not a laborer but an anti-Human, a position against which Hu- manity establishes, maintains, and renews its coherence, its corporeal in- tegrity; if the Slave is, to borrow from Patterson, generally dishonored, perpetually open to gratuitous violence, and void of kinship structure, that is, having no relations that need be recognized, a being outside of re- lationality, then </w:t>
      </w:r>
      <w:r w:rsidRPr="00556B68">
        <w:rPr>
          <w:rStyle w:val="StyleUnderline"/>
          <w:color w:val="000000" w:themeColor="text1"/>
          <w:highlight w:val="cyan"/>
        </w:rPr>
        <w:t>our analysis cannot be approached through</w:t>
      </w:r>
      <w:r w:rsidRPr="00512CBE">
        <w:rPr>
          <w:rStyle w:val="StyleUnderline"/>
          <w:color w:val="000000" w:themeColor="text1"/>
        </w:rPr>
        <w:t xml:space="preserve"> the rubric of </w:t>
      </w:r>
      <w:r w:rsidRPr="00556B68">
        <w:rPr>
          <w:rStyle w:val="StyleUnderline"/>
          <w:color w:val="000000" w:themeColor="text1"/>
          <w:highlight w:val="cyan"/>
        </w:rPr>
        <w:t>gains</w:t>
      </w:r>
      <w:r w:rsidRPr="00556B68">
        <w:rPr>
          <w:rStyle w:val="StyleUnderline"/>
          <w:color w:val="000000" w:themeColor="text1"/>
        </w:rPr>
        <w:t xml:space="preserve"> or reversals </w:t>
      </w:r>
      <w:r w:rsidRPr="00556B68">
        <w:rPr>
          <w:rStyle w:val="StyleUnderline"/>
          <w:color w:val="000000" w:themeColor="text1"/>
          <w:highlight w:val="cyan"/>
        </w:rPr>
        <w:t>in struggles</w:t>
      </w:r>
      <w:r w:rsidRPr="006F3653">
        <w:rPr>
          <w:rStyle w:val="StyleUnderline"/>
          <w:color w:val="000000" w:themeColor="text1"/>
        </w:rPr>
        <w:t xml:space="preserve"> with the state and civil society, </w:t>
      </w:r>
      <w:r w:rsidRPr="00512CBE">
        <w:rPr>
          <w:rStyle w:val="StyleUnderline"/>
          <w:color w:val="000000" w:themeColor="text1"/>
        </w:rPr>
        <w:t>not</w:t>
      </w:r>
      <w:r w:rsidRPr="006F3653">
        <w:rPr>
          <w:rStyle w:val="StyleUnderline"/>
          <w:color w:val="000000" w:themeColor="text1"/>
        </w:rPr>
        <w:t xml:space="preserve"> unless and </w:t>
      </w:r>
      <w:r w:rsidRPr="00556B68">
        <w:rPr>
          <w:rStyle w:val="StyleUnderline"/>
          <w:color w:val="000000" w:themeColor="text1"/>
          <w:highlight w:val="cyan"/>
        </w:rPr>
        <w:t>until the interlocutor first explains how the Slave is of the world</w:t>
      </w:r>
      <w:r w:rsidRPr="006F3653">
        <w:rPr>
          <w:rStyle w:val="StyleUnderline"/>
          <w:color w:val="000000" w:themeColor="text1"/>
        </w:rPr>
        <w:t xml:space="preserve">. </w:t>
      </w:r>
      <w:r w:rsidRPr="00556B68">
        <w:rPr>
          <w:rStyle w:val="StyleUnderline"/>
          <w:color w:val="000000" w:themeColor="text1"/>
          <w:highlight w:val="cyan"/>
        </w:rPr>
        <w:t>The onus is</w:t>
      </w:r>
      <w:r w:rsidRPr="00512CBE">
        <w:rPr>
          <w:rStyle w:val="StyleUnderline"/>
          <w:color w:val="000000" w:themeColor="text1"/>
        </w:rPr>
        <w:t xml:space="preserve"> not on one who posits the Master/Slave dichotomy but </w:t>
      </w:r>
      <w:r w:rsidRPr="00556B68">
        <w:rPr>
          <w:rStyle w:val="StyleUnderline"/>
          <w:color w:val="000000" w:themeColor="text1"/>
          <w:highlight w:val="cyan"/>
        </w:rPr>
        <w:t>on the one who argues</w:t>
      </w:r>
      <w:r w:rsidRPr="00512CBE">
        <w:rPr>
          <w:rStyle w:val="StyleUnderline"/>
          <w:color w:val="000000" w:themeColor="text1"/>
        </w:rPr>
        <w:t xml:space="preserve"> there is </w:t>
      </w:r>
      <w:r w:rsidRPr="00556B68">
        <w:rPr>
          <w:rStyle w:val="StyleUnderline"/>
          <w:color w:val="000000" w:themeColor="text1"/>
          <w:highlight w:val="cyan"/>
        </w:rPr>
        <w:t>a distinction between Slaveness and Blackness</w:t>
      </w:r>
      <w:r w:rsidRPr="006F3653">
        <w:rPr>
          <w:color w:val="000000" w:themeColor="text1"/>
          <w:sz w:val="8"/>
        </w:rPr>
        <w:t>. How, when, and where did such a split occur? The woman at the gates of Columbia Univer</w:t>
      </w:r>
    </w:p>
    <w:p w14:paraId="580D319C" w14:textId="77777777" w:rsidR="00C969C5" w:rsidRDefault="00C969C5" w:rsidP="00C969C5">
      <w:pPr>
        <w:spacing w:line="240" w:lineRule="auto"/>
        <w:rPr>
          <w:color w:val="000000" w:themeColor="text1"/>
          <w:sz w:val="8"/>
        </w:rPr>
      </w:pPr>
    </w:p>
    <w:p w14:paraId="0D351587" w14:textId="77777777" w:rsidR="00C969C5" w:rsidRDefault="00C969C5" w:rsidP="00C969C5">
      <w:pPr>
        <w:pStyle w:val="Heading2"/>
        <w:spacing w:line="240" w:lineRule="auto"/>
        <w:rPr>
          <w:color w:val="000000" w:themeColor="text1"/>
        </w:rPr>
      </w:pPr>
      <w:r>
        <w:rPr>
          <w:color w:val="000000" w:themeColor="text1"/>
        </w:rPr>
        <w:t>Puar</w:t>
      </w:r>
    </w:p>
    <w:p w14:paraId="48878614" w14:textId="77777777" w:rsidR="00C969C5" w:rsidRDefault="00C969C5" w:rsidP="00C969C5">
      <w:pPr>
        <w:pStyle w:val="Heading4"/>
      </w:pPr>
      <w:r>
        <w:t>Puar’s analysis fails to contest the underlying structures which perpetuate death and control, and the proposed methods of resistance do not allow for full nihilism or political apostasy. This turns the aff and prevents any solvency.</w:t>
      </w:r>
    </w:p>
    <w:p w14:paraId="122F8349" w14:textId="77777777" w:rsidR="00C969C5" w:rsidRPr="00F139F3" w:rsidRDefault="00C969C5" w:rsidP="00C969C5">
      <w:pPr>
        <w:rPr>
          <w:rStyle w:val="StyleUnderline"/>
          <w:sz w:val="16"/>
        </w:rPr>
      </w:pPr>
      <w:r w:rsidRPr="00F139F3">
        <w:rPr>
          <w:rStyle w:val="Style13ptBold"/>
          <w:u w:val="single"/>
        </w:rPr>
        <w:t>Wilderson and Douglas 13</w:t>
      </w:r>
      <w:r w:rsidRPr="00F139F3">
        <w:rPr>
          <w:rStyle w:val="FootnoteReference"/>
          <w:b/>
          <w:sz w:val="26"/>
          <w:u w:val="single"/>
        </w:rPr>
        <w:footnoteReference w:id="32"/>
      </w:r>
    </w:p>
    <w:p w14:paraId="43CC4F13" w14:textId="77777777" w:rsidR="00C969C5" w:rsidRPr="00AB26B8" w:rsidRDefault="00C969C5" w:rsidP="00C969C5">
      <w:pPr>
        <w:spacing w:line="240" w:lineRule="auto"/>
        <w:rPr>
          <w:rStyle w:val="StyleUnderline"/>
          <w:b/>
        </w:rPr>
      </w:pPr>
      <w:r w:rsidRPr="00F139F3">
        <w:rPr>
          <w:sz w:val="8"/>
        </w:rPr>
        <w:t xml:space="preserve">Jasbir </w:t>
      </w:r>
      <w:r w:rsidRPr="00F139F3">
        <w:rPr>
          <w:rStyle w:val="StyleUnderline"/>
          <w:highlight w:val="cyan"/>
        </w:rPr>
        <w:t>Puar</w:t>
      </w:r>
      <w:r w:rsidRPr="00A00716">
        <w:rPr>
          <w:rStyle w:val="StyleUnderline"/>
        </w:rPr>
        <w:t xml:space="preserve"> frames Terrorist Assemblages by taking further the underwriting assumptive logics of critical theory and cultural criticisms</w:t>
      </w:r>
      <w:r w:rsidRPr="00F139F3">
        <w:rPr>
          <w:sz w:val="8"/>
        </w:rPr>
        <w:t xml:space="preserve">, the fields the text both draws on and contributes to. </w:t>
      </w:r>
      <w:r w:rsidRPr="00A00716">
        <w:rPr>
          <w:rStyle w:val="StyleUnderline"/>
        </w:rPr>
        <w:t>The text</w:t>
      </w:r>
      <w:r w:rsidRPr="00A00716">
        <w:rPr>
          <w:sz w:val="16"/>
          <w:u w:val="single"/>
        </w:rPr>
        <w:t xml:space="preserve"> </w:t>
      </w:r>
      <w:r w:rsidRPr="00F139F3">
        <w:rPr>
          <w:rStyle w:val="StyleUnderline"/>
          <w:highlight w:val="cyan"/>
        </w:rPr>
        <w:t>foregrounds</w:t>
      </w:r>
      <w:r w:rsidRPr="00A00716">
        <w:rPr>
          <w:b/>
          <w:sz w:val="16"/>
        </w:rPr>
        <w:t xml:space="preserve"> </w:t>
      </w:r>
      <w:r w:rsidRPr="00F139F3">
        <w:rPr>
          <w:sz w:val="8"/>
        </w:rPr>
        <w:t xml:space="preserve">theories of subject </w:t>
      </w:r>
      <w:r w:rsidRPr="00F139F3">
        <w:rPr>
          <w:rStyle w:val="StyleUnderline"/>
          <w:highlight w:val="cyan"/>
        </w:rPr>
        <w:t>resistance</w:t>
      </w:r>
      <w:r w:rsidRPr="00F139F3">
        <w:rPr>
          <w:sz w:val="8"/>
        </w:rPr>
        <w:t xml:space="preserve"> in relation to violence </w:t>
      </w:r>
      <w:r w:rsidRPr="00F139F3">
        <w:rPr>
          <w:rStyle w:val="StyleUnderline"/>
          <w:highlight w:val="cyan"/>
        </w:rPr>
        <w:t>by atomizing</w:t>
      </w:r>
      <w:r w:rsidRPr="00771ADF">
        <w:rPr>
          <w:rStyle w:val="StyleUnderline"/>
        </w:rPr>
        <w:t xml:space="preserve"> the logic of </w:t>
      </w:r>
      <w:r w:rsidRPr="00F139F3">
        <w:rPr>
          <w:rStyle w:val="StyleUnderline"/>
          <w:highlight w:val="cyan"/>
        </w:rPr>
        <w:t>analysis down to</w:t>
      </w:r>
      <w:r w:rsidRPr="00771ADF">
        <w:rPr>
          <w:rStyle w:val="StyleUnderline"/>
        </w:rPr>
        <w:t xml:space="preserve"> the level of </w:t>
      </w:r>
      <w:r w:rsidRPr="00F139F3">
        <w:rPr>
          <w:rStyle w:val="StyleUnderline"/>
          <w:highlight w:val="cyan"/>
        </w:rPr>
        <w:t xml:space="preserve">genre </w:t>
      </w:r>
      <w:r w:rsidRPr="00771ADF">
        <w:rPr>
          <w:rStyle w:val="StyleUnderline"/>
          <w:highlight w:val="cyan"/>
        </w:rPr>
        <w:t>distinctions</w:t>
      </w:r>
      <w:r w:rsidRPr="00771ADF">
        <w:rPr>
          <w:sz w:val="8"/>
        </w:rPr>
        <w:t>.</w:t>
      </w:r>
      <w:r w:rsidRPr="00F139F3">
        <w:rPr>
          <w:sz w:val="8"/>
        </w:rPr>
        <w:t xml:space="preserve"> This framework posits a critical interrogation of how subject categories are incorporated by the state. </w:t>
      </w:r>
      <w:r w:rsidRPr="00F139F3">
        <w:rPr>
          <w:rStyle w:val="StyleUnderline"/>
          <w:highlight w:val="cyan"/>
        </w:rPr>
        <w:t xml:space="preserve">The terrorist assemblage </w:t>
      </w:r>
      <w:r w:rsidRPr="00A00716">
        <w:rPr>
          <w:rStyle w:val="StyleUnderline"/>
        </w:rPr>
        <w:t xml:space="preserve">is a theoretic that </w:t>
      </w:r>
      <w:r w:rsidRPr="00F139F3">
        <w:rPr>
          <w:rStyle w:val="StyleUnderline"/>
          <w:highlight w:val="cyan"/>
        </w:rPr>
        <w:t>resists</w:t>
      </w:r>
      <w:r w:rsidRPr="00A00716">
        <w:rPr>
          <w:rStyle w:val="StyleUnderline"/>
        </w:rPr>
        <w:t xml:space="preserve"> subsumption into </w:t>
      </w:r>
      <w:r w:rsidRPr="00771ADF">
        <w:rPr>
          <w:rStyle w:val="StyleUnderline"/>
        </w:rPr>
        <w:t xml:space="preserve">the war machine of </w:t>
      </w:r>
      <w:r w:rsidRPr="00512CBE">
        <w:rPr>
          <w:rStyle w:val="StyleUnderline"/>
        </w:rPr>
        <w:t>the homonationalist nation-state</w:t>
      </w:r>
      <w:r w:rsidRPr="00F139F3">
        <w:rPr>
          <w:sz w:val="8"/>
        </w:rPr>
        <w:t xml:space="preserve"> formation, </w:t>
      </w:r>
      <w:r w:rsidRPr="00F139F3">
        <w:rPr>
          <w:rStyle w:val="StyleUnderline"/>
          <w:highlight w:val="cyan"/>
        </w:rPr>
        <w:t>by</w:t>
      </w:r>
      <w:r w:rsidRPr="00F139F3">
        <w:rPr>
          <w:sz w:val="8"/>
        </w:rPr>
        <w:t xml:space="preserve"> contesting, refusing, </w:t>
      </w:r>
      <w:r w:rsidRPr="00A00716">
        <w:rPr>
          <w:rStyle w:val="StyleUnderline"/>
        </w:rPr>
        <w:t>morphing</w:t>
      </w:r>
      <w:r w:rsidRPr="00A00716">
        <w:rPr>
          <w:sz w:val="8"/>
        </w:rPr>
        <w:t xml:space="preserve">, </w:t>
      </w:r>
      <w:r w:rsidRPr="00A00716">
        <w:rPr>
          <w:rStyle w:val="StyleUnderline"/>
        </w:rPr>
        <w:t xml:space="preserve">and </w:t>
      </w:r>
      <w:r w:rsidRPr="00F139F3">
        <w:rPr>
          <w:rStyle w:val="StyleUnderline"/>
          <w:highlight w:val="cyan"/>
        </w:rPr>
        <w:t>acting against classifications</w:t>
      </w:r>
      <w:r w:rsidRPr="00F139F3">
        <w:rPr>
          <w:sz w:val="8"/>
        </w:rPr>
        <w:t xml:space="preserve"> in a manner that suggests an incomprehensibility rather than legibility. This increases the possibility to apprehend the ontological and affective possibilities that resonate in queer futurity. </w:t>
      </w:r>
      <w:r w:rsidRPr="00F139F3">
        <w:rPr>
          <w:rStyle w:val="StyleUnderline"/>
          <w:highlight w:val="cyan"/>
        </w:rPr>
        <w:t>By situating two genres</w:t>
      </w:r>
      <w:r w:rsidRPr="00771ADF">
        <w:rPr>
          <w:rStyle w:val="StyleUnderline"/>
        </w:rPr>
        <w:t xml:space="preserve"> of subjectivity</w:t>
      </w:r>
      <w:r w:rsidRPr="00512CBE">
        <w:rPr>
          <w:rStyle w:val="StyleUnderline"/>
        </w:rPr>
        <w:t>,</w:t>
      </w:r>
      <w:r w:rsidRPr="00771ADF">
        <w:rPr>
          <w:rStyle w:val="StyleUnderline"/>
        </w:rPr>
        <w:t xml:space="preserve"> </w:t>
      </w:r>
      <w:r w:rsidRPr="00512CBE">
        <w:rPr>
          <w:rStyle w:val="StyleUnderline"/>
        </w:rPr>
        <w:t xml:space="preserve">race and sexuality, </w:t>
      </w:r>
      <w:r w:rsidRPr="00F139F3">
        <w:rPr>
          <w:rStyle w:val="StyleUnderline"/>
          <w:highlight w:val="cyan"/>
        </w:rPr>
        <w:t xml:space="preserve">in tension </w:t>
      </w:r>
      <w:r w:rsidRPr="00771ADF">
        <w:rPr>
          <w:rStyle w:val="StyleUnderline"/>
        </w:rPr>
        <w:t xml:space="preserve">with one another, </w:t>
      </w:r>
      <w:r w:rsidRPr="00F139F3">
        <w:rPr>
          <w:rStyle w:val="StyleUnderline"/>
          <w:highlight w:val="cyan"/>
        </w:rPr>
        <w:t>Terrorist Assemblages</w:t>
      </w:r>
      <w:r w:rsidRPr="00771ADF">
        <w:rPr>
          <w:sz w:val="8"/>
        </w:rPr>
        <w:t xml:space="preserve"> </w:t>
      </w:r>
      <w:r w:rsidRPr="00A00716">
        <w:rPr>
          <w:rStyle w:val="StyleUnderline"/>
        </w:rPr>
        <w:t>maneuvers to mark an investment in</w:t>
      </w:r>
      <w:r w:rsidRPr="00A00716">
        <w:rPr>
          <w:sz w:val="8"/>
        </w:rPr>
        <w:t xml:space="preserve"> </w:t>
      </w:r>
      <w:r w:rsidRPr="00F139F3">
        <w:rPr>
          <w:rStyle w:val="StyleUnderline"/>
          <w:highlight w:val="cyan"/>
        </w:rPr>
        <w:t>uphold</w:t>
      </w:r>
      <w:r w:rsidRPr="00A00716">
        <w:rPr>
          <w:rStyle w:val="StyleUnderline"/>
        </w:rPr>
        <w:t>ing</w:t>
      </w:r>
      <w:r w:rsidRPr="00F139F3">
        <w:rPr>
          <w:sz w:val="8"/>
          <w:highlight w:val="cyan"/>
        </w:rPr>
        <w:t xml:space="preserve"> </w:t>
      </w:r>
      <w:r w:rsidRPr="00F139F3">
        <w:rPr>
          <w:rStyle w:val="StyleUnderline"/>
          <w:highlight w:val="cyan"/>
        </w:rPr>
        <w:t xml:space="preserve">the </w:t>
      </w:r>
      <w:r w:rsidRPr="00D937EB">
        <w:rPr>
          <w:rStyle w:val="StyleUnderline"/>
        </w:rPr>
        <w:t xml:space="preserve">underlying </w:t>
      </w:r>
      <w:r w:rsidRPr="00F139F3">
        <w:rPr>
          <w:rStyle w:val="StyleUnderline"/>
          <w:highlight w:val="cyan"/>
        </w:rPr>
        <w:t>structures upon which these terms are constituted</w:t>
      </w:r>
      <w:r w:rsidRPr="00F139F3">
        <w:rPr>
          <w:sz w:val="8"/>
          <w:highlight w:val="cyan"/>
        </w:rPr>
        <w:t xml:space="preserve">. </w:t>
      </w:r>
      <w:r w:rsidRPr="00F139F3">
        <w:rPr>
          <w:rStyle w:val="StyleUnderline"/>
          <w:highlight w:val="cyan"/>
        </w:rPr>
        <w:t xml:space="preserve">Puar argues, It is </w:t>
      </w:r>
      <w:r w:rsidRPr="00D937EB">
        <w:rPr>
          <w:rStyle w:val="StyleUnderline"/>
        </w:rPr>
        <w:t xml:space="preserve">precisely </w:t>
      </w:r>
      <w:r w:rsidRPr="00F139F3">
        <w:rPr>
          <w:rStyle w:val="StyleUnderline"/>
          <w:highlight w:val="cyan"/>
        </w:rPr>
        <w:t xml:space="preserve">within the interstices of life and death that we find the differences between queer subjects </w:t>
      </w:r>
      <w:r w:rsidRPr="00771ADF">
        <w:rPr>
          <w:rStyle w:val="StyleUnderline"/>
        </w:rPr>
        <w:t xml:space="preserve">who are </w:t>
      </w:r>
      <w:r w:rsidRPr="00F139F3">
        <w:rPr>
          <w:rStyle w:val="StyleUnderline"/>
          <w:highlight w:val="cyan"/>
        </w:rPr>
        <w:t>being folded</w:t>
      </w:r>
      <w:r w:rsidRPr="00771ADF">
        <w:rPr>
          <w:rStyle w:val="StyleUnderline"/>
        </w:rPr>
        <w:t xml:space="preserve"> (back) into life </w:t>
      </w:r>
      <w:r w:rsidRPr="00F139F3">
        <w:rPr>
          <w:rStyle w:val="StyleUnderline"/>
          <w:highlight w:val="cyan"/>
        </w:rPr>
        <w:t>and the racialized queerness that emerges through</w:t>
      </w:r>
      <w:r w:rsidRPr="00512CBE">
        <w:rPr>
          <w:rStyle w:val="StyleUnderline"/>
        </w:rPr>
        <w:t xml:space="preserve"> the </w:t>
      </w:r>
      <w:r w:rsidRPr="00F139F3">
        <w:rPr>
          <w:rStyle w:val="StyleUnderline"/>
          <w:highlight w:val="cyan"/>
        </w:rPr>
        <w:t>naming</w:t>
      </w:r>
      <w:r w:rsidRPr="00512CBE">
        <w:rPr>
          <w:rStyle w:val="StyleUnderline"/>
        </w:rPr>
        <w:t xml:space="preserve"> of </w:t>
      </w:r>
      <w:r w:rsidRPr="00F139F3">
        <w:rPr>
          <w:rStyle w:val="StyleUnderline"/>
          <w:highlight w:val="cyan"/>
        </w:rPr>
        <w:t>populations</w:t>
      </w:r>
      <w:r w:rsidRPr="00512CBE">
        <w:rPr>
          <w:rStyle w:val="StyleUnderline"/>
        </w:rPr>
        <w:t xml:space="preserve">, </w:t>
      </w:r>
      <w:r w:rsidRPr="001F743C">
        <w:rPr>
          <w:rStyle w:val="StyleUnderline"/>
        </w:rPr>
        <w:t xml:space="preserve">thus </w:t>
      </w:r>
      <w:r w:rsidRPr="00F139F3">
        <w:rPr>
          <w:rStyle w:val="StyleUnderline"/>
          <w:highlight w:val="cyan"/>
        </w:rPr>
        <w:t>fueling the oscillation between</w:t>
      </w:r>
      <w:r w:rsidRPr="00512CBE">
        <w:rPr>
          <w:rStyle w:val="StyleUnderline"/>
        </w:rPr>
        <w:t xml:space="preserve"> the </w:t>
      </w:r>
      <w:r w:rsidRPr="00F139F3">
        <w:rPr>
          <w:rStyle w:val="StyleUnderline"/>
          <w:highlight w:val="cyan"/>
        </w:rPr>
        <w:t>disciplining</w:t>
      </w:r>
      <w:r w:rsidRPr="00512CBE">
        <w:rPr>
          <w:rStyle w:val="StyleUnderline"/>
        </w:rPr>
        <w:t xml:space="preserve"> of subjects </w:t>
      </w:r>
      <w:r w:rsidRPr="00F139F3">
        <w:rPr>
          <w:rStyle w:val="StyleUnderline"/>
          <w:highlight w:val="cyan"/>
        </w:rPr>
        <w:t>and</w:t>
      </w:r>
      <w:r w:rsidRPr="00512CBE">
        <w:rPr>
          <w:rStyle w:val="StyleUnderline"/>
        </w:rPr>
        <w:t xml:space="preserve"> the </w:t>
      </w:r>
      <w:r w:rsidRPr="00F139F3">
        <w:rPr>
          <w:rStyle w:val="StyleUnderline"/>
          <w:highlight w:val="cyan"/>
        </w:rPr>
        <w:t>control of populations</w:t>
      </w:r>
      <w:r w:rsidRPr="00F139F3">
        <w:rPr>
          <w:sz w:val="8"/>
        </w:rPr>
        <w:t xml:space="preserve">. . . . We can complicate, for instance, the centrality of biopolitical reproductive biologism by expanding the terrain of who reproduces and what is reproduced . . . rather than being predominately understood as implicitly or explicitly targeted for death. While </w:t>
      </w:r>
      <w:r w:rsidRPr="00F139F3">
        <w:rPr>
          <w:rStyle w:val="StyleUnderline"/>
          <w:highlight w:val="cyan"/>
        </w:rPr>
        <w:t>this</w:t>
      </w:r>
      <w:r w:rsidRPr="00512CBE">
        <w:rPr>
          <w:rStyle w:val="StyleUnderline"/>
        </w:rPr>
        <w:t xml:space="preserve"> </w:t>
      </w:r>
      <w:r w:rsidRPr="00D937EB">
        <w:rPr>
          <w:rStyle w:val="StyleUnderline"/>
        </w:rPr>
        <w:t>argument</w:t>
      </w:r>
      <w:r w:rsidRPr="00F139F3">
        <w:rPr>
          <w:sz w:val="8"/>
        </w:rPr>
        <w:t xml:space="preserve"> unhinges many protocols for thinking subjectivity in the humanities, it </w:t>
      </w:r>
      <w:r w:rsidRPr="00F139F3">
        <w:rPr>
          <w:rStyle w:val="StyleUnderline"/>
          <w:highlight w:val="cyan"/>
        </w:rPr>
        <w:t>does not contest the grounds upon which genres</w:t>
      </w:r>
      <w:r w:rsidRPr="001F743C">
        <w:rPr>
          <w:rStyle w:val="StyleUnderline"/>
        </w:rPr>
        <w:t xml:space="preserve">, as subcategories of the subject, </w:t>
      </w:r>
      <w:r w:rsidRPr="00F139F3">
        <w:rPr>
          <w:rStyle w:val="StyleUnderline"/>
          <w:highlight w:val="cyan"/>
        </w:rPr>
        <w:t>are produced</w:t>
      </w:r>
      <w:r w:rsidRPr="001F743C">
        <w:rPr>
          <w:rStyle w:val="StyleUnderline"/>
        </w:rPr>
        <w:t xml:space="preserve"> and enacted</w:t>
      </w:r>
      <w:r w:rsidRPr="00F139F3">
        <w:rPr>
          <w:sz w:val="8"/>
        </w:rPr>
        <w:t xml:space="preserve">. That is to say, </w:t>
      </w:r>
      <w:r w:rsidRPr="00512CBE">
        <w:rPr>
          <w:rStyle w:val="StyleUnderline"/>
        </w:rPr>
        <w:t xml:space="preserve">the gesture </w:t>
      </w:r>
      <w:r w:rsidRPr="00F139F3">
        <w:rPr>
          <w:rStyle w:val="StyleUnderline"/>
          <w:highlight w:val="cyan"/>
        </w:rPr>
        <w:t>to think outside of</w:t>
      </w:r>
      <w:r w:rsidRPr="00512CBE">
        <w:rPr>
          <w:rStyle w:val="StyleUnderline"/>
        </w:rPr>
        <w:t xml:space="preserve"> the </w:t>
      </w:r>
      <w:r w:rsidRPr="00F139F3">
        <w:rPr>
          <w:rStyle w:val="StyleUnderline"/>
          <w:highlight w:val="cyan"/>
        </w:rPr>
        <w:t>constrictors</w:t>
      </w:r>
      <w:r w:rsidRPr="00F139F3">
        <w:rPr>
          <w:b/>
          <w:sz w:val="8"/>
        </w:rPr>
        <w:t xml:space="preserve"> </w:t>
      </w:r>
      <w:r w:rsidRPr="00F139F3">
        <w:rPr>
          <w:sz w:val="8"/>
        </w:rPr>
        <w:t xml:space="preserve">and binds of race and sexuality as distinctive orientations by assessing the mergers, overlaps, </w:t>
      </w:r>
      <w:r w:rsidRPr="001F743C">
        <w:rPr>
          <w:rStyle w:val="StyleUnderline"/>
        </w:rPr>
        <w:t>and divergences</w:t>
      </w:r>
      <w:r w:rsidRPr="00F139F3">
        <w:rPr>
          <w:sz w:val="8"/>
        </w:rPr>
        <w:t xml:space="preserve"> of their competing and coalescing concerns, </w:t>
      </w:r>
      <w:r w:rsidRPr="00F139F3">
        <w:rPr>
          <w:rStyle w:val="StyleUnderline"/>
          <w:highlight w:val="cyan"/>
        </w:rPr>
        <w:t>does not interrogate the parameters that suture race and sexualit</w:t>
      </w:r>
      <w:r w:rsidRPr="00512CBE">
        <w:rPr>
          <w:rStyle w:val="StyleUnderline"/>
          <w:highlight w:val="cyan"/>
        </w:rPr>
        <w:t>y</w:t>
      </w:r>
      <w:r w:rsidRPr="00512CBE">
        <w:rPr>
          <w:rStyle w:val="StyleUnderline"/>
        </w:rPr>
        <w:t xml:space="preserve"> as categories, </w:t>
      </w:r>
      <w:r w:rsidRPr="00F139F3">
        <w:rPr>
          <w:rStyle w:val="StyleUnderline"/>
          <w:highlight w:val="cyan"/>
        </w:rPr>
        <w:t>and life and death as legible modes of existing</w:t>
      </w:r>
      <w:r w:rsidRPr="001F743C">
        <w:rPr>
          <w:rStyle w:val="StyleUnderline"/>
        </w:rPr>
        <w:t xml:space="preserve"> and suffering within those categories</w:t>
      </w:r>
      <w:r w:rsidRPr="008C44D8">
        <w:rPr>
          <w:rStyle w:val="StyleUnderline"/>
        </w:rPr>
        <w:t>.</w:t>
      </w:r>
      <w:r w:rsidRPr="00F139F3">
        <w:rPr>
          <w:sz w:val="8"/>
        </w:rPr>
        <w:t xml:space="preserve"> Instead it demands a more suitable relationship to genre and </w:t>
      </w:r>
      <w:r w:rsidRPr="001F743C">
        <w:rPr>
          <w:rStyle w:val="StyleUnderline"/>
        </w:rPr>
        <w:t>while the forms of relationality may at times be unnamable for Puar,</w:t>
      </w:r>
      <w:r w:rsidRPr="001F743C">
        <w:rPr>
          <w:sz w:val="8"/>
        </w:rPr>
        <w:t xml:space="preserve"> </w:t>
      </w:r>
      <w:r w:rsidRPr="001F743C">
        <w:rPr>
          <w:b/>
          <w:highlight w:val="cyan"/>
          <w:u w:val="single"/>
        </w:rPr>
        <w:t>t</w:t>
      </w:r>
      <w:r w:rsidRPr="001F743C">
        <w:rPr>
          <w:rStyle w:val="StyleUnderline"/>
          <w:highlight w:val="cyan"/>
        </w:rPr>
        <w:t>his</w:t>
      </w:r>
      <w:r w:rsidRPr="00512CBE">
        <w:rPr>
          <w:rStyle w:val="StyleUnderline"/>
        </w:rPr>
        <w:t xml:space="preserve"> assessment </w:t>
      </w:r>
      <w:r w:rsidRPr="001F743C">
        <w:rPr>
          <w:rStyle w:val="StyleUnderline"/>
        </w:rPr>
        <w:t xml:space="preserve">still </w:t>
      </w:r>
      <w:r w:rsidRPr="00F139F3">
        <w:rPr>
          <w:rStyle w:val="StyleUnderline"/>
          <w:highlight w:val="cyan"/>
        </w:rPr>
        <w:t>maintains that existing</w:t>
      </w:r>
      <w:r w:rsidRPr="00512CBE">
        <w:rPr>
          <w:rStyle w:val="StyleUnderline"/>
        </w:rPr>
        <w:t xml:space="preserve"> in the world </w:t>
      </w:r>
      <w:r w:rsidRPr="00F139F3">
        <w:rPr>
          <w:rStyle w:val="StyleUnderline"/>
          <w:highlight w:val="cyan"/>
        </w:rPr>
        <w:t>is</w:t>
      </w:r>
      <w:r w:rsidRPr="00512CBE">
        <w:rPr>
          <w:rStyle w:val="StyleUnderline"/>
        </w:rPr>
        <w:t xml:space="preserve"> in fact </w:t>
      </w:r>
      <w:r w:rsidRPr="00F139F3">
        <w:rPr>
          <w:rStyle w:val="StyleUnderline"/>
          <w:highlight w:val="cyan"/>
        </w:rPr>
        <w:t>a possibility</w:t>
      </w:r>
      <w:r w:rsidRPr="00512CBE">
        <w:rPr>
          <w:rStyle w:val="StyleUnderline"/>
        </w:rPr>
        <w:t xml:space="preserve">. Also what is apparent in the </w:t>
      </w:r>
      <w:r w:rsidRPr="001F743C">
        <w:rPr>
          <w:rStyle w:val="StyleUnderline"/>
        </w:rPr>
        <w:t xml:space="preserve">formation of the </w:t>
      </w:r>
      <w:r w:rsidRPr="00512CBE">
        <w:rPr>
          <w:rStyle w:val="StyleUnderline"/>
        </w:rPr>
        <w:t>terrorist assemblage</w:t>
      </w:r>
      <w:r w:rsidRPr="00F139F3">
        <w:rPr>
          <w:sz w:val="8"/>
        </w:rPr>
        <w:t xml:space="preserve"> as an inhabitance of resistance</w:t>
      </w:r>
      <w:r w:rsidRPr="00F139F3">
        <w:rPr>
          <w:b/>
          <w:sz w:val="8"/>
        </w:rPr>
        <w:t xml:space="preserve"> </w:t>
      </w:r>
      <w:r w:rsidRPr="00512CBE">
        <w:rPr>
          <w:rStyle w:val="StyleUnderline"/>
        </w:rPr>
        <w:t xml:space="preserve">is </w:t>
      </w:r>
      <w:r w:rsidRPr="00F139F3">
        <w:rPr>
          <w:rStyle w:val="StyleUnderline"/>
          <w:highlight w:val="cyan"/>
        </w:rPr>
        <w:t>the assumption of the state as the predominating</w:t>
      </w:r>
      <w:r w:rsidRPr="00512CBE">
        <w:rPr>
          <w:rStyle w:val="StyleUnderline"/>
        </w:rPr>
        <w:t xml:space="preserve"> force of </w:t>
      </w:r>
      <w:r w:rsidRPr="00F139F3">
        <w:rPr>
          <w:rStyle w:val="StyleUnderline"/>
          <w:highlight w:val="cyan"/>
        </w:rPr>
        <w:t>violence and</w:t>
      </w:r>
      <w:r w:rsidRPr="00512CBE">
        <w:rPr>
          <w:rStyle w:val="StyleUnderline"/>
        </w:rPr>
        <w:t xml:space="preserve"> it furthermore asserts that </w:t>
      </w:r>
      <w:r w:rsidRPr="00F139F3">
        <w:rPr>
          <w:rStyle w:val="StyleUnderline"/>
          <w:highlight w:val="cyan"/>
        </w:rPr>
        <w:t>all violence has the</w:t>
      </w:r>
      <w:r w:rsidRPr="00F139F3">
        <w:rPr>
          <w:sz w:val="8"/>
          <w:highlight w:val="cyan"/>
        </w:rPr>
        <w:t xml:space="preserve"> </w:t>
      </w:r>
      <w:r w:rsidRPr="00F139F3">
        <w:rPr>
          <w:rStyle w:val="StyleUnderline"/>
          <w:highlight w:val="cyan"/>
        </w:rPr>
        <w:t>potential to be</w:t>
      </w:r>
      <w:r w:rsidRPr="00F139F3">
        <w:rPr>
          <w:b/>
          <w:sz w:val="8"/>
        </w:rPr>
        <w:t xml:space="preserve"> </w:t>
      </w:r>
      <w:r w:rsidRPr="00F139F3">
        <w:rPr>
          <w:sz w:val="8"/>
        </w:rPr>
        <w:t xml:space="preserve">definitively </w:t>
      </w:r>
      <w:r w:rsidRPr="00F139F3">
        <w:rPr>
          <w:rStyle w:val="StyleUnderline"/>
          <w:highlight w:val="cyan"/>
        </w:rPr>
        <w:t>recognized</w:t>
      </w:r>
      <w:r w:rsidRPr="00F139F3">
        <w:rPr>
          <w:sz w:val="8"/>
        </w:rPr>
        <w:t xml:space="preserve"> as such, violence. </w:t>
      </w:r>
      <w:r w:rsidRPr="00F139F3">
        <w:rPr>
          <w:rStyle w:val="StyleUnderline"/>
          <w:highlight w:val="cyan"/>
        </w:rPr>
        <w:t>Metaphysics</w:t>
      </w:r>
      <w:r w:rsidRPr="001F743C">
        <w:rPr>
          <w:rStyle w:val="StyleUnderline"/>
        </w:rPr>
        <w:t xml:space="preserve">, in this context, </w:t>
      </w:r>
      <w:r w:rsidRPr="00F139F3">
        <w:rPr>
          <w:rStyle w:val="StyleUnderline"/>
          <w:highlight w:val="cyan"/>
        </w:rPr>
        <w:t>is</w:t>
      </w:r>
      <w:r w:rsidRPr="00512CBE">
        <w:rPr>
          <w:rStyle w:val="StyleUnderline"/>
        </w:rPr>
        <w:t xml:space="preserve"> </w:t>
      </w:r>
      <w:r w:rsidRPr="002E7480">
        <w:rPr>
          <w:rStyle w:val="StyleUnderline"/>
        </w:rPr>
        <w:t xml:space="preserve">wholly </w:t>
      </w:r>
      <w:r w:rsidRPr="00512CBE">
        <w:rPr>
          <w:rStyle w:val="StyleUnderline"/>
        </w:rPr>
        <w:t xml:space="preserve">unattended to, yet </w:t>
      </w:r>
      <w:r w:rsidRPr="00F139F3">
        <w:rPr>
          <w:rStyle w:val="StyleUnderline"/>
          <w:highlight w:val="cyan"/>
        </w:rPr>
        <w:t>present in its absent consideration</w:t>
      </w:r>
      <w:r w:rsidRPr="00F139F3">
        <w:rPr>
          <w:sz w:val="16"/>
          <w:highlight w:val="cyan"/>
          <w:u w:val="single"/>
        </w:rPr>
        <w:t xml:space="preserve">. </w:t>
      </w:r>
      <w:r w:rsidRPr="00F139F3">
        <w:rPr>
          <w:rStyle w:val="StyleUnderline"/>
          <w:highlight w:val="cyan"/>
        </w:rPr>
        <w:t>Violence is assumed</w:t>
      </w:r>
      <w:r w:rsidRPr="00F139F3">
        <w:rPr>
          <w:sz w:val="8"/>
        </w:rPr>
        <w:t xml:space="preserve"> as the constitution of a singular, refracted, </w:t>
      </w:r>
      <w:r w:rsidRPr="00465F10">
        <w:rPr>
          <w:rStyle w:val="StyleUnderline"/>
        </w:rPr>
        <w:t xml:space="preserve">and </w:t>
      </w:r>
      <w:r w:rsidRPr="00F139F3">
        <w:rPr>
          <w:rStyle w:val="StyleUnderline"/>
          <w:highlight w:val="cyan"/>
        </w:rPr>
        <w:t xml:space="preserve">namable </w:t>
      </w:r>
      <w:r w:rsidRPr="00465F10">
        <w:rPr>
          <w:rStyle w:val="StyleUnderline"/>
        </w:rPr>
        <w:t>predominating force</w:t>
      </w:r>
      <w:r w:rsidRPr="00512CBE">
        <w:rPr>
          <w:rStyle w:val="StyleUnderline"/>
        </w:rPr>
        <w:t xml:space="preserve">, the state and its extension, and is </w:t>
      </w:r>
      <w:r w:rsidRPr="00F139F3">
        <w:rPr>
          <w:rStyle w:val="StyleUnderline"/>
          <w:highlight w:val="cyan"/>
        </w:rPr>
        <w:t xml:space="preserve">blind to </w:t>
      </w:r>
      <w:r w:rsidRPr="00512CBE">
        <w:rPr>
          <w:rStyle w:val="StyleUnderline"/>
        </w:rPr>
        <w:t xml:space="preserve">considerations of </w:t>
      </w:r>
      <w:r w:rsidRPr="00F139F3">
        <w:rPr>
          <w:rStyle w:val="StyleUnderline"/>
          <w:highlight w:val="cyan"/>
        </w:rPr>
        <w:t>violence</w:t>
      </w:r>
      <w:r w:rsidRPr="00512CBE">
        <w:rPr>
          <w:rStyle w:val="StyleUnderline"/>
        </w:rPr>
        <w:t xml:space="preserve"> located </w:t>
      </w:r>
      <w:r w:rsidRPr="00512CBE">
        <w:rPr>
          <w:rStyle w:val="StyleUnderline"/>
          <w:highlight w:val="cyan"/>
        </w:rPr>
        <w:t>at</w:t>
      </w:r>
      <w:r w:rsidRPr="00512CBE">
        <w:rPr>
          <w:rStyle w:val="StyleUnderline"/>
        </w:rPr>
        <w:t xml:space="preserve"> the constitution of </w:t>
      </w:r>
      <w:r w:rsidRPr="00F139F3">
        <w:rPr>
          <w:rStyle w:val="StyleUnderline"/>
          <w:highlight w:val="cyan"/>
        </w:rPr>
        <w:t>being itsel</w:t>
      </w:r>
      <w:r w:rsidRPr="00512CBE">
        <w:rPr>
          <w:rStyle w:val="StyleUnderline"/>
          <w:highlight w:val="cyan"/>
        </w:rPr>
        <w:t>f</w:t>
      </w:r>
      <w:r w:rsidRPr="00512CBE">
        <w:rPr>
          <w:rStyle w:val="StyleUnderline"/>
        </w:rPr>
        <w:t xml:space="preserve"> and present </w:t>
      </w:r>
      <w:r w:rsidRPr="00F139F3">
        <w:rPr>
          <w:rStyle w:val="StyleUnderline"/>
          <w:highlight w:val="cyan"/>
        </w:rPr>
        <w:t>prior to</w:t>
      </w:r>
      <w:r w:rsidRPr="00512CBE">
        <w:rPr>
          <w:rStyle w:val="StyleUnderline"/>
        </w:rPr>
        <w:t xml:space="preserve"> the arrival of </w:t>
      </w:r>
      <w:r w:rsidRPr="00F139F3">
        <w:rPr>
          <w:rStyle w:val="StyleUnderline"/>
          <w:highlight w:val="cyan"/>
        </w:rPr>
        <w:t>the state</w:t>
      </w:r>
      <w:r w:rsidRPr="00AB26B8">
        <w:rPr>
          <w:rStyle w:val="StyleUnderline"/>
          <w:highlight w:val="cyan"/>
        </w:rPr>
        <w:t>.</w:t>
      </w:r>
    </w:p>
    <w:p w14:paraId="100277A7" w14:textId="77777777" w:rsidR="00C969C5" w:rsidRPr="00AB26B8" w:rsidRDefault="00C969C5" w:rsidP="00C969C5">
      <w:pPr>
        <w:rPr>
          <w:u w:val="single"/>
          <w:lang w:bidi="en-US"/>
        </w:rPr>
      </w:pPr>
    </w:p>
    <w:p w14:paraId="49B4FCC9" w14:textId="77777777" w:rsidR="00C969C5" w:rsidRPr="00F139F3" w:rsidRDefault="00C969C5" w:rsidP="00C969C5"/>
    <w:p w14:paraId="3F5290EC" w14:textId="77777777" w:rsidR="00C969C5" w:rsidRPr="00B50C3A" w:rsidRDefault="00C969C5" w:rsidP="00C969C5">
      <w:pPr>
        <w:pStyle w:val="Heading2"/>
        <w:spacing w:line="240" w:lineRule="auto"/>
        <w:rPr>
          <w:color w:val="000000" w:themeColor="text1"/>
        </w:rPr>
      </w:pPr>
      <w:r w:rsidRPr="00B50C3A">
        <w:rPr>
          <w:color w:val="000000" w:themeColor="text1"/>
        </w:rPr>
        <w:t xml:space="preserve">Disease </w:t>
      </w:r>
    </w:p>
    <w:p w14:paraId="5D8E88C5" w14:textId="77777777" w:rsidR="00C969C5" w:rsidRPr="00B50C3A" w:rsidRDefault="00C969C5" w:rsidP="00C969C5">
      <w:pPr>
        <w:pStyle w:val="Heading4"/>
        <w:spacing w:line="240" w:lineRule="auto"/>
        <w:rPr>
          <w:color w:val="000000" w:themeColor="text1"/>
        </w:rPr>
      </w:pPr>
      <w:r w:rsidRPr="00B50C3A">
        <w:rPr>
          <w:color w:val="000000" w:themeColor="text1"/>
        </w:rPr>
        <w:t>The fight against disease in marginalized communities is anti-blackness – reproduces colonialism and the white savior complex while relegating black communities to “diseased pathogens”</w:t>
      </w:r>
    </w:p>
    <w:p w14:paraId="4021E201" w14:textId="77777777" w:rsidR="00C969C5" w:rsidRPr="00B50C3A" w:rsidRDefault="00C969C5" w:rsidP="00C969C5">
      <w:pPr>
        <w:spacing w:line="240" w:lineRule="auto"/>
        <w:rPr>
          <w:b/>
          <w:color w:val="000000" w:themeColor="text1"/>
          <w:sz w:val="26"/>
          <w:szCs w:val="26"/>
          <w:u w:val="single"/>
        </w:rPr>
      </w:pPr>
      <w:r w:rsidRPr="00B50C3A">
        <w:rPr>
          <w:b/>
          <w:color w:val="000000" w:themeColor="text1"/>
          <w:u w:val="single"/>
        </w:rPr>
        <w:t>Hudson and Pierre 14</w:t>
      </w:r>
      <w:r w:rsidRPr="00B50C3A">
        <w:rPr>
          <w:rStyle w:val="FootnoteReference"/>
          <w:b/>
          <w:color w:val="000000" w:themeColor="text1"/>
          <w:u w:val="single"/>
        </w:rPr>
        <w:footnoteReference w:id="33"/>
      </w:r>
      <w:r w:rsidRPr="00B50C3A">
        <w:rPr>
          <w:rStyle w:val="Style13ptBold"/>
          <w:b w:val="0"/>
          <w:color w:val="000000" w:themeColor="text1"/>
          <w:sz w:val="12"/>
          <w:szCs w:val="12"/>
          <w:u w:val="single"/>
        </w:rPr>
        <w:t xml:space="preserve"> </w:t>
      </w:r>
    </w:p>
    <w:p w14:paraId="6EE8248A" w14:textId="77777777" w:rsidR="00C969C5" w:rsidRPr="00B50C3A" w:rsidRDefault="00C969C5" w:rsidP="00C969C5">
      <w:pPr>
        <w:spacing w:line="240" w:lineRule="auto"/>
        <w:rPr>
          <w:color w:val="000000" w:themeColor="text1"/>
          <w:sz w:val="8"/>
        </w:rPr>
      </w:pPr>
      <w:r w:rsidRPr="00B50C3A">
        <w:rPr>
          <w:color w:val="000000" w:themeColor="text1"/>
          <w:sz w:val="8"/>
        </w:rPr>
        <w:t>The ravages of</w:t>
      </w:r>
      <w:r w:rsidRPr="00B50C3A">
        <w:rPr>
          <w:b/>
          <w:color w:val="000000" w:themeColor="text1"/>
          <w:sz w:val="8"/>
        </w:rPr>
        <w:t xml:space="preserve"> </w:t>
      </w:r>
      <w:r w:rsidRPr="00B50C3A">
        <w:rPr>
          <w:b/>
          <w:color w:val="000000" w:themeColor="text1"/>
          <w:highlight w:val="cyan"/>
          <w:u w:val="single"/>
        </w:rPr>
        <w:t>Ebola</w:t>
      </w:r>
      <w:r w:rsidRPr="00B50C3A">
        <w:rPr>
          <w:color w:val="000000" w:themeColor="text1"/>
          <w:sz w:val="8"/>
        </w:rPr>
        <w:t xml:space="preserve"> in West Africa</w:t>
      </w:r>
      <w:r w:rsidRPr="00B50C3A">
        <w:rPr>
          <w:b/>
          <w:color w:val="000000" w:themeColor="text1"/>
          <w:sz w:val="8"/>
        </w:rPr>
        <w:t xml:space="preserve"> </w:t>
      </w:r>
      <w:r w:rsidRPr="00B50C3A">
        <w:rPr>
          <w:b/>
          <w:color w:val="000000" w:themeColor="text1"/>
          <w:highlight w:val="cyan"/>
          <w:u w:val="single"/>
        </w:rPr>
        <w:t>and</w:t>
      </w:r>
      <w:r w:rsidRPr="00B50C3A">
        <w:rPr>
          <w:color w:val="000000" w:themeColor="text1"/>
          <w:sz w:val="8"/>
        </w:rPr>
        <w:t xml:space="preserve"> of </w:t>
      </w:r>
      <w:r w:rsidRPr="00B50C3A">
        <w:rPr>
          <w:b/>
          <w:color w:val="000000" w:themeColor="text1"/>
          <w:highlight w:val="cyan"/>
          <w:u w:val="single"/>
        </w:rPr>
        <w:t>cholera</w:t>
      </w:r>
      <w:r w:rsidRPr="00B50C3A">
        <w:rPr>
          <w:color w:val="000000" w:themeColor="text1"/>
          <w:sz w:val="8"/>
        </w:rPr>
        <w:t xml:space="preserve"> in Haiti –</w:t>
      </w:r>
      <w:r w:rsidRPr="00B50C3A">
        <w:rPr>
          <w:b/>
          <w:color w:val="000000" w:themeColor="text1"/>
          <w:sz w:val="8"/>
        </w:rPr>
        <w:t xml:space="preserve"> </w:t>
      </w:r>
      <w:r w:rsidRPr="00B50C3A">
        <w:rPr>
          <w:b/>
          <w:color w:val="000000" w:themeColor="text1"/>
          <w:highlight w:val="cyan"/>
          <w:u w:val="single"/>
        </w:rPr>
        <w:t>and the world’s response</w:t>
      </w:r>
      <w:r w:rsidRPr="00B50C3A">
        <w:rPr>
          <w:color w:val="000000" w:themeColor="text1"/>
          <w:sz w:val="8"/>
        </w:rPr>
        <w:t xml:space="preserve"> to both – </w:t>
      </w:r>
      <w:r w:rsidRPr="00B50C3A">
        <w:rPr>
          <w:b/>
          <w:color w:val="000000" w:themeColor="text1"/>
          <w:highlight w:val="cyan"/>
          <w:u w:val="single"/>
        </w:rPr>
        <w:t>remind us</w:t>
      </w:r>
      <w:r w:rsidRPr="00B50C3A">
        <w:rPr>
          <w:b/>
          <w:color w:val="000000" w:themeColor="text1"/>
          <w:sz w:val="8"/>
        </w:rPr>
        <w:t xml:space="preserve"> </w:t>
      </w:r>
      <w:r w:rsidRPr="00B50C3A">
        <w:rPr>
          <w:color w:val="000000" w:themeColor="text1"/>
          <w:sz w:val="8"/>
        </w:rPr>
        <w:t>that the scourge of anti-Blackness is savage, deadly, and global. The response to the two epidemics suggests</w:t>
      </w:r>
      <w:r w:rsidRPr="00B50C3A">
        <w:rPr>
          <w:b/>
          <w:color w:val="000000" w:themeColor="text1"/>
          <w:sz w:val="8"/>
        </w:rPr>
        <w:t xml:space="preserve"> </w:t>
      </w:r>
      <w:r w:rsidRPr="00B50C3A">
        <w:rPr>
          <w:b/>
          <w:color w:val="000000" w:themeColor="text1"/>
          <w:highlight w:val="cyan"/>
          <w:u w:val="single"/>
        </w:rPr>
        <w:t>that</w:t>
      </w:r>
      <w:r w:rsidRPr="00B50C3A">
        <w:rPr>
          <w:b/>
          <w:color w:val="000000" w:themeColor="text1"/>
          <w:u w:val="single"/>
        </w:rPr>
        <w:t xml:space="preserve"> </w:t>
      </w:r>
      <w:r w:rsidRPr="00B50C3A">
        <w:rPr>
          <w:b/>
          <w:color w:val="000000" w:themeColor="text1"/>
          <w:highlight w:val="cyan"/>
          <w:u w:val="single"/>
        </w:rPr>
        <w:t>Black(s)</w:t>
      </w:r>
      <w:r w:rsidRPr="00B50C3A">
        <w:rPr>
          <w:color w:val="000000" w:themeColor="text1"/>
          <w:sz w:val="8"/>
        </w:rPr>
        <w:t xml:space="preserve"> people </w:t>
      </w:r>
      <w:r w:rsidRPr="00B50C3A">
        <w:rPr>
          <w:b/>
          <w:color w:val="000000" w:themeColor="text1"/>
          <w:highlight w:val="cyan"/>
          <w:u w:val="single"/>
        </w:rPr>
        <w:t>are expendable</w:t>
      </w:r>
      <w:r w:rsidRPr="00B50C3A">
        <w:rPr>
          <w:b/>
          <w:color w:val="000000" w:themeColor="text1"/>
          <w:u w:val="single"/>
        </w:rPr>
        <w:t>, unprotected from the most</w:t>
      </w:r>
      <w:r w:rsidRPr="00B50C3A">
        <w:rPr>
          <w:color w:val="000000" w:themeColor="text1"/>
          <w:sz w:val="8"/>
        </w:rPr>
        <w:t xml:space="preserve"> abject and </w:t>
      </w:r>
      <w:r w:rsidRPr="00B50C3A">
        <w:rPr>
          <w:b/>
          <w:color w:val="000000" w:themeColor="text1"/>
          <w:u w:val="single"/>
        </w:rPr>
        <w:t>degrading</w:t>
      </w:r>
      <w:r w:rsidRPr="00B50C3A">
        <w:rPr>
          <w:color w:val="000000" w:themeColor="text1"/>
          <w:sz w:val="8"/>
        </w:rPr>
        <w:t xml:space="preserve"> forms of </w:t>
      </w:r>
      <w:r w:rsidRPr="00B50C3A">
        <w:rPr>
          <w:b/>
          <w:color w:val="000000" w:themeColor="text1"/>
          <w:u w:val="single"/>
        </w:rPr>
        <w:t>suffering, immaterial – waste</w:t>
      </w:r>
      <w:r w:rsidRPr="00B50C3A">
        <w:rPr>
          <w:color w:val="000000" w:themeColor="text1"/>
          <w:sz w:val="8"/>
        </w:rPr>
        <w:t xml:space="preserve">. And they raise the question: how do we begin to build a movement claiming Black lives matter when, clearly, they do not? The </w:t>
      </w:r>
      <w:r w:rsidRPr="00B50C3A">
        <w:rPr>
          <w:b/>
          <w:color w:val="000000" w:themeColor="text1"/>
          <w:u w:val="single"/>
        </w:rPr>
        <w:t>U</w:t>
      </w:r>
      <w:r w:rsidRPr="00B50C3A">
        <w:rPr>
          <w:color w:val="000000" w:themeColor="text1"/>
          <w:sz w:val="8"/>
        </w:rPr>
        <w:t>nited</w:t>
      </w:r>
      <w:r w:rsidRPr="00B50C3A">
        <w:rPr>
          <w:b/>
          <w:color w:val="000000" w:themeColor="text1"/>
          <w:u w:val="single"/>
        </w:rPr>
        <w:t xml:space="preserve"> N</w:t>
      </w:r>
      <w:r w:rsidRPr="00B50C3A">
        <w:rPr>
          <w:color w:val="000000" w:themeColor="text1"/>
          <w:sz w:val="8"/>
        </w:rPr>
        <w:t xml:space="preserve">ations </w:t>
      </w:r>
      <w:r w:rsidRPr="00B50C3A">
        <w:rPr>
          <w:b/>
          <w:color w:val="000000" w:themeColor="text1"/>
          <w:u w:val="single"/>
        </w:rPr>
        <w:t>brought cholera to Haiti</w:t>
      </w:r>
      <w:r w:rsidRPr="00B50C3A">
        <w:rPr>
          <w:color w:val="000000" w:themeColor="text1"/>
          <w:sz w:val="8"/>
        </w:rPr>
        <w:t xml:space="preserve"> in the fall of 2010. The cholera bacteria was present in the fecal matter of Nepalese soldiers who were stationed in the country as part of MINUSTAH, the United Nations force that has militarily occupied the republic since 2004. When the soldier’s shit was pumped from the MINUSTAH camp into the rivers of the Artibonite Valley in central Haiti, the bacteria quickly spread unchecked. To date, </w:t>
      </w:r>
      <w:r w:rsidRPr="00B50C3A">
        <w:rPr>
          <w:b/>
          <w:color w:val="000000" w:themeColor="text1"/>
          <w:u w:val="single"/>
        </w:rPr>
        <w:t>cholera has killed</w:t>
      </w:r>
      <w:r w:rsidRPr="00B50C3A">
        <w:rPr>
          <w:color w:val="000000" w:themeColor="text1"/>
          <w:sz w:val="8"/>
        </w:rPr>
        <w:t xml:space="preserve"> close to </w:t>
      </w:r>
      <w:r w:rsidRPr="00B50C3A">
        <w:rPr>
          <w:b/>
          <w:color w:val="000000" w:themeColor="text1"/>
          <w:u w:val="single"/>
        </w:rPr>
        <w:t>9,000</w:t>
      </w:r>
      <w:r w:rsidRPr="00B50C3A">
        <w:rPr>
          <w:color w:val="000000" w:themeColor="text1"/>
          <w:sz w:val="8"/>
        </w:rPr>
        <w:t xml:space="preserve"> people, </w:t>
      </w:r>
      <w:r w:rsidRPr="00B50C3A">
        <w:rPr>
          <w:b/>
          <w:color w:val="000000" w:themeColor="text1"/>
          <w:u w:val="single"/>
        </w:rPr>
        <w:t>and sickened more than 700,000</w:t>
      </w:r>
      <w:r w:rsidRPr="00B50C3A">
        <w:rPr>
          <w:color w:val="000000" w:themeColor="text1"/>
          <w:sz w:val="8"/>
        </w:rPr>
        <w:t xml:space="preserve">. For Haitians, </w:t>
      </w:r>
      <w:r w:rsidRPr="00B50C3A">
        <w:rPr>
          <w:b/>
          <w:color w:val="000000" w:themeColor="text1"/>
          <w:highlight w:val="cyan"/>
          <w:u w:val="single"/>
        </w:rPr>
        <w:t>cholera</w:t>
      </w:r>
      <w:r w:rsidRPr="00B50C3A">
        <w:rPr>
          <w:color w:val="000000" w:themeColor="text1"/>
          <w:sz w:val="8"/>
          <w:highlight w:val="cyan"/>
        </w:rPr>
        <w:t>’s</w:t>
      </w:r>
      <w:r w:rsidRPr="00B50C3A">
        <w:rPr>
          <w:color w:val="000000" w:themeColor="text1"/>
          <w:sz w:val="8"/>
        </w:rPr>
        <w:t xml:space="preserve"> degrading symptoms – uncontrollable vomiting and diarrhea – </w:t>
      </w:r>
      <w:r w:rsidRPr="00B50C3A">
        <w:rPr>
          <w:b/>
          <w:color w:val="000000" w:themeColor="text1"/>
          <w:highlight w:val="cyan"/>
          <w:u w:val="single"/>
        </w:rPr>
        <w:t>reinforce the humiliation and indignity suffered at the hands</w:t>
      </w:r>
      <w:r w:rsidRPr="00B50C3A">
        <w:rPr>
          <w:b/>
          <w:color w:val="000000" w:themeColor="text1"/>
          <w:u w:val="single"/>
        </w:rPr>
        <w:t xml:space="preserve"> </w:t>
      </w:r>
      <w:r w:rsidRPr="00B50C3A">
        <w:rPr>
          <w:b/>
          <w:color w:val="000000" w:themeColor="text1"/>
          <w:highlight w:val="cyan"/>
          <w:u w:val="single"/>
        </w:rPr>
        <w:t>of</w:t>
      </w:r>
      <w:r w:rsidRPr="00B50C3A">
        <w:rPr>
          <w:b/>
          <w:color w:val="000000" w:themeColor="text1"/>
          <w:u w:val="single"/>
        </w:rPr>
        <w:t xml:space="preserve"> </w:t>
      </w:r>
      <w:r w:rsidRPr="00B50C3A">
        <w:rPr>
          <w:b/>
          <w:color w:val="000000" w:themeColor="text1"/>
          <w:highlight w:val="cyan"/>
          <w:u w:val="single"/>
        </w:rPr>
        <w:t>foreigners</w:t>
      </w:r>
      <w:r w:rsidRPr="00B50C3A">
        <w:rPr>
          <w:b/>
          <w:color w:val="000000" w:themeColor="text1"/>
          <w:u w:val="single"/>
        </w:rPr>
        <w:t xml:space="preserve">. </w:t>
      </w:r>
      <w:r w:rsidRPr="00B50C3A">
        <w:rPr>
          <w:color w:val="000000" w:themeColor="text1"/>
          <w:sz w:val="8"/>
        </w:rPr>
        <w:t xml:space="preserve">So too does the international response to the epidemic. Despite reams of scientific evidence proving the source of the bacteria, the </w:t>
      </w:r>
      <w:r w:rsidRPr="00B50C3A">
        <w:rPr>
          <w:b/>
          <w:color w:val="000000" w:themeColor="text1"/>
          <w:u w:val="single"/>
        </w:rPr>
        <w:t>UN</w:t>
      </w:r>
      <w:r w:rsidRPr="00B50C3A">
        <w:rPr>
          <w:color w:val="000000" w:themeColor="text1"/>
          <w:sz w:val="8"/>
        </w:rPr>
        <w:t xml:space="preserve"> has</w:t>
      </w:r>
      <w:r w:rsidRPr="00B50C3A">
        <w:rPr>
          <w:b/>
          <w:color w:val="000000" w:themeColor="text1"/>
          <w:sz w:val="8"/>
        </w:rPr>
        <w:t xml:space="preserve"> </w:t>
      </w:r>
      <w:r w:rsidRPr="00B50C3A">
        <w:rPr>
          <w:b/>
          <w:color w:val="000000" w:themeColor="text1"/>
          <w:u w:val="single"/>
        </w:rPr>
        <w:t>refused</w:t>
      </w:r>
      <w:r w:rsidRPr="00B50C3A">
        <w:rPr>
          <w:color w:val="000000" w:themeColor="text1"/>
          <w:sz w:val="8"/>
        </w:rPr>
        <w:t xml:space="preserve"> to accept </w:t>
      </w:r>
      <w:r w:rsidRPr="00B50C3A">
        <w:rPr>
          <w:b/>
          <w:color w:val="000000" w:themeColor="text1"/>
          <w:u w:val="single"/>
        </w:rPr>
        <w:t>responsibility</w:t>
      </w:r>
      <w:r w:rsidRPr="00B50C3A">
        <w:rPr>
          <w:color w:val="000000" w:themeColor="text1"/>
          <w:sz w:val="8"/>
        </w:rPr>
        <w:t xml:space="preserve"> for the epidemic and its consequences. Their initial actions of literally shitting on Haiti and Haitians by callously dumping toxic matter into water that served as a source for drinking, bathing, and irrigation for thousands of Haitians, was shrugged off.</w:t>
      </w:r>
      <w:r w:rsidRPr="00B50C3A">
        <w:rPr>
          <w:b/>
          <w:color w:val="000000" w:themeColor="text1"/>
          <w:sz w:val="8"/>
        </w:rPr>
        <w:t xml:space="preserve"> </w:t>
      </w:r>
      <w:r w:rsidRPr="00B50C3A">
        <w:rPr>
          <w:b/>
          <w:color w:val="000000" w:themeColor="text1"/>
          <w:u w:val="single"/>
        </w:rPr>
        <w:t>They</w:t>
      </w:r>
      <w:r w:rsidRPr="00B50C3A">
        <w:rPr>
          <w:color w:val="000000" w:themeColor="text1"/>
          <w:sz w:val="8"/>
        </w:rPr>
        <w:t xml:space="preserve"> have also </w:t>
      </w:r>
      <w:r w:rsidRPr="00B50C3A">
        <w:rPr>
          <w:b/>
          <w:color w:val="000000" w:themeColor="text1"/>
          <w:u w:val="single"/>
        </w:rPr>
        <w:t>responded</w:t>
      </w:r>
      <w:r w:rsidRPr="00B50C3A">
        <w:rPr>
          <w:color w:val="000000" w:themeColor="text1"/>
          <w:sz w:val="8"/>
        </w:rPr>
        <w:t xml:space="preserve"> to Haitian </w:t>
      </w:r>
      <w:r w:rsidRPr="00B50C3A">
        <w:rPr>
          <w:b/>
          <w:color w:val="000000" w:themeColor="text1"/>
          <w:u w:val="single"/>
        </w:rPr>
        <w:t>requests for aid</w:t>
      </w:r>
      <w:r w:rsidRPr="00B50C3A">
        <w:rPr>
          <w:color w:val="000000" w:themeColor="text1"/>
          <w:sz w:val="8"/>
        </w:rPr>
        <w:t xml:space="preserve"> or compensation </w:t>
      </w:r>
      <w:r w:rsidRPr="00B50C3A">
        <w:rPr>
          <w:b/>
          <w:color w:val="000000" w:themeColor="text1"/>
          <w:u w:val="single"/>
        </w:rPr>
        <w:t>with</w:t>
      </w:r>
      <w:r w:rsidRPr="00B50C3A">
        <w:rPr>
          <w:color w:val="000000" w:themeColor="text1"/>
          <w:sz w:val="8"/>
        </w:rPr>
        <w:t xml:space="preserve"> a cruel </w:t>
      </w:r>
      <w:r w:rsidRPr="00B50C3A">
        <w:rPr>
          <w:b/>
          <w:color w:val="000000" w:themeColor="text1"/>
          <w:u w:val="single"/>
        </w:rPr>
        <w:t>impunity</w:t>
      </w:r>
      <w:r w:rsidRPr="00B50C3A">
        <w:rPr>
          <w:color w:val="000000" w:themeColor="text1"/>
          <w:sz w:val="8"/>
        </w:rPr>
        <w:t xml:space="preserve">. When Haitians and their international allies tried to sue the UN for its actions in an attempt to get redress, </w:t>
      </w:r>
      <w:r w:rsidRPr="00B50C3A">
        <w:rPr>
          <w:b/>
          <w:color w:val="000000" w:themeColor="text1"/>
          <w:highlight w:val="cyan"/>
          <w:u w:val="single"/>
        </w:rPr>
        <w:t>UN Secretary general</w:t>
      </w:r>
      <w:r w:rsidRPr="00B50C3A">
        <w:rPr>
          <w:color w:val="000000" w:themeColor="text1"/>
          <w:sz w:val="8"/>
          <w:highlight w:val="cyan"/>
        </w:rPr>
        <w:t>,</w:t>
      </w:r>
      <w:r w:rsidRPr="00B50C3A">
        <w:rPr>
          <w:color w:val="000000" w:themeColor="text1"/>
          <w:sz w:val="8"/>
        </w:rPr>
        <w:t xml:space="preserve"> Ban-Ki Moon </w:t>
      </w:r>
      <w:r w:rsidRPr="00B50C3A">
        <w:rPr>
          <w:b/>
          <w:color w:val="000000" w:themeColor="text1"/>
          <w:highlight w:val="cyan"/>
          <w:u w:val="single"/>
        </w:rPr>
        <w:t>asserted</w:t>
      </w:r>
      <w:r w:rsidRPr="00B50C3A">
        <w:rPr>
          <w:b/>
          <w:color w:val="000000" w:themeColor="text1"/>
        </w:rPr>
        <w:t xml:space="preserve"> </w:t>
      </w:r>
      <w:r w:rsidRPr="00B50C3A">
        <w:rPr>
          <w:color w:val="000000" w:themeColor="text1"/>
          <w:sz w:val="8"/>
        </w:rPr>
        <w:t>the organization’s immunity – and Haiti’s lack of sovereignty – by</w:t>
      </w:r>
      <w:r w:rsidRPr="00B50C3A">
        <w:rPr>
          <w:b/>
          <w:color w:val="000000" w:themeColor="text1"/>
          <w:sz w:val="8"/>
        </w:rPr>
        <w:t xml:space="preserve"> </w:t>
      </w:r>
      <w:r w:rsidRPr="00B50C3A">
        <w:rPr>
          <w:color w:val="000000" w:themeColor="text1"/>
          <w:sz w:val="8"/>
        </w:rPr>
        <w:t xml:space="preserve">coldly asserting </w:t>
      </w:r>
      <w:r w:rsidRPr="00B50C3A">
        <w:rPr>
          <w:b/>
          <w:color w:val="000000" w:themeColor="text1"/>
          <w:highlight w:val="cyan"/>
          <w:u w:val="single"/>
        </w:rPr>
        <w:t>that the charges</w:t>
      </w:r>
      <w:r w:rsidRPr="00B50C3A">
        <w:rPr>
          <w:color w:val="000000" w:themeColor="text1"/>
          <w:sz w:val="8"/>
        </w:rPr>
        <w:t xml:space="preserve"> against it </w:t>
      </w:r>
      <w:r w:rsidRPr="00B50C3A">
        <w:rPr>
          <w:b/>
          <w:color w:val="000000" w:themeColor="text1"/>
          <w:highlight w:val="cyan"/>
          <w:u w:val="single"/>
        </w:rPr>
        <w:t>were</w:t>
      </w:r>
      <w:r w:rsidRPr="00B50C3A">
        <w:rPr>
          <w:color w:val="000000" w:themeColor="text1"/>
          <w:sz w:val="8"/>
        </w:rPr>
        <w:t>, in legal parlance,</w:t>
      </w:r>
      <w:r w:rsidRPr="00B50C3A">
        <w:rPr>
          <w:b/>
          <w:color w:val="000000" w:themeColor="text1"/>
          <w:sz w:val="8"/>
        </w:rPr>
        <w:t xml:space="preserve"> </w:t>
      </w:r>
      <w:r w:rsidRPr="00B50C3A">
        <w:rPr>
          <w:b/>
          <w:color w:val="000000" w:themeColor="text1"/>
          <w:u w:val="single"/>
        </w:rPr>
        <w:t>“</w:t>
      </w:r>
      <w:r w:rsidRPr="00B50C3A">
        <w:rPr>
          <w:b/>
          <w:color w:val="000000" w:themeColor="text1"/>
          <w:highlight w:val="cyan"/>
          <w:u w:val="single"/>
        </w:rPr>
        <w:t>non-receivable</w:t>
      </w:r>
      <w:r w:rsidRPr="00B50C3A">
        <w:rPr>
          <w:b/>
          <w:color w:val="000000" w:themeColor="text1"/>
          <w:u w:val="single"/>
        </w:rPr>
        <w:t>”</w:t>
      </w:r>
      <w:r w:rsidRPr="00B50C3A">
        <w:rPr>
          <w:b/>
          <w:color w:val="000000" w:themeColor="text1"/>
          <w:sz w:val="8"/>
        </w:rPr>
        <w:t xml:space="preserve"> </w:t>
      </w:r>
      <w:r w:rsidRPr="00B50C3A">
        <w:rPr>
          <w:color w:val="000000" w:themeColor="text1"/>
          <w:sz w:val="8"/>
        </w:rPr>
        <w:t xml:space="preserve">– and hence, inactionable. In essence, </w:t>
      </w:r>
      <w:r w:rsidRPr="00B50C3A">
        <w:rPr>
          <w:b/>
          <w:color w:val="000000" w:themeColor="text1"/>
          <w:u w:val="single"/>
        </w:rPr>
        <w:t>the assertion</w:t>
      </w:r>
      <w:r w:rsidRPr="00B50C3A">
        <w:rPr>
          <w:color w:val="000000" w:themeColor="text1"/>
          <w:sz w:val="8"/>
        </w:rPr>
        <w:t xml:space="preserve"> of non-receivable </w:t>
      </w:r>
      <w:r w:rsidRPr="00B50C3A">
        <w:rPr>
          <w:b/>
          <w:color w:val="000000" w:themeColor="text1"/>
          <w:u w:val="single"/>
        </w:rPr>
        <w:t xml:space="preserve">becomes </w:t>
      </w:r>
      <w:r w:rsidRPr="00B50C3A">
        <w:rPr>
          <w:b/>
          <w:color w:val="000000" w:themeColor="text1"/>
          <w:highlight w:val="cyan"/>
          <w:u w:val="single"/>
        </w:rPr>
        <w:t xml:space="preserve">a </w:t>
      </w:r>
      <w:r w:rsidRPr="00B50C3A">
        <w:rPr>
          <w:b/>
          <w:color w:val="000000" w:themeColor="text1"/>
          <w:u w:val="single"/>
        </w:rPr>
        <w:t xml:space="preserve">curt </w:t>
      </w:r>
      <w:r w:rsidRPr="00B50C3A">
        <w:rPr>
          <w:b/>
          <w:color w:val="000000" w:themeColor="text1"/>
          <w:highlight w:val="cyan"/>
          <w:u w:val="single"/>
        </w:rPr>
        <w:t>denial of Haitian humanity</w:t>
      </w:r>
      <w:r w:rsidRPr="00B50C3A">
        <w:rPr>
          <w:color w:val="000000" w:themeColor="text1"/>
          <w:sz w:val="8"/>
        </w:rPr>
        <w:t xml:space="preserve">. Similar circumstances have emerged, in West Africa, were Ebola has stricken primarily Liberia, Sierra Leone and Guinea. Like in Haiti, the symptoms associated with Ebola mark it as especially degrading, the disease particularly “dirty.” A virus of no known origin that is spread through contact with bodily fluids, Ebola shares with cholera certain symptoms, such as vomiting and diarrhea. Though while the victims of cholera die from organ failure and acute dehydration, those of Ebola often die from hemorrhaging. But beyond the symptoms, the response to cholera in Haiti and Ebola in West Africa has been strikingly similar – though, perhaps, </w:t>
      </w:r>
      <w:r w:rsidRPr="00B50C3A">
        <w:rPr>
          <w:b/>
          <w:color w:val="000000" w:themeColor="text1"/>
          <w:highlight w:val="cyan"/>
          <w:u w:val="single"/>
        </w:rPr>
        <w:t>in West Africa the indifference to Black suffering</w:t>
      </w:r>
      <w:r w:rsidRPr="00B50C3A">
        <w:rPr>
          <w:color w:val="000000" w:themeColor="text1"/>
          <w:sz w:val="8"/>
          <w:highlight w:val="cyan"/>
        </w:rPr>
        <w:t xml:space="preserve">, </w:t>
      </w:r>
      <w:r w:rsidRPr="00B50C3A">
        <w:rPr>
          <w:b/>
          <w:color w:val="000000" w:themeColor="text1"/>
          <w:highlight w:val="cyan"/>
          <w:u w:val="single"/>
        </w:rPr>
        <w:t>and</w:t>
      </w:r>
      <w:r w:rsidRPr="00B50C3A">
        <w:rPr>
          <w:b/>
          <w:color w:val="000000" w:themeColor="text1"/>
          <w:sz w:val="8"/>
        </w:rPr>
        <w:t xml:space="preserve"> </w:t>
      </w:r>
      <w:r w:rsidRPr="00B50C3A">
        <w:rPr>
          <w:color w:val="000000" w:themeColor="text1"/>
          <w:sz w:val="8"/>
        </w:rPr>
        <w:t xml:space="preserve">the </w:t>
      </w:r>
      <w:r w:rsidRPr="00B50C3A">
        <w:rPr>
          <w:b/>
          <w:color w:val="000000" w:themeColor="text1"/>
          <w:highlight w:val="cyan"/>
          <w:u w:val="single"/>
        </w:rPr>
        <w:t>desire to preserve White life</w:t>
      </w:r>
      <w:r w:rsidRPr="00B50C3A">
        <w:rPr>
          <w:color w:val="000000" w:themeColor="text1"/>
          <w:sz w:val="8"/>
          <w:highlight w:val="cyan"/>
        </w:rPr>
        <w:t xml:space="preserve">, </w:t>
      </w:r>
      <w:r w:rsidRPr="00B50C3A">
        <w:rPr>
          <w:b/>
          <w:color w:val="000000" w:themeColor="text1"/>
          <w:highlight w:val="cyan"/>
          <w:u w:val="single"/>
        </w:rPr>
        <w:t>has been</w:t>
      </w:r>
      <w:r w:rsidRPr="00B50C3A">
        <w:rPr>
          <w:color w:val="000000" w:themeColor="text1"/>
          <w:sz w:val="8"/>
        </w:rPr>
        <w:t xml:space="preserve"> startlingly</w:t>
      </w:r>
      <w:r w:rsidRPr="00B50C3A">
        <w:rPr>
          <w:b/>
          <w:color w:val="000000" w:themeColor="text1"/>
        </w:rPr>
        <w:t xml:space="preserve"> </w:t>
      </w:r>
      <w:r w:rsidRPr="00B50C3A">
        <w:rPr>
          <w:b/>
          <w:color w:val="000000" w:themeColor="text1"/>
          <w:highlight w:val="cyan"/>
          <w:u w:val="single"/>
        </w:rPr>
        <w:t>blatant</w:t>
      </w:r>
      <w:r w:rsidRPr="00B50C3A">
        <w:rPr>
          <w:color w:val="000000" w:themeColor="text1"/>
          <w:sz w:val="8"/>
        </w:rPr>
        <w:t xml:space="preserve">. Indeed, </w:t>
      </w:r>
      <w:r w:rsidRPr="00B50C3A">
        <w:rPr>
          <w:b/>
          <w:color w:val="000000" w:themeColor="text1"/>
          <w:highlight w:val="cyan"/>
          <w:u w:val="single"/>
        </w:rPr>
        <w:t>many</w:t>
      </w:r>
      <w:r w:rsidRPr="00B50C3A">
        <w:rPr>
          <w:color w:val="000000" w:themeColor="text1"/>
          <w:sz w:val="8"/>
        </w:rPr>
        <w:t xml:space="preserve"> in North America </w:t>
      </w:r>
      <w:r w:rsidRPr="00B50C3A">
        <w:rPr>
          <w:b/>
          <w:color w:val="000000" w:themeColor="text1"/>
          <w:highlight w:val="cyan"/>
          <w:u w:val="single"/>
        </w:rPr>
        <w:t>found out about</w:t>
      </w:r>
      <w:r w:rsidRPr="00B50C3A">
        <w:rPr>
          <w:color w:val="000000" w:themeColor="text1"/>
          <w:sz w:val="8"/>
        </w:rPr>
        <w:t xml:space="preserve"> the </w:t>
      </w:r>
      <w:r w:rsidRPr="00B50C3A">
        <w:rPr>
          <w:b/>
          <w:color w:val="000000" w:themeColor="text1"/>
          <w:highlight w:val="cyan"/>
          <w:u w:val="single"/>
        </w:rPr>
        <w:t>Ebola</w:t>
      </w:r>
      <w:r w:rsidRPr="00B50C3A">
        <w:rPr>
          <w:color w:val="000000" w:themeColor="text1"/>
          <w:sz w:val="8"/>
        </w:rPr>
        <w:t xml:space="preserve"> outbreak </w:t>
      </w:r>
      <w:r w:rsidRPr="00B50C3A">
        <w:rPr>
          <w:b/>
          <w:color w:val="000000" w:themeColor="text1"/>
          <w:highlight w:val="cyan"/>
          <w:u w:val="single"/>
        </w:rPr>
        <w:t>when</w:t>
      </w:r>
      <w:r w:rsidRPr="00B50C3A">
        <w:rPr>
          <w:b/>
          <w:color w:val="000000" w:themeColor="text1"/>
          <w:u w:val="single"/>
        </w:rPr>
        <w:t xml:space="preserve"> news that </w:t>
      </w:r>
      <w:r w:rsidRPr="00B50C3A">
        <w:rPr>
          <w:b/>
          <w:color w:val="000000" w:themeColor="text1"/>
          <w:highlight w:val="cyan"/>
          <w:u w:val="single"/>
        </w:rPr>
        <w:t>two white missionaries were</w:t>
      </w:r>
      <w:r w:rsidRPr="00B50C3A">
        <w:rPr>
          <w:color w:val="000000" w:themeColor="text1"/>
          <w:sz w:val="8"/>
        </w:rPr>
        <w:t xml:space="preserve"> given an experimental drug and </w:t>
      </w:r>
      <w:r w:rsidRPr="00B50C3A">
        <w:rPr>
          <w:b/>
          <w:color w:val="000000" w:themeColor="text1"/>
          <w:highlight w:val="cyan"/>
          <w:u w:val="single"/>
        </w:rPr>
        <w:t>flown</w:t>
      </w:r>
      <w:r w:rsidRPr="00B50C3A">
        <w:rPr>
          <w:color w:val="000000" w:themeColor="text1"/>
          <w:sz w:val="8"/>
          <w:highlight w:val="cyan"/>
        </w:rPr>
        <w:t xml:space="preserve"> </w:t>
      </w:r>
      <w:r w:rsidRPr="00B50C3A">
        <w:rPr>
          <w:b/>
          <w:color w:val="000000" w:themeColor="text1"/>
          <w:highlight w:val="cyan"/>
          <w:u w:val="single"/>
        </w:rPr>
        <w:t>out</w:t>
      </w:r>
      <w:r w:rsidRPr="00B50C3A">
        <w:rPr>
          <w:b/>
          <w:color w:val="000000" w:themeColor="text1"/>
          <w:u w:val="single"/>
        </w:rPr>
        <w:t xml:space="preserve"> of</w:t>
      </w:r>
      <w:r w:rsidRPr="00B50C3A">
        <w:rPr>
          <w:color w:val="000000" w:themeColor="text1"/>
          <w:sz w:val="8"/>
        </w:rPr>
        <w:t xml:space="preserve"> the </w:t>
      </w:r>
      <w:r w:rsidRPr="00B50C3A">
        <w:rPr>
          <w:b/>
          <w:color w:val="000000" w:themeColor="text1"/>
          <w:u w:val="single"/>
        </w:rPr>
        <w:t>Liberia</w:t>
      </w:r>
      <w:r w:rsidRPr="00B50C3A">
        <w:rPr>
          <w:color w:val="000000" w:themeColor="text1"/>
          <w:sz w:val="8"/>
        </w:rPr>
        <w:t xml:space="preserve"> to the U.S. (at a cost of $2 million for each evacuation and treatment) for further treatment. A third white U.S. citizen was flown to Nebraska for treatment. But warnings of an epidemic had been circulating since late 2013 and </w:t>
      </w:r>
      <w:r w:rsidRPr="00B50C3A">
        <w:rPr>
          <w:b/>
          <w:color w:val="000000" w:themeColor="text1"/>
          <w:u w:val="single"/>
        </w:rPr>
        <w:t>by the time news of the White flight reached</w:t>
      </w:r>
      <w:r w:rsidRPr="00B50C3A">
        <w:rPr>
          <w:color w:val="000000" w:themeColor="text1"/>
          <w:sz w:val="8"/>
        </w:rPr>
        <w:t xml:space="preserve"> the shores of the </w:t>
      </w:r>
      <w:r w:rsidRPr="00B50C3A">
        <w:rPr>
          <w:b/>
          <w:color w:val="000000" w:themeColor="text1"/>
          <w:u w:val="single"/>
        </w:rPr>
        <w:t>America</w:t>
      </w:r>
      <w:r w:rsidRPr="00B50C3A">
        <w:rPr>
          <w:color w:val="000000" w:themeColor="text1"/>
          <w:sz w:val="8"/>
        </w:rPr>
        <w:t xml:space="preserve">s, </w:t>
      </w:r>
      <w:r w:rsidRPr="008D756E">
        <w:rPr>
          <w:b/>
          <w:color w:val="000000" w:themeColor="text1"/>
          <w:u w:val="single"/>
        </w:rPr>
        <w:t>Ebola had</w:t>
      </w:r>
      <w:r w:rsidRPr="00B50C3A">
        <w:rPr>
          <w:color w:val="000000" w:themeColor="text1"/>
          <w:sz w:val="8"/>
        </w:rPr>
        <w:t xml:space="preserve"> already </w:t>
      </w:r>
      <w:r w:rsidRPr="008D756E">
        <w:rPr>
          <w:b/>
          <w:color w:val="000000" w:themeColor="text1"/>
          <w:u w:val="single"/>
        </w:rPr>
        <w:t>infected</w:t>
      </w:r>
      <w:r w:rsidRPr="00B50C3A">
        <w:rPr>
          <w:color w:val="000000" w:themeColor="text1"/>
          <w:sz w:val="8"/>
        </w:rPr>
        <w:t xml:space="preserve"> more than </w:t>
      </w:r>
      <w:r w:rsidRPr="008D756E">
        <w:rPr>
          <w:b/>
          <w:color w:val="000000" w:themeColor="text1"/>
          <w:u w:val="single"/>
        </w:rPr>
        <w:t>1660</w:t>
      </w:r>
      <w:r w:rsidRPr="008D756E">
        <w:rPr>
          <w:color w:val="000000" w:themeColor="text1"/>
          <w:u w:val="single"/>
        </w:rPr>
        <w:t xml:space="preserve"> </w:t>
      </w:r>
      <w:r w:rsidRPr="008D756E">
        <w:rPr>
          <w:b/>
          <w:color w:val="000000" w:themeColor="text1"/>
          <w:u w:val="single"/>
        </w:rPr>
        <w:t>Liberians</w:t>
      </w:r>
      <w:r w:rsidRPr="00B50C3A">
        <w:rPr>
          <w:color w:val="000000" w:themeColor="text1"/>
          <w:sz w:val="8"/>
        </w:rPr>
        <w:t>, killing scores</w:t>
      </w:r>
      <w:r w:rsidRPr="00B50C3A">
        <w:rPr>
          <w:color w:val="000000" w:themeColor="text1"/>
          <w:sz w:val="8"/>
          <w:szCs w:val="8"/>
        </w:rPr>
        <w:t>.</w:t>
      </w:r>
      <w:r w:rsidRPr="00B50C3A">
        <w:rPr>
          <w:b/>
          <w:color w:val="000000" w:themeColor="text1"/>
          <w:sz w:val="8"/>
          <w:szCs w:val="8"/>
        </w:rPr>
        <w:t xml:space="preserve"> </w:t>
      </w:r>
      <w:r w:rsidRPr="00B50C3A">
        <w:rPr>
          <w:color w:val="000000" w:themeColor="text1"/>
          <w:sz w:val="8"/>
        </w:rPr>
        <w:t xml:space="preserve">As of September 18th, there have been 5,300 infected with Ebola and 2,630 deaths, with most of the cases in Liberia, Sierra Leone, and Guinea. Here, again, we see the pattern where African, — </w:t>
      </w:r>
      <w:r w:rsidRPr="00B50C3A">
        <w:rPr>
          <w:b/>
          <w:color w:val="000000" w:themeColor="text1"/>
          <w:highlight w:val="cyan"/>
          <w:u w:val="single"/>
        </w:rPr>
        <w:t>Black</w:t>
      </w:r>
      <w:r w:rsidRPr="00B50C3A">
        <w:rPr>
          <w:color w:val="000000" w:themeColor="text1"/>
          <w:sz w:val="8"/>
        </w:rPr>
        <w:t xml:space="preserve"> — </w:t>
      </w:r>
      <w:r w:rsidRPr="00B50C3A">
        <w:rPr>
          <w:b/>
          <w:color w:val="000000" w:themeColor="text1"/>
          <w:highlight w:val="cyan"/>
          <w:u w:val="single"/>
        </w:rPr>
        <w:t>lives are</w:t>
      </w:r>
      <w:r w:rsidRPr="00B50C3A">
        <w:rPr>
          <w:color w:val="000000" w:themeColor="text1"/>
          <w:sz w:val="8"/>
        </w:rPr>
        <w:t xml:space="preserve"> demeaned and deemed </w:t>
      </w:r>
      <w:r w:rsidRPr="00B50C3A">
        <w:rPr>
          <w:b/>
          <w:color w:val="000000" w:themeColor="text1"/>
          <w:highlight w:val="cyan"/>
          <w:u w:val="single"/>
        </w:rPr>
        <w:t>disposable</w:t>
      </w:r>
      <w:r w:rsidRPr="00B50C3A">
        <w:rPr>
          <w:color w:val="000000" w:themeColor="text1"/>
          <w:sz w:val="8"/>
        </w:rPr>
        <w:t xml:space="preserve">. As Africans, including African doctors and aid workers were quickly dying from the disease, three white missionaries were given the experimental drug </w:t>
      </w:r>
      <w:r w:rsidRPr="00B50C3A">
        <w:rPr>
          <w:color w:val="000000" w:themeColor="text1"/>
          <w:sz w:val="8"/>
          <w:szCs w:val="12"/>
        </w:rPr>
        <w:t>– itself under much speculation – and flown to safety. By mid-September, when the fourth African doctor, Dr. Olivet Buck, head of the Lumley Health Center in Freetown, Sierra Leone, died of the disease, it was revealed that the World Health Organization refused to send her to Germany for treatment. At the same time, two Dutch doctors stricken with Ebola were flown home to Europe. It has also emerged that the first African doctor to die of the virus, Dr. Sheik Umar Khan, the chief Sierra Leonean physician treating Ebola, was also denied the chance by Doctors Without Borders to receive the experimental drug, ZMAP, given to the two white missionaries. To add insult to injury, the U.S. government first announced that a $22-million, 25-bed Ebola hospital was intended for foreign (read: mainly white) healthcare workers. While outrage forced the U.S. to include African health workers in its plans, it was – and has been – clear that</w:t>
      </w:r>
      <w:r w:rsidRPr="00B50C3A">
        <w:rPr>
          <w:color w:val="000000" w:themeColor="text1"/>
          <w:sz w:val="8"/>
        </w:rPr>
        <w:t xml:space="preserve"> African lives don’t matter. </w:t>
      </w:r>
      <w:r w:rsidRPr="00B50C3A">
        <w:rPr>
          <w:b/>
          <w:color w:val="000000" w:themeColor="text1"/>
          <w:u w:val="single"/>
        </w:rPr>
        <w:t>The western, white, response</w:t>
      </w:r>
      <w:r w:rsidRPr="00B50C3A">
        <w:rPr>
          <w:b/>
          <w:color w:val="000000" w:themeColor="text1"/>
          <w:sz w:val="8"/>
        </w:rPr>
        <w:t xml:space="preserve"> </w:t>
      </w:r>
      <w:r w:rsidRPr="00B50C3A">
        <w:rPr>
          <w:color w:val="000000" w:themeColor="text1"/>
          <w:sz w:val="8"/>
        </w:rPr>
        <w:t xml:space="preserve">to the cholera and Ebola epidemics ultimately </w:t>
      </w:r>
      <w:r w:rsidRPr="00B50C3A">
        <w:rPr>
          <w:b/>
          <w:color w:val="000000" w:themeColor="text1"/>
          <w:u w:val="single"/>
        </w:rPr>
        <w:t>teaches us that glo</w:t>
      </w:r>
      <w:r w:rsidRPr="00B50C3A">
        <w:rPr>
          <w:b/>
          <w:color w:val="000000" w:themeColor="text1"/>
          <w:highlight w:val="cyan"/>
          <w:u w:val="single"/>
        </w:rPr>
        <w:t>bal white supremacy thrives on Black suffering</w:t>
      </w:r>
      <w:r w:rsidRPr="00B50C3A">
        <w:rPr>
          <w:color w:val="000000" w:themeColor="text1"/>
          <w:sz w:val="8"/>
          <w:highlight w:val="cyan"/>
        </w:rPr>
        <w:t>,</w:t>
      </w:r>
      <w:r w:rsidRPr="00B50C3A">
        <w:rPr>
          <w:color w:val="000000" w:themeColor="text1"/>
          <w:sz w:val="8"/>
        </w:rPr>
        <w:t xml:space="preserve"> denigration, and death. Because, </w:t>
      </w:r>
      <w:r w:rsidRPr="00B50C3A">
        <w:rPr>
          <w:b/>
          <w:color w:val="000000" w:themeColor="text1"/>
          <w:highlight w:val="cyan"/>
          <w:u w:val="single"/>
        </w:rPr>
        <w:t>next to the stories of Black disease</w:t>
      </w:r>
      <w:r w:rsidRPr="00B50C3A">
        <w:rPr>
          <w:color w:val="000000" w:themeColor="text1"/>
          <w:sz w:val="8"/>
        </w:rPr>
        <w:t xml:space="preserve"> as endemic and </w:t>
      </w:r>
      <w:r w:rsidRPr="00B50C3A">
        <w:rPr>
          <w:b/>
          <w:color w:val="000000" w:themeColor="text1"/>
          <w:highlight w:val="cyan"/>
          <w:u w:val="single"/>
        </w:rPr>
        <w:t>linked to uncivilized</w:t>
      </w:r>
      <w:r w:rsidRPr="00B50C3A">
        <w:rPr>
          <w:b/>
          <w:color w:val="000000" w:themeColor="text1"/>
          <w:sz w:val="8"/>
        </w:rPr>
        <w:t xml:space="preserve"> </w:t>
      </w:r>
      <w:r w:rsidRPr="00B50C3A">
        <w:rPr>
          <w:color w:val="000000" w:themeColor="text1"/>
          <w:sz w:val="8"/>
        </w:rPr>
        <w:t xml:space="preserve">and untamed Black cultural </w:t>
      </w:r>
      <w:r w:rsidRPr="00B50C3A">
        <w:rPr>
          <w:b/>
          <w:color w:val="000000" w:themeColor="text1"/>
          <w:highlight w:val="cyan"/>
          <w:u w:val="single"/>
        </w:rPr>
        <w:t>practices</w:t>
      </w:r>
      <w:r w:rsidRPr="00B50C3A">
        <w:rPr>
          <w:b/>
          <w:color w:val="000000" w:themeColor="text1"/>
          <w:sz w:val="8"/>
          <w:szCs w:val="8"/>
        </w:rPr>
        <w:t xml:space="preserve"> </w:t>
      </w:r>
      <w:r w:rsidRPr="00B50C3A">
        <w:rPr>
          <w:color w:val="000000" w:themeColor="text1"/>
          <w:sz w:val="8"/>
        </w:rPr>
        <w:t>– as well as the way white media revels in publishing pictures of dead Blacks –</w:t>
      </w:r>
      <w:r w:rsidRPr="00B50C3A">
        <w:rPr>
          <w:b/>
          <w:color w:val="000000" w:themeColor="text1"/>
          <w:sz w:val="8"/>
          <w:szCs w:val="8"/>
        </w:rPr>
        <w:t xml:space="preserve"> </w:t>
      </w:r>
      <w:r w:rsidRPr="00B50C3A">
        <w:rPr>
          <w:b/>
          <w:color w:val="000000" w:themeColor="text1"/>
          <w:highlight w:val="cyan"/>
          <w:u w:val="single"/>
        </w:rPr>
        <w:t>we get the construction of</w:t>
      </w:r>
      <w:r w:rsidRPr="00B50C3A">
        <w:rPr>
          <w:color w:val="000000" w:themeColor="text1"/>
          <w:sz w:val="8"/>
        </w:rPr>
        <w:t xml:space="preserve"> the “brave” and “heroic” </w:t>
      </w:r>
      <w:r w:rsidRPr="00B50C3A">
        <w:rPr>
          <w:b/>
          <w:color w:val="000000" w:themeColor="text1"/>
          <w:highlight w:val="cyan"/>
          <w:u w:val="single"/>
        </w:rPr>
        <w:t>white saviors who risk their lives for the Blacks</w:t>
      </w:r>
      <w:r w:rsidRPr="00B50C3A">
        <w:rPr>
          <w:b/>
          <w:color w:val="000000" w:themeColor="text1"/>
        </w:rPr>
        <w:t xml:space="preserve"> </w:t>
      </w:r>
      <w:r w:rsidRPr="00B50C3A">
        <w:rPr>
          <w:color w:val="000000" w:themeColor="text1"/>
          <w:sz w:val="8"/>
        </w:rPr>
        <w:t xml:space="preserve">and non-whites: the “white savior industrial complex” at its best. Of course, there is </w:t>
      </w:r>
      <w:r w:rsidRPr="00B50C3A">
        <w:rPr>
          <w:b/>
          <w:color w:val="000000" w:themeColor="text1"/>
          <w:highlight w:val="cyan"/>
          <w:u w:val="single"/>
        </w:rPr>
        <w:t>no mention of the</w:t>
      </w:r>
      <w:r w:rsidRPr="00B50C3A">
        <w:rPr>
          <w:color w:val="000000" w:themeColor="text1"/>
          <w:sz w:val="8"/>
        </w:rPr>
        <w:t xml:space="preserve"> decidedly </w:t>
      </w:r>
      <w:r w:rsidRPr="00B50C3A">
        <w:rPr>
          <w:b/>
          <w:color w:val="000000" w:themeColor="text1"/>
          <w:highlight w:val="cyan"/>
          <w:u w:val="single"/>
        </w:rPr>
        <w:t>non-heroic relationship of the white western world to</w:t>
      </w:r>
      <w:r w:rsidRPr="00B50C3A">
        <w:rPr>
          <w:color w:val="000000" w:themeColor="text1"/>
          <w:sz w:val="8"/>
        </w:rPr>
        <w:t xml:space="preserve"> countries like </w:t>
      </w:r>
      <w:r w:rsidRPr="00B50C3A">
        <w:rPr>
          <w:b/>
          <w:color w:val="000000" w:themeColor="text1"/>
          <w:highlight w:val="cyan"/>
          <w:u w:val="single"/>
        </w:rPr>
        <w:t>Haiti and</w:t>
      </w:r>
      <w:r w:rsidRPr="00B50C3A">
        <w:rPr>
          <w:color w:val="000000" w:themeColor="text1"/>
          <w:sz w:val="8"/>
        </w:rPr>
        <w:t xml:space="preserve"> those of </w:t>
      </w:r>
      <w:r w:rsidRPr="00B50C3A">
        <w:rPr>
          <w:b/>
          <w:color w:val="000000" w:themeColor="text1"/>
          <w:highlight w:val="cyan"/>
          <w:u w:val="single"/>
        </w:rPr>
        <w:t>West Africa</w:t>
      </w:r>
      <w:r w:rsidRPr="00B50C3A">
        <w:rPr>
          <w:color w:val="000000" w:themeColor="text1"/>
          <w:sz w:val="8"/>
        </w:rPr>
        <w:t xml:space="preserve">. As Teju Cole demonstrates, the </w:t>
      </w:r>
      <w:r w:rsidRPr="00B50C3A">
        <w:rPr>
          <w:b/>
          <w:color w:val="000000" w:themeColor="text1"/>
          <w:u w:val="single"/>
        </w:rPr>
        <w:t>“white savior industrial complex supports brutal policies</w:t>
      </w:r>
      <w:r w:rsidRPr="00B50C3A">
        <w:rPr>
          <w:color w:val="000000" w:themeColor="text1"/>
          <w:sz w:val="8"/>
        </w:rPr>
        <w:t>…[where] the banality of evil transmutes into the banality of sentimentality”: imperialism, neocolonialism, military occupation. In a recent interview, Dr. Joia Mukherjee, of Partners in Health, explained the racism behind the west’s Ebola response by saying, “I think it’s easy for the world — the powerful world, who are largely non-African, non-people of color — to ignore the suffering of poor, black people.” But we have to see this as more than ignoring the Black suffering poor; it is about white supremacy’s desire for Black death and Black suffering. It is about coming to terms with the fact that there is something systematic – and sinister – about Black killing globally. It is about the reality that in a universal context of anti-Blackness, Black lives don’t matter – anywhere.</w:t>
      </w:r>
    </w:p>
    <w:p w14:paraId="5ACEBCB7" w14:textId="77777777" w:rsidR="00C969C5" w:rsidRDefault="00C969C5" w:rsidP="00C969C5">
      <w:pPr>
        <w:pStyle w:val="Heading1"/>
        <w:spacing w:line="240" w:lineRule="auto"/>
        <w:rPr>
          <w:color w:val="000000" w:themeColor="text1"/>
        </w:rPr>
      </w:pPr>
      <w:r>
        <w:rPr>
          <w:color w:val="000000" w:themeColor="text1"/>
        </w:rPr>
        <w:t>Alts</w:t>
      </w:r>
    </w:p>
    <w:p w14:paraId="482A989D" w14:textId="77777777" w:rsidR="00C969C5" w:rsidRDefault="00C969C5" w:rsidP="00C969C5"/>
    <w:p w14:paraId="252D9A99" w14:textId="77777777" w:rsidR="00C969C5" w:rsidRDefault="00C969C5" w:rsidP="00C969C5">
      <w:pPr>
        <w:pStyle w:val="Heading2"/>
      </w:pPr>
      <w:r>
        <w:t>Unflinching Paradigmatic Analysis</w:t>
      </w:r>
    </w:p>
    <w:p w14:paraId="6190B812" w14:textId="77777777" w:rsidR="00C969C5" w:rsidRPr="00717306" w:rsidRDefault="00C969C5" w:rsidP="00C969C5">
      <w:pPr>
        <w:pStyle w:val="Heading4"/>
        <w:spacing w:line="240" w:lineRule="auto"/>
        <w:rPr>
          <w:rFonts w:cs="Times New Roman"/>
        </w:rPr>
      </w:pPr>
      <w:r>
        <w:rPr>
          <w:rFonts w:cs="Times New Roman"/>
        </w:rPr>
        <w:t>The alternative is an unflinching paradigmatic analysis. The act of an u</w:t>
      </w:r>
      <w:r w:rsidRPr="00717306">
        <w:rPr>
          <w:rFonts w:cs="Times New Roman"/>
        </w:rPr>
        <w:t>nflinching paradigmatic analysis</w:t>
      </w:r>
      <w:r>
        <w:rPr>
          <w:rFonts w:cs="Times New Roman"/>
        </w:rPr>
        <w:t xml:space="preserve"> </w:t>
      </w:r>
      <w:r w:rsidRPr="00717306">
        <w:rPr>
          <w:rFonts w:cs="Times New Roman"/>
        </w:rPr>
        <w:t>allows us to deny intellectual legitimacy to the compromises that radical elements have made because of an unwillingness to hold moderates feet to the fire predicated on an unflinching paradigmatic analysis</w:t>
      </w:r>
      <w:r>
        <w:rPr>
          <w:rFonts w:cs="Times New Roman"/>
        </w:rPr>
        <w:t xml:space="preserve">. </w:t>
      </w:r>
    </w:p>
    <w:p w14:paraId="07F2783D" w14:textId="77777777" w:rsidR="00C969C5" w:rsidRPr="00717306" w:rsidRDefault="00C969C5" w:rsidP="00C969C5">
      <w:pPr>
        <w:spacing w:line="240" w:lineRule="auto"/>
        <w:rPr>
          <w:b/>
          <w:sz w:val="12"/>
          <w:szCs w:val="12"/>
          <w:u w:val="single"/>
        </w:rPr>
      </w:pPr>
      <w:r w:rsidRPr="00717306">
        <w:rPr>
          <w:rStyle w:val="Style13ptBold"/>
          <w:u w:val="single"/>
        </w:rPr>
        <w:t>Wilderson 10</w:t>
      </w:r>
      <w:r w:rsidRPr="00717306">
        <w:rPr>
          <w:rStyle w:val="FootnoteReference"/>
          <w:b/>
          <w:sz w:val="26"/>
          <w:u w:val="single"/>
        </w:rPr>
        <w:footnoteReference w:id="34"/>
      </w:r>
    </w:p>
    <w:p w14:paraId="7BFB6CA3" w14:textId="77777777" w:rsidR="00C969C5" w:rsidRPr="002D70F1" w:rsidRDefault="00C969C5" w:rsidP="00C969C5">
      <w:pPr>
        <w:pStyle w:val="NoSpacing"/>
        <w:rPr>
          <w:rFonts w:ascii="Times New Roman" w:hAnsi="Times New Roman" w:cs="Times New Roman"/>
          <w:sz w:val="10"/>
        </w:rPr>
      </w:pPr>
      <w:r w:rsidRPr="002D70F1">
        <w:rPr>
          <w:rFonts w:ascii="Times New Roman" w:hAnsi="Times New Roman" w:cs="Times New Roman"/>
          <w:bCs/>
          <w:sz w:val="10"/>
        </w:rPr>
        <w:t>STRANGE AS</w:t>
      </w:r>
      <w:r w:rsidRPr="002D70F1">
        <w:rPr>
          <w:rFonts w:ascii="Times New Roman" w:hAnsi="Times New Roman" w:cs="Times New Roman"/>
          <w:b/>
          <w:bCs/>
          <w:sz w:val="10"/>
        </w:rPr>
        <w:t xml:space="preserve"> </w:t>
      </w:r>
      <w:r w:rsidRPr="002D70F1">
        <w:rPr>
          <w:rFonts w:ascii="Times New Roman" w:hAnsi="Times New Roman" w:cs="Times New Roman"/>
          <w:sz w:val="10"/>
        </w:rPr>
        <w:t xml:space="preserve">it might seem, this book project began in South Africa. </w:t>
      </w:r>
      <w:r w:rsidRPr="002D70F1">
        <w:rPr>
          <w:rStyle w:val="StyleUnderline"/>
          <w:rFonts w:ascii="Times New Roman" w:hAnsi="Times New Roman" w:cs="Times New Roman"/>
          <w:sz w:val="10"/>
          <w:u w:val="none"/>
        </w:rPr>
        <w:t>During the</w:t>
      </w:r>
      <w:r w:rsidRPr="002D70F1">
        <w:rPr>
          <w:rFonts w:ascii="Times New Roman" w:hAnsi="Times New Roman" w:cs="Times New Roman"/>
          <w:sz w:val="10"/>
        </w:rPr>
        <w:t xml:space="preserve"> last years of </w:t>
      </w:r>
      <w:r w:rsidRPr="002D70F1">
        <w:rPr>
          <w:rStyle w:val="StyleUnderline"/>
          <w:rFonts w:ascii="Times New Roman" w:hAnsi="Times New Roman" w:cs="Times New Roman"/>
          <w:sz w:val="10"/>
          <w:u w:val="none"/>
        </w:rPr>
        <w:t>apartheid I worked for revolutionary change</w:t>
      </w:r>
      <w:r w:rsidRPr="002D70F1">
        <w:rPr>
          <w:rFonts w:ascii="Times New Roman" w:hAnsi="Times New Roman" w:cs="Times New Roman"/>
          <w:sz w:val="10"/>
        </w:rPr>
        <w:t xml:space="preserve"> in both an underground and above-ground capacity, for the Charterist Movement in general and the ANC in particular. During this period, </w:t>
      </w:r>
      <w:r w:rsidRPr="002D70F1">
        <w:rPr>
          <w:rStyle w:val="Emphasis"/>
          <w:rFonts w:eastAsia="Calibri"/>
          <w:highlight w:val="cyan"/>
        </w:rPr>
        <w:t>I began to see how essential an unflinching paradigmatic analysis is to a movement dedicated to the complete overthrow of an existing order</w:t>
      </w:r>
      <w:r w:rsidRPr="002D70F1">
        <w:rPr>
          <w:rFonts w:ascii="Times New Roman" w:hAnsi="Times New Roman" w:cs="Times New Roman"/>
          <w:sz w:val="10"/>
          <w:highlight w:val="cyan"/>
        </w:rPr>
        <w:t>.</w:t>
      </w:r>
      <w:r w:rsidRPr="002D70F1">
        <w:rPr>
          <w:rFonts w:ascii="Times New Roman" w:hAnsi="Times New Roman" w:cs="Times New Roman"/>
          <w:sz w:val="10"/>
        </w:rPr>
        <w:t xml:space="preserve"> </w:t>
      </w:r>
      <w:r w:rsidRPr="002D70F1">
        <w:rPr>
          <w:rStyle w:val="StyleUnderline"/>
          <w:rFonts w:ascii="Times New Roman" w:hAnsi="Times New Roman" w:cs="Times New Roman"/>
          <w:highlight w:val="cyan"/>
        </w:rPr>
        <w:t>The</w:t>
      </w:r>
      <w:r w:rsidRPr="002D70F1">
        <w:rPr>
          <w:rStyle w:val="StyleUnderline"/>
          <w:rFonts w:ascii="Times New Roman" w:hAnsi="Times New Roman" w:cs="Times New Roman"/>
          <w:u w:val="none"/>
        </w:rPr>
        <w:t xml:space="preserve"> </w:t>
      </w:r>
      <w:r w:rsidRPr="002D70F1">
        <w:rPr>
          <w:rStyle w:val="StyleUnderline"/>
          <w:rFonts w:ascii="Times New Roman" w:hAnsi="Times New Roman" w:cs="Times New Roman"/>
          <w:sz w:val="10"/>
          <w:u w:val="none"/>
        </w:rPr>
        <w:t>neoliberal</w:t>
      </w:r>
      <w:r w:rsidRPr="002D70F1">
        <w:rPr>
          <w:rStyle w:val="StyleUnderline"/>
          <w:rFonts w:ascii="Times New Roman" w:hAnsi="Times New Roman" w:cs="Times New Roman"/>
          <w:u w:val="none"/>
        </w:rPr>
        <w:t xml:space="preserve"> </w:t>
      </w:r>
      <w:r w:rsidRPr="002D70F1">
        <w:rPr>
          <w:rStyle w:val="StyleUnderline"/>
          <w:rFonts w:ascii="Times New Roman" w:hAnsi="Times New Roman" w:cs="Times New Roman"/>
          <w:highlight w:val="cyan"/>
        </w:rPr>
        <w:t>compromises</w:t>
      </w:r>
      <w:r w:rsidRPr="002D70F1">
        <w:rPr>
          <w:rFonts w:ascii="Times New Roman" w:hAnsi="Times New Roman" w:cs="Times New Roman"/>
          <w:sz w:val="10"/>
        </w:rPr>
        <w:t xml:space="preserve"> </w:t>
      </w:r>
      <w:r w:rsidRPr="002D70F1">
        <w:rPr>
          <w:rStyle w:val="StyleUnderline"/>
          <w:rFonts w:ascii="Times New Roman" w:hAnsi="Times New Roman" w:cs="Times New Roman"/>
          <w:sz w:val="10"/>
          <w:u w:val="none"/>
        </w:rPr>
        <w:t>that the radical elements</w:t>
      </w:r>
      <w:r w:rsidRPr="002D70F1">
        <w:rPr>
          <w:rFonts w:ascii="Times New Roman" w:hAnsi="Times New Roman" w:cs="Times New Roman"/>
          <w:sz w:val="10"/>
        </w:rPr>
        <w:t xml:space="preserve"> of the Chartist Movement </w:t>
      </w:r>
      <w:r w:rsidRPr="002D70F1">
        <w:rPr>
          <w:rStyle w:val="StyleUnderline"/>
          <w:rFonts w:ascii="Times New Roman" w:hAnsi="Times New Roman" w:cs="Times New Roman"/>
          <w:highlight w:val="cyan"/>
        </w:rPr>
        <w:t>made with the moderate elements were due</w:t>
      </w:r>
      <w:r w:rsidRPr="002D70F1">
        <w:rPr>
          <w:rFonts w:ascii="Times New Roman" w:hAnsi="Times New Roman" w:cs="Times New Roman"/>
          <w:sz w:val="10"/>
        </w:rPr>
        <w:t xml:space="preserve">, in large part, </w:t>
      </w:r>
      <w:r w:rsidRPr="002D70F1">
        <w:rPr>
          <w:rStyle w:val="StyleUnderline"/>
          <w:rFonts w:ascii="Times New Roman" w:hAnsi="Times New Roman" w:cs="Times New Roman"/>
          <w:highlight w:val="cyan"/>
        </w:rPr>
        <w:t>to</w:t>
      </w:r>
      <w:r w:rsidRPr="002D70F1">
        <w:rPr>
          <w:rStyle w:val="StyleUnderline"/>
          <w:rFonts w:ascii="Times New Roman" w:hAnsi="Times New Roman" w:cs="Times New Roman"/>
        </w:rPr>
        <w:t xml:space="preserve"> our </w:t>
      </w:r>
      <w:r w:rsidRPr="002D70F1">
        <w:rPr>
          <w:rStyle w:val="StyleUnderline"/>
          <w:rFonts w:ascii="Times New Roman" w:hAnsi="Times New Roman" w:cs="Times New Roman"/>
          <w:highlight w:val="cyan"/>
        </w:rPr>
        <w:t>unwillingness to hold the moderates' feet to the fire of a political agenda predicated on an unflinching paradigmatic analysis</w:t>
      </w:r>
      <w:r w:rsidRPr="002D70F1">
        <w:rPr>
          <w:rFonts w:ascii="Times New Roman" w:hAnsi="Times New Roman" w:cs="Times New Roman"/>
          <w:sz w:val="10"/>
        </w:rPr>
        <w:t xml:space="preserve">. Instead, </w:t>
      </w:r>
      <w:r w:rsidRPr="002D70F1">
        <w:rPr>
          <w:rStyle w:val="StyleUnderline"/>
          <w:rFonts w:ascii="Times New Roman" w:hAnsi="Times New Roman" w:cs="Times New Roman"/>
        </w:rPr>
        <w:t>we allowed our energies and points of attention to be displaced by and onto pragmatic considerations</w:t>
      </w:r>
      <w:r w:rsidRPr="002D70F1">
        <w:rPr>
          <w:rFonts w:ascii="Times New Roman" w:hAnsi="Times New Roman" w:cs="Times New Roman"/>
          <w:sz w:val="24"/>
          <w:u w:val="single"/>
        </w:rPr>
        <w:t xml:space="preserve">. </w:t>
      </w:r>
      <w:r w:rsidRPr="002D70F1">
        <w:rPr>
          <w:rFonts w:ascii="Times New Roman" w:hAnsi="Times New Roman" w:cs="Times New Roman"/>
          <w:b/>
          <w:sz w:val="24"/>
          <w:u w:val="single"/>
        </w:rPr>
        <w:t>Simply put</w:t>
      </w:r>
      <w:r w:rsidRPr="002D70F1">
        <w:rPr>
          <w:rFonts w:ascii="Times New Roman" w:hAnsi="Times New Roman" w:cs="Times New Roman"/>
          <w:sz w:val="24"/>
          <w:u w:val="single"/>
        </w:rPr>
        <w:t xml:space="preserve">, </w:t>
      </w:r>
      <w:r w:rsidRPr="002D70F1">
        <w:rPr>
          <w:rStyle w:val="Emphasis"/>
          <w:rFonts w:eastAsia="Calibri"/>
          <w:highlight w:val="cyan"/>
        </w:rPr>
        <w:t>we abdicated the power to pose the question</w:t>
      </w:r>
      <w:r w:rsidRPr="002D70F1">
        <w:rPr>
          <w:rFonts w:ascii="Times New Roman" w:hAnsi="Times New Roman" w:cs="Times New Roman"/>
          <w:sz w:val="10"/>
        </w:rPr>
        <w:t>—</w:t>
      </w:r>
      <w:r w:rsidRPr="002D70F1">
        <w:rPr>
          <w:rFonts w:ascii="Times New Roman" w:hAnsi="Times New Roman" w:cs="Times New Roman"/>
          <w:b/>
          <w:sz w:val="24"/>
          <w:u w:val="single"/>
        </w:rPr>
        <w:t xml:space="preserve">and the power to pose the question is </w:t>
      </w:r>
      <w:r w:rsidRPr="002D70F1">
        <w:rPr>
          <w:rStyle w:val="Emphasis"/>
          <w:rFonts w:eastAsia="Calibri"/>
          <w:highlight w:val="cyan"/>
        </w:rPr>
        <w:t>the greatest power of all</w:t>
      </w:r>
      <w:r w:rsidRPr="002D70F1">
        <w:rPr>
          <w:rFonts w:ascii="Times New Roman" w:hAnsi="Times New Roman" w:cs="Times New Roman"/>
          <w:sz w:val="10"/>
        </w:rPr>
        <w:t xml:space="preserve">. Elsewhere, I have written about this unfortunate turn of events </w:t>
      </w:r>
      <w:r w:rsidRPr="002D70F1">
        <w:rPr>
          <w:rFonts w:ascii="Times New Roman" w:hAnsi="Times New Roman" w:cs="Times New Roman"/>
          <w:bCs/>
          <w:i/>
          <w:iCs/>
          <w:sz w:val="10"/>
        </w:rPr>
        <w:t>(Incognegro: A Memoir of Exile and Apartheid),</w:t>
      </w:r>
      <w:r w:rsidRPr="002D70F1">
        <w:rPr>
          <w:rFonts w:ascii="Times New Roman" w:hAnsi="Times New Roman" w:cs="Times New Roman"/>
          <w:b/>
          <w:bCs/>
          <w:i/>
          <w:iCs/>
          <w:sz w:val="10"/>
        </w:rPr>
        <w:t xml:space="preserve"> </w:t>
      </w:r>
      <w:r w:rsidRPr="002D70F1">
        <w:rPr>
          <w:rFonts w:ascii="Times New Roman" w:hAnsi="Times New Roman" w:cs="Times New Roman"/>
          <w:sz w:val="10"/>
        </w:rPr>
        <w:t xml:space="preserve">so I'll not rehearse the details here. Suffice it to say, this book germinated in the many political and academic discussions and debates that I was fortunate enough to be a part of at a historic moment and in a place where the word revolution was spoken in earnest, free of qualifiers and irony. For their past and ongoing ideas and interventions, I extend solidarity and appreciation to comrades Amanda Alexander, Franco Barchiesi, Teresa Barnes, Patrick Bond, Ashwin Desai, Nigel Gibson, Steven Greenberg, Allan Horowitz, Bushy Kelebonye (deceased), Tefu Kelebonye, Ulrike Kistner, Kamogelo Lekubu, Andile Mngxitama, Prishani Naidoo, John Shai, and S'bu Zulu. </w:t>
      </w:r>
    </w:p>
    <w:p w14:paraId="7783970F" w14:textId="77777777" w:rsidR="00C969C5" w:rsidRPr="00556B68" w:rsidRDefault="00C969C5" w:rsidP="00C969C5"/>
    <w:p w14:paraId="0E46FF62" w14:textId="77777777" w:rsidR="00C969C5" w:rsidRDefault="00C969C5" w:rsidP="00C969C5">
      <w:pPr>
        <w:pStyle w:val="Heading2"/>
      </w:pPr>
      <w:r>
        <w:t>Burn it Down</w:t>
      </w:r>
    </w:p>
    <w:p w14:paraId="54BFF97D" w14:textId="77777777" w:rsidR="00C969C5" w:rsidRPr="00B50C3A" w:rsidRDefault="00C969C5" w:rsidP="00C969C5">
      <w:pPr>
        <w:pStyle w:val="Heading4"/>
        <w:spacing w:line="240" w:lineRule="auto"/>
        <w:rPr>
          <w:rFonts w:cs="Times New Roman"/>
          <w:color w:val="000000" w:themeColor="text1"/>
        </w:rPr>
      </w:pPr>
      <w:r w:rsidRPr="00B50C3A">
        <w:rPr>
          <w:rFonts w:cs="Times New Roman"/>
          <w:color w:val="000000" w:themeColor="text1"/>
        </w:rPr>
        <w:t xml:space="preserve">The only means by which we can rectify the violent order imposed by civil society is through its entire destruction. As every contour of social relations is marked by anti-blackness, every aspect of society must be destroyed, dismantled and reconfigured. </w:t>
      </w:r>
    </w:p>
    <w:p w14:paraId="63D314AA" w14:textId="77777777" w:rsidR="00C969C5" w:rsidRPr="00B50C3A" w:rsidRDefault="00C969C5" w:rsidP="00C969C5">
      <w:pPr>
        <w:shd w:val="clear" w:color="auto" w:fill="FFFFFF"/>
        <w:spacing w:after="150" w:line="240" w:lineRule="auto"/>
        <w:rPr>
          <w:b/>
          <w:color w:val="000000" w:themeColor="text1"/>
          <w:u w:val="single"/>
        </w:rPr>
      </w:pPr>
      <w:r w:rsidRPr="00B50C3A">
        <w:rPr>
          <w:b/>
          <w:color w:val="000000" w:themeColor="text1"/>
          <w:u w:val="single"/>
        </w:rPr>
        <w:t>Farley 05</w:t>
      </w:r>
      <w:r w:rsidRPr="00B50C3A">
        <w:rPr>
          <w:rStyle w:val="FootnoteReference"/>
          <w:b/>
          <w:color w:val="000000" w:themeColor="text1"/>
          <w:u w:val="single"/>
        </w:rPr>
        <w:footnoteReference w:id="35"/>
      </w:r>
    </w:p>
    <w:p w14:paraId="33CC98F2" w14:textId="77777777" w:rsidR="00C969C5" w:rsidRPr="008D756E" w:rsidRDefault="00C969C5" w:rsidP="00C969C5">
      <w:pPr>
        <w:spacing w:line="240" w:lineRule="auto"/>
        <w:rPr>
          <w:color w:val="000000" w:themeColor="text1"/>
          <w:sz w:val="8"/>
        </w:rPr>
      </w:pPr>
      <w:r w:rsidRPr="008D756E">
        <w:rPr>
          <w:color w:val="000000" w:themeColor="text1"/>
          <w:sz w:val="8"/>
        </w:rPr>
        <w:t xml:space="preserve">What is to be done?  Two hundred years ago, </w:t>
      </w:r>
      <w:r w:rsidRPr="008D756E">
        <w:rPr>
          <w:b/>
          <w:color w:val="000000" w:themeColor="text1"/>
          <w:highlight w:val="cyan"/>
          <w:u w:val="single"/>
        </w:rPr>
        <w:t>when the slaves in Haiti rose up</w:t>
      </w:r>
      <w:r w:rsidRPr="008D756E">
        <w:rPr>
          <w:b/>
          <w:color w:val="000000" w:themeColor="text1"/>
          <w:u w:val="single"/>
        </w:rPr>
        <w:t xml:space="preserve">, </w:t>
      </w:r>
      <w:r w:rsidRPr="008D756E">
        <w:rPr>
          <w:b/>
          <w:color w:val="000000" w:themeColor="text1"/>
          <w:highlight w:val="cyan"/>
          <w:u w:val="single"/>
        </w:rPr>
        <w:t>they</w:t>
      </w:r>
      <w:r w:rsidRPr="008D756E">
        <w:rPr>
          <w:b/>
          <w:color w:val="000000" w:themeColor="text1"/>
          <w:u w:val="single"/>
        </w:rPr>
        <w:t xml:space="preserve">, of necessity, </w:t>
      </w:r>
      <w:r w:rsidRPr="008D756E">
        <w:rPr>
          <w:b/>
          <w:color w:val="000000" w:themeColor="text1"/>
          <w:highlight w:val="cyan"/>
          <w:u w:val="single"/>
        </w:rPr>
        <w:t>burned everything</w:t>
      </w:r>
      <w:r w:rsidRPr="008D756E">
        <w:rPr>
          <w:color w:val="000000" w:themeColor="text1"/>
          <w:sz w:val="8"/>
        </w:rPr>
        <w:t xml:space="preserve">: They burned San Domingo flat so that at the end of the war it was a charred desert.  Why do you burn everything? asked a French officer of a prisoner.  </w:t>
      </w:r>
      <w:r w:rsidRPr="008D756E">
        <w:rPr>
          <w:b/>
          <w:color w:val="000000" w:themeColor="text1"/>
          <w:u w:val="single"/>
        </w:rPr>
        <w:t>We have a right to burn what we cultivate because a man has a right to dispose of his own labour</w:t>
      </w:r>
      <w:r w:rsidRPr="008D756E">
        <w:rPr>
          <w:color w:val="000000" w:themeColor="text1"/>
          <w:sz w:val="8"/>
        </w:rPr>
        <w:t>, was the reply of this unknown anarchist.48 The slaves burned everything</w:t>
      </w:r>
      <w:r w:rsidRPr="008D756E">
        <w:rPr>
          <w:b/>
          <w:color w:val="000000" w:themeColor="text1"/>
          <w:sz w:val="8"/>
        </w:rPr>
        <w:t xml:space="preserve"> </w:t>
      </w:r>
      <w:r w:rsidRPr="008D756E">
        <w:rPr>
          <w:b/>
          <w:color w:val="000000" w:themeColor="text1"/>
          <w:highlight w:val="cyan"/>
          <w:u w:val="single"/>
        </w:rPr>
        <w:t>because everything was against them</w:t>
      </w:r>
      <w:r w:rsidRPr="008D756E">
        <w:rPr>
          <w:color w:val="000000" w:themeColor="text1"/>
          <w:sz w:val="8"/>
        </w:rPr>
        <w:t xml:space="preserve">.  Everything was against the slaves, the entire order that it was their lot to follow, </w:t>
      </w:r>
      <w:r w:rsidRPr="008D756E">
        <w:rPr>
          <w:b/>
          <w:color w:val="000000" w:themeColor="text1"/>
          <w:highlight w:val="cyan"/>
          <w:u w:val="single"/>
        </w:rPr>
        <w:t>the</w:t>
      </w:r>
      <w:r w:rsidRPr="008D756E">
        <w:rPr>
          <w:b/>
          <w:color w:val="000000" w:themeColor="text1"/>
          <w:u w:val="single"/>
        </w:rPr>
        <w:t xml:space="preserve"> </w:t>
      </w:r>
      <w:r w:rsidRPr="008D756E">
        <w:rPr>
          <w:b/>
          <w:color w:val="000000" w:themeColor="text1"/>
          <w:highlight w:val="cyan"/>
          <w:u w:val="single"/>
        </w:rPr>
        <w:t>entire order in which they were positioned as worse than senseless things</w:t>
      </w:r>
      <w:r w:rsidRPr="008D756E">
        <w:rPr>
          <w:b/>
          <w:color w:val="000000" w:themeColor="text1"/>
          <w:u w:val="single"/>
        </w:rPr>
        <w:t>, every plantation, everything</w:t>
      </w:r>
      <w:r w:rsidRPr="008D756E">
        <w:rPr>
          <w:color w:val="000000" w:themeColor="text1"/>
          <w:sz w:val="8"/>
        </w:rPr>
        <w:t xml:space="preserve">.49  </w:t>
      </w:r>
      <w:r w:rsidRPr="008D756E">
        <w:rPr>
          <w:b/>
          <w:color w:val="000000" w:themeColor="text1"/>
          <w:u w:val="single"/>
        </w:rPr>
        <w:t>“</w:t>
      </w:r>
      <w:r w:rsidRPr="008D756E">
        <w:rPr>
          <w:b/>
          <w:color w:val="000000" w:themeColor="text1"/>
          <w:highlight w:val="cyan"/>
          <w:u w:val="single"/>
        </w:rPr>
        <w:t>Leave nothing white behind you,” said Toussaint</w:t>
      </w:r>
      <w:r w:rsidRPr="008D756E">
        <w:rPr>
          <w:color w:val="000000" w:themeColor="text1"/>
          <w:sz w:val="8"/>
        </w:rPr>
        <w:t xml:space="preserve"> to those dedicated to the end of white-over- black.50  “God gave Noah the rainbow sign.  No more water, the fire next time.”51 </w:t>
      </w:r>
      <w:r w:rsidRPr="008D756E">
        <w:rPr>
          <w:b/>
          <w:color w:val="000000" w:themeColor="text1"/>
          <w:highlight w:val="cyan"/>
          <w:u w:val="single"/>
        </w:rPr>
        <w:t>The slaves</w:t>
      </w:r>
      <w:r w:rsidRPr="008D756E">
        <w:rPr>
          <w:color w:val="000000" w:themeColor="text1"/>
          <w:sz w:val="8"/>
        </w:rPr>
        <w:t xml:space="preserve"> burned everything, yes, but, </w:t>
      </w:r>
      <w:r w:rsidRPr="008D756E">
        <w:rPr>
          <w:b/>
          <w:color w:val="000000" w:themeColor="text1"/>
          <w:highlight w:val="cyan"/>
          <w:u w:val="single"/>
        </w:rPr>
        <w:t>unfortunately</w:t>
      </w:r>
      <w:r w:rsidRPr="008D756E">
        <w:rPr>
          <w:color w:val="000000" w:themeColor="text1"/>
          <w:sz w:val="8"/>
        </w:rPr>
        <w:t xml:space="preserve">, they </w:t>
      </w:r>
      <w:r w:rsidRPr="008D756E">
        <w:rPr>
          <w:b/>
          <w:color w:val="000000" w:themeColor="text1"/>
          <w:highlight w:val="cyan"/>
          <w:u w:val="single"/>
        </w:rPr>
        <w:t>only burned everything in Haiti</w:t>
      </w:r>
      <w:r w:rsidRPr="008D756E">
        <w:rPr>
          <w:color w:val="000000" w:themeColor="text1"/>
          <w:sz w:val="8"/>
        </w:rPr>
        <w:t xml:space="preserve">.52  </w:t>
      </w:r>
      <w:r w:rsidRPr="008D756E">
        <w:rPr>
          <w:b/>
          <w:color w:val="000000" w:themeColor="text1"/>
          <w:u w:val="single"/>
        </w:rPr>
        <w:t>Theirs was the greatest</w:t>
      </w:r>
      <w:r w:rsidRPr="008D756E">
        <w:rPr>
          <w:color w:val="000000" w:themeColor="text1"/>
          <w:sz w:val="8"/>
        </w:rPr>
        <w:t xml:space="preserve"> and most successful </w:t>
      </w:r>
      <w:r w:rsidRPr="008D756E">
        <w:rPr>
          <w:b/>
          <w:color w:val="000000" w:themeColor="text1"/>
          <w:u w:val="single"/>
        </w:rPr>
        <w:t>revolution</w:t>
      </w:r>
      <w:r w:rsidRPr="008D756E">
        <w:rPr>
          <w:color w:val="000000" w:themeColor="text1"/>
          <w:sz w:val="8"/>
        </w:rPr>
        <w:t xml:space="preserve"> in the history of the world </w:t>
      </w:r>
      <w:r w:rsidRPr="008D756E">
        <w:rPr>
          <w:b/>
          <w:color w:val="000000" w:themeColor="text1"/>
          <w:u w:val="single"/>
        </w:rPr>
        <w:t>but the failure of their fire to cross the waters was the great tragedy</w:t>
      </w:r>
      <w:r w:rsidRPr="008D756E">
        <w:rPr>
          <w:color w:val="000000" w:themeColor="text1"/>
          <w:sz w:val="8"/>
        </w:rPr>
        <w:t xml:space="preserve"> of the nineteenth century.53  At the dawn of the twentieth century, W.E.B. </w:t>
      </w:r>
      <w:r w:rsidRPr="008D756E">
        <w:rPr>
          <w:b/>
          <w:color w:val="000000" w:themeColor="text1"/>
          <w:u w:val="single"/>
        </w:rPr>
        <w:t>Du Bois wrote, “The colorline belts the world.”</w:t>
      </w:r>
      <w:r w:rsidRPr="008D756E">
        <w:rPr>
          <w:color w:val="000000" w:themeColor="text1"/>
          <w:sz w:val="8"/>
        </w:rPr>
        <w:t xml:space="preserve">54  Du Bois said that the problem of the twentieth century was the problem of the colorline.55  </w:t>
      </w:r>
      <w:r w:rsidRPr="008D756E">
        <w:rPr>
          <w:b/>
          <w:color w:val="000000" w:themeColor="text1"/>
          <w:u w:val="single"/>
        </w:rPr>
        <w:t>The problem</w:t>
      </w:r>
      <w:r w:rsidRPr="008D756E">
        <w:rPr>
          <w:color w:val="000000" w:themeColor="text1"/>
          <w:sz w:val="8"/>
        </w:rPr>
        <w:t xml:space="preserve">, now, </w:t>
      </w:r>
      <w:r w:rsidRPr="008D756E">
        <w:rPr>
          <w:b/>
          <w:color w:val="000000" w:themeColor="text1"/>
          <w:u w:val="single"/>
        </w:rPr>
        <w:t>at the dawn of the twenty-first century is the problem of the colorline</w:t>
      </w:r>
      <w:r w:rsidRPr="008D756E">
        <w:rPr>
          <w:color w:val="000000" w:themeColor="text1"/>
          <w:sz w:val="8"/>
        </w:rPr>
        <w:t xml:space="preserve">.  </w:t>
      </w:r>
      <w:r w:rsidRPr="008D756E">
        <w:rPr>
          <w:b/>
          <w:color w:val="000000" w:themeColor="text1"/>
          <w:highlight w:val="cyan"/>
          <w:u w:val="single"/>
        </w:rPr>
        <w:t>The colorline continues to belt the world</w:t>
      </w:r>
      <w:r w:rsidRPr="008D756E">
        <w:rPr>
          <w:b/>
          <w:color w:val="000000" w:themeColor="text1"/>
          <w:u w:val="single"/>
        </w:rPr>
        <w:t>.</w:t>
      </w:r>
      <w:r w:rsidRPr="008D756E">
        <w:rPr>
          <w:color w:val="000000" w:themeColor="text1"/>
          <w:sz w:val="8"/>
        </w:rPr>
        <w:t xml:space="preserve">  Indeed, </w:t>
      </w:r>
      <w:r w:rsidRPr="008D756E">
        <w:rPr>
          <w:b/>
          <w:color w:val="000000" w:themeColor="text1"/>
          <w:highlight w:val="cyan"/>
          <w:u w:val="single"/>
        </w:rPr>
        <w:t>the slave power that is the U</w:t>
      </w:r>
      <w:r w:rsidRPr="008D756E">
        <w:rPr>
          <w:color w:val="000000" w:themeColor="text1"/>
          <w:sz w:val="8"/>
        </w:rPr>
        <w:t xml:space="preserve">nited </w:t>
      </w:r>
      <w:r w:rsidRPr="008D756E">
        <w:rPr>
          <w:b/>
          <w:color w:val="000000" w:themeColor="text1"/>
          <w:highlight w:val="cyan"/>
          <w:u w:val="single"/>
        </w:rPr>
        <w:t>S</w:t>
      </w:r>
      <w:r w:rsidRPr="008D756E">
        <w:rPr>
          <w:color w:val="000000" w:themeColor="text1"/>
          <w:sz w:val="8"/>
        </w:rPr>
        <w:t xml:space="preserve">tates </w:t>
      </w:r>
      <w:r w:rsidRPr="008D756E">
        <w:rPr>
          <w:b/>
          <w:color w:val="000000" w:themeColor="text1"/>
          <w:highlight w:val="cyan"/>
          <w:u w:val="single"/>
        </w:rPr>
        <w:t>now threatens an entire world with the death that it has become and so the slaves of yesterday, today, and tomorrow, those with nothing but their chains to lose, must, if they would be free, if they would escape slavery, win the entire world</w:t>
      </w:r>
      <w:r w:rsidRPr="008D756E">
        <w:rPr>
          <w:color w:val="000000" w:themeColor="text1"/>
          <w:sz w:val="8"/>
        </w:rPr>
        <w:t xml:space="preserve">. Education is the call.  We are called to be and then we become something.  We become that which we make of ourselves.  We follow the call, we pursue a calling.  </w:t>
      </w:r>
      <w:r w:rsidRPr="008D756E">
        <w:rPr>
          <w:b/>
          <w:color w:val="000000" w:themeColor="text1"/>
          <w:highlight w:val="cyan"/>
          <w:u w:val="single"/>
        </w:rPr>
        <w:t>Freedom is the only calling</w:t>
      </w:r>
      <w:r w:rsidRPr="008D756E">
        <w:rPr>
          <w:color w:val="000000" w:themeColor="text1"/>
          <w:sz w:val="8"/>
        </w:rPr>
        <w:t xml:space="preserve">—it alone contains all possible directions, all of the choices that may later blossom into the fullness of our lives.  We can only be free.  </w:t>
      </w:r>
      <w:r w:rsidRPr="008D756E">
        <w:rPr>
          <w:b/>
          <w:color w:val="000000" w:themeColor="text1"/>
          <w:highlight w:val="cyan"/>
          <w:u w:val="single"/>
        </w:rPr>
        <w:t>Slavery is death</w:t>
      </w:r>
      <w:r w:rsidRPr="008D756E">
        <w:rPr>
          <w:color w:val="000000" w:themeColor="text1"/>
          <w:sz w:val="8"/>
        </w:rPr>
        <w:t xml:space="preserve">.  How do slaves die? Slaves are not born, they are made.  </w:t>
      </w:r>
      <w:r w:rsidRPr="008D756E">
        <w:rPr>
          <w:b/>
          <w:color w:val="000000" w:themeColor="text1"/>
          <w:u w:val="single"/>
        </w:rPr>
        <w:t>The slave must be trained to be that which the living cannot be.  The only thing that the living are not free to be is dead</w:t>
      </w:r>
      <w:r w:rsidRPr="008D756E">
        <w:rPr>
          <w:color w:val="000000" w:themeColor="text1"/>
          <w:sz w:val="8"/>
        </w:rPr>
        <w:t xml:space="preserve">.  The slave must be trained to follow the call that is not a call.  The slave must be trained to pursue the calling that is not a calling.  The slave must be trained to objecthood.  The slave must become death.  Slavery is white-over-black.  White-over-black is death.  White-over-black, </w:t>
      </w:r>
      <w:r w:rsidRPr="008D756E">
        <w:rPr>
          <w:b/>
          <w:color w:val="000000" w:themeColor="text1"/>
          <w:highlight w:val="cyan"/>
          <w:u w:val="single"/>
        </w:rPr>
        <w:t>death</w:t>
      </w:r>
      <w:r w:rsidRPr="008D756E">
        <w:rPr>
          <w:b/>
          <w:color w:val="000000" w:themeColor="text1"/>
          <w:u w:val="single"/>
        </w:rPr>
        <w:t xml:space="preserve">, </w:t>
      </w:r>
      <w:r w:rsidRPr="008D756E">
        <w:rPr>
          <w:b/>
          <w:color w:val="000000" w:themeColor="text1"/>
          <w:highlight w:val="cyan"/>
          <w:u w:val="single"/>
        </w:rPr>
        <w:t>then, is what the slave must become to pursue its calling that is not a calling</w:t>
      </w:r>
      <w:r w:rsidRPr="008D756E">
        <w:rPr>
          <w:color w:val="000000" w:themeColor="text1"/>
          <w:sz w:val="8"/>
          <w:highlight w:val="cyan"/>
        </w:rPr>
        <w:t>.</w:t>
      </w:r>
    </w:p>
    <w:p w14:paraId="4B1457ED" w14:textId="77777777" w:rsidR="00C969C5" w:rsidRPr="00556B68" w:rsidRDefault="00C969C5" w:rsidP="00C969C5"/>
    <w:p w14:paraId="667DFB08" w14:textId="77777777" w:rsidR="00C969C5" w:rsidRDefault="00C969C5" w:rsidP="00C969C5">
      <w:pPr>
        <w:pStyle w:val="Heading2"/>
      </w:pPr>
      <w:r>
        <w:t>End of the World</w:t>
      </w:r>
    </w:p>
    <w:p w14:paraId="0A145D3E" w14:textId="40C3B2E5" w:rsidR="00C969C5" w:rsidRPr="00161BE6" w:rsidRDefault="00966815" w:rsidP="00C969C5">
      <w:pPr>
        <w:pStyle w:val="Heading4"/>
        <w:spacing w:line="240" w:lineRule="auto"/>
      </w:pPr>
      <w:r>
        <w:softHyphen/>
      </w:r>
      <w:r w:rsidR="00C969C5" w:rsidRPr="00161BE6">
        <w:t xml:space="preserve">The only ethical demand is one that calls for the end of the world itself—the affirmative represents a conflict within the paradigm of America but refuses to challenge the foundational antagonism that produces the violence that undergirds the that same paradigm </w:t>
      </w:r>
    </w:p>
    <w:p w14:paraId="4A49C640" w14:textId="77777777" w:rsidR="00C969C5" w:rsidRPr="00556B68" w:rsidRDefault="00C969C5" w:rsidP="00C969C5">
      <w:pPr>
        <w:spacing w:line="240" w:lineRule="auto"/>
        <w:rPr>
          <w:u w:val="single"/>
        </w:rPr>
      </w:pPr>
      <w:r w:rsidRPr="00556B68">
        <w:rPr>
          <w:rStyle w:val="Style13ptBold"/>
          <w:u w:val="single"/>
        </w:rPr>
        <w:t>Wilderson 10</w:t>
      </w:r>
      <w:r w:rsidRPr="00556B68">
        <w:rPr>
          <w:rStyle w:val="FootnoteReference"/>
          <w:b/>
          <w:sz w:val="26"/>
          <w:u w:val="single"/>
        </w:rPr>
        <w:footnoteReference w:id="36"/>
      </w:r>
    </w:p>
    <w:p w14:paraId="0B475DF8" w14:textId="77777777" w:rsidR="00C969C5" w:rsidRPr="00A42D14" w:rsidRDefault="00C969C5" w:rsidP="00C969C5">
      <w:pPr>
        <w:spacing w:line="240" w:lineRule="auto"/>
        <w:rPr>
          <w:sz w:val="8"/>
        </w:rPr>
      </w:pPr>
      <w:r w:rsidRPr="00A42D14">
        <w:rPr>
          <w:sz w:val="8"/>
        </w:rPr>
        <w:t>Leaving</w:t>
      </w:r>
      <w:r w:rsidRPr="00A42D14">
        <w:rPr>
          <w:rFonts w:eastAsia="Garamond"/>
          <w:sz w:val="8"/>
        </w:rPr>
        <w:t xml:space="preserve"> </w:t>
      </w:r>
      <w:r w:rsidRPr="00A42D14">
        <w:rPr>
          <w:sz w:val="8"/>
        </w:rPr>
        <w:t>aside</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moment</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state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mind,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would</w:t>
      </w:r>
      <w:r w:rsidRPr="00A42D14">
        <w:rPr>
          <w:rFonts w:eastAsia="Garamond"/>
          <w:sz w:val="8"/>
        </w:rPr>
        <w:t xml:space="preserve"> </w:t>
      </w:r>
      <w:r w:rsidRPr="00A42D14">
        <w:rPr>
          <w:sz w:val="8"/>
        </w:rPr>
        <w:t>seem</w:t>
      </w:r>
      <w:r w:rsidRPr="00A42D14">
        <w:rPr>
          <w:rFonts w:eastAsia="Garamond"/>
          <w:sz w:val="8"/>
        </w:rPr>
        <w:t xml:space="preserve"> </w:t>
      </w:r>
      <w:r w:rsidRPr="00A42D14">
        <w:rPr>
          <w:sz w:val="8"/>
        </w:rPr>
        <w:t>that</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structure</w:t>
      </w:r>
      <w:r w:rsidRPr="00A42D14">
        <w:rPr>
          <w:sz w:val="8"/>
        </w:rPr>
        <w: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say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rebar,</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better</w:t>
      </w:r>
      <w:r w:rsidRPr="00A42D14">
        <w:rPr>
          <w:rFonts w:eastAsia="Garamond"/>
          <w:sz w:val="8"/>
        </w:rPr>
        <w:t xml:space="preserve"> </w:t>
      </w:r>
      <w:r w:rsidRPr="00A42D14">
        <w:rPr>
          <w:sz w:val="8"/>
        </w:rPr>
        <w:t>still</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rStyle w:val="StyleUnderline"/>
        </w:rPr>
        <w:t>of</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demands</w:t>
      </w:r>
      <w:r w:rsidRPr="00A42D14">
        <w:rPr>
          <w:rFonts w:eastAsia="Garamond"/>
          <w:sz w:val="8"/>
        </w:rPr>
        <w:t>—</w:t>
      </w:r>
      <w:r w:rsidRPr="00A42D14">
        <w:rPr>
          <w:sz w:val="8"/>
        </w:rPr>
        <w:t>and,</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extension,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suffering</w:t>
      </w:r>
      <w:r w:rsidRPr="00A42D14">
        <w:rPr>
          <w:rFonts w:eastAsia="Garamond"/>
          <w:sz w:val="8"/>
        </w:rPr>
        <w:t>—</w:t>
      </w:r>
      <w:r w:rsidRPr="00A42D14">
        <w:rPr>
          <w:rStyle w:val="StyleUnderline"/>
        </w:rPr>
        <w:t>was</w:t>
      </w:r>
      <w:r w:rsidRPr="00A42D14">
        <w:rPr>
          <w:rFonts w:eastAsia="Garamond"/>
          <w:sz w:val="8"/>
        </w:rPr>
        <w:t xml:space="preserve"> </w:t>
      </w:r>
      <w:r w:rsidRPr="00A42D14">
        <w:rPr>
          <w:sz w:val="8"/>
        </w:rPr>
        <w:t>indeed</w:t>
      </w:r>
      <w:r w:rsidRPr="00A42D14">
        <w:rPr>
          <w:rFonts w:eastAsia="Garamond"/>
          <w:sz w:val="8"/>
        </w:rPr>
        <w:t xml:space="preserve"> </w:t>
      </w:r>
      <w:r w:rsidRPr="00A42D14">
        <w:rPr>
          <w:sz w:val="8"/>
        </w:rPr>
        <w:t>an</w:t>
      </w:r>
      <w:r w:rsidRPr="00A42D14">
        <w:rPr>
          <w:rFonts w:eastAsia="Garamond"/>
          <w:sz w:val="8"/>
        </w:rPr>
        <w:t xml:space="preserve"> </w:t>
      </w:r>
      <w:r w:rsidRPr="00A42D14">
        <w:rPr>
          <w:rStyle w:val="StyleUnderline"/>
        </w:rPr>
        <w:t>ethical</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Perhaps</w:t>
      </w:r>
      <w:r w:rsidRPr="00A42D14">
        <w:rPr>
          <w:rFonts w:eastAsia="Garamond"/>
          <w:sz w:val="8"/>
        </w:rPr>
        <w:t xml:space="preserve"> </w:t>
      </w:r>
      <w:r w:rsidRPr="00A42D14">
        <w:rPr>
          <w:rStyle w:val="StyleUnderline"/>
          <w:highlight w:val="cyan"/>
        </w:rPr>
        <w:t>their</w:t>
      </w:r>
      <w:r w:rsidRPr="00A42D14">
        <w:rPr>
          <w:rStyle w:val="StyleUnderline"/>
          <w:rFonts w:eastAsia="Garamond"/>
          <w:highlight w:val="cyan"/>
        </w:rPr>
        <w:t xml:space="preserve"> </w:t>
      </w:r>
      <w:r w:rsidRPr="00A42D14">
        <w:rPr>
          <w:rStyle w:val="StyleUnderline"/>
          <w:highlight w:val="cyan"/>
        </w:rPr>
        <w:t>grammars</w:t>
      </w:r>
      <w:r w:rsidRPr="00A42D14">
        <w:rPr>
          <w:rStyle w:val="StyleUnderline"/>
          <w:rFonts w:eastAsia="Garamond"/>
          <w:highlight w:val="cyan"/>
        </w:rPr>
        <w:t xml:space="preserve"> </w:t>
      </w:r>
      <w:r w:rsidRPr="00A42D14">
        <w:rPr>
          <w:rStyle w:val="StyleUnderline"/>
          <w:highlight w:val="cyan"/>
        </w:rPr>
        <w:t>are</w:t>
      </w:r>
      <w:r w:rsidRPr="00A42D14">
        <w:rPr>
          <w:rStyle w:val="StyleUnderline"/>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only</w:t>
      </w:r>
      <w:r w:rsidRPr="00A42D14">
        <w:rPr>
          <w:rStyle w:val="Emphasis"/>
          <w:rFonts w:eastAsia="Garamond"/>
          <w:highlight w:val="cyan"/>
        </w:rPr>
        <w:t xml:space="preserve"> </w:t>
      </w:r>
      <w:r w:rsidRPr="00A42D14">
        <w:rPr>
          <w:rStyle w:val="Emphasis"/>
          <w:highlight w:val="cyan"/>
        </w:rPr>
        <w:t>ethical</w:t>
      </w:r>
      <w:r w:rsidRPr="00A42D14">
        <w:rPr>
          <w:rStyle w:val="Emphasis"/>
          <w:rFonts w:eastAsia="Garamond"/>
          <w:highlight w:val="cyan"/>
        </w:rPr>
        <w:t xml:space="preserve"> </w:t>
      </w:r>
      <w:r w:rsidRPr="00A42D14">
        <w:rPr>
          <w:rStyle w:val="Emphasis"/>
          <w:highlight w:val="cyan"/>
        </w:rPr>
        <w:t>grammars</w:t>
      </w:r>
      <w:r w:rsidRPr="00A42D14">
        <w:rPr>
          <w:rStyle w:val="Emphasis"/>
          <w:rFonts w:eastAsia="Garamond"/>
          <w:highlight w:val="cyan"/>
        </w:rPr>
        <w:t xml:space="preserve"> </w:t>
      </w:r>
      <w:r w:rsidRPr="00A42D14">
        <w:rPr>
          <w:rStyle w:val="Emphasis"/>
          <w:highlight w:val="cyan"/>
        </w:rPr>
        <w:t>available</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rPr>
        <w:t xml:space="preserve"> </w:t>
      </w:r>
      <w:r w:rsidRPr="00A42D14">
        <w:rPr>
          <w:rStyle w:val="StyleUnderline"/>
        </w:rPr>
        <w:t>modern</w:t>
      </w:r>
      <w:r w:rsidRPr="00A42D14">
        <w:rPr>
          <w:rStyle w:val="StyleUnderline"/>
          <w:rFonts w:eastAsia="Garamond"/>
        </w:rPr>
        <w:t xml:space="preserve"> </w:t>
      </w:r>
      <w:r w:rsidRPr="00A42D14">
        <w:rPr>
          <w:rStyle w:val="StyleUnderline"/>
        </w:rPr>
        <w:t>politics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modernity</w:t>
      </w:r>
      <w:r w:rsidRPr="00A42D14">
        <w:rPr>
          <w:rStyle w:val="StyleUnderline"/>
          <w:rFonts w:eastAsia="Garamond"/>
        </w:rPr>
        <w:t xml:space="preserve"> </w:t>
      </w:r>
      <w:r w:rsidRPr="00A42D14">
        <w:rPr>
          <w:rStyle w:val="StyleUnderline"/>
        </w:rPr>
        <w:t>writ</w:t>
      </w:r>
      <w:r w:rsidRPr="00A42D14">
        <w:rPr>
          <w:rStyle w:val="StyleUnderline"/>
          <w:rFonts w:eastAsia="Garamond"/>
        </w:rPr>
        <w:t xml:space="preserve"> </w:t>
      </w:r>
      <w:r w:rsidRPr="00A42D14">
        <w:rPr>
          <w:rStyle w:val="StyleUnderline"/>
        </w:rPr>
        <w:t>large</w:t>
      </w:r>
      <w:r w:rsidRPr="00A42D14">
        <w:rPr>
          <w:sz w:val="8"/>
        </w:rPr>
        <w:t>,</w:t>
      </w:r>
      <w:r w:rsidRPr="00A42D14">
        <w:rPr>
          <w:rFonts w:eastAsia="Garamond"/>
          <w:sz w:val="8"/>
        </w:rPr>
        <w:t xml:space="preserve"> </w:t>
      </w:r>
      <w:r w:rsidRPr="00A42D14">
        <w:rPr>
          <w:sz w:val="8"/>
        </w:rPr>
        <w:t>for</w:t>
      </w:r>
      <w:r w:rsidRPr="00A42D14">
        <w:rPr>
          <w:rFonts w:eastAsia="Garamond"/>
          <w:sz w:val="8"/>
        </w:rPr>
        <w:t xml:space="preserve"> </w:t>
      </w:r>
      <w:r w:rsidRPr="00A42D14">
        <w:rPr>
          <w:rStyle w:val="StyleUnderline"/>
          <w:highlight w:val="cyan"/>
        </w:rPr>
        <w:t>they</w:t>
      </w:r>
      <w:r w:rsidRPr="00A42D14">
        <w:rPr>
          <w:rStyle w:val="StyleUnderline"/>
          <w:rFonts w:eastAsia="Garamond"/>
          <w:highlight w:val="cyan"/>
        </w:rPr>
        <w:t xml:space="preserve"> </w:t>
      </w:r>
      <w:r w:rsidRPr="00A42D14">
        <w:rPr>
          <w:rStyle w:val="StyleUnderline"/>
          <w:highlight w:val="cyan"/>
        </w:rPr>
        <w:t>draw</w:t>
      </w:r>
      <w:r w:rsidRPr="00A42D14">
        <w:rPr>
          <w:rStyle w:val="StyleUnderline"/>
          <w:rFonts w:eastAsia="Garamond"/>
        </w:rPr>
        <w:t xml:space="preserve"> </w:t>
      </w:r>
      <w:r w:rsidRPr="00A42D14">
        <w:rPr>
          <w:rStyle w:val="StyleUnderline"/>
        </w:rPr>
        <w:t>our</w:t>
      </w:r>
      <w:r w:rsidRPr="00A42D14">
        <w:rPr>
          <w:rStyle w:val="StyleUnderline"/>
          <w:rFonts w:eastAsia="Garamond"/>
        </w:rPr>
        <w:t xml:space="preserve"> </w:t>
      </w:r>
      <w:r w:rsidRPr="00A42D14">
        <w:rPr>
          <w:rStyle w:val="StyleUnderline"/>
          <w:highlight w:val="cyan"/>
        </w:rPr>
        <w:t>attention</w:t>
      </w:r>
      <w:r w:rsidRPr="00A42D14">
        <w:rPr>
          <w:rStyle w:val="StyleUnderline"/>
          <w:rFonts w:eastAsia="Garamond"/>
          <w:highlight w:val="cyan"/>
        </w:rPr>
        <w:t xml:space="preserve"> </w:t>
      </w:r>
      <w:r w:rsidRPr="00676C82">
        <w:rPr>
          <w:rStyle w:val="Emphasis"/>
        </w:rPr>
        <w:t>not</w:t>
      </w:r>
      <w:r w:rsidRPr="00676C82">
        <w:rPr>
          <w:rStyle w:val="Emphasis"/>
          <w:rFonts w:eastAsia="Garamond"/>
        </w:rPr>
        <w:t xml:space="preserve"> </w:t>
      </w:r>
      <w:r w:rsidRPr="00676C82">
        <w:rPr>
          <w:rStyle w:val="Emphasis"/>
        </w:rPr>
        <w:t>to</w:t>
      </w:r>
      <w:r w:rsidRPr="00676C82">
        <w:rPr>
          <w:rStyle w:val="Emphasis"/>
          <w:rFonts w:eastAsia="Garamond"/>
        </w:rPr>
        <w:t xml:space="preserve"> </w:t>
      </w:r>
      <w:r w:rsidRPr="00676C82">
        <w:rPr>
          <w:rStyle w:val="Emphasis"/>
        </w:rPr>
        <w:t>the</w:t>
      </w:r>
      <w:r w:rsidRPr="00676C82">
        <w:rPr>
          <w:rStyle w:val="Emphasis"/>
          <w:rFonts w:eastAsia="Garamond"/>
        </w:rPr>
        <w:t xml:space="preserve"> </w:t>
      </w:r>
      <w:r w:rsidRPr="00676C82">
        <w:rPr>
          <w:rStyle w:val="Emphasis"/>
        </w:rPr>
        <w:t>way</w:t>
      </w:r>
      <w:r w:rsidRPr="00A42D14">
        <w:rPr>
          <w:rStyle w:val="Emphasis"/>
          <w:rFonts w:eastAsia="Garamond"/>
        </w:rPr>
        <w:t xml:space="preserve"> </w:t>
      </w:r>
      <w:r w:rsidRPr="00A42D14">
        <w:rPr>
          <w:rStyle w:val="Emphasis"/>
        </w:rPr>
        <w:t>in</w:t>
      </w:r>
      <w:r w:rsidRPr="00A42D14">
        <w:rPr>
          <w:rStyle w:val="Emphasis"/>
          <w:rFonts w:eastAsia="Garamond"/>
        </w:rPr>
        <w:t xml:space="preserve"> </w:t>
      </w:r>
      <w:r w:rsidRPr="00A42D14">
        <w:rPr>
          <w:rStyle w:val="Emphasis"/>
        </w:rPr>
        <w:t>which</w:t>
      </w:r>
      <w:r w:rsidRPr="00A42D14">
        <w:rPr>
          <w:rStyle w:val="Emphasis"/>
          <w:rFonts w:eastAsia="Garamond"/>
        </w:rPr>
        <w:t xml:space="preserve"> </w:t>
      </w:r>
      <w:r w:rsidRPr="00676C82">
        <w:rPr>
          <w:rStyle w:val="Emphasis"/>
        </w:rPr>
        <w:t>space</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time</w:t>
      </w:r>
      <w:r w:rsidRPr="00676C82">
        <w:rPr>
          <w:rStyle w:val="Emphasis"/>
          <w:rFonts w:eastAsia="Garamond"/>
        </w:rPr>
        <w:t xml:space="preserve"> </w:t>
      </w:r>
      <w:r w:rsidRPr="00676C82">
        <w:rPr>
          <w:rStyle w:val="Emphasis"/>
        </w:rPr>
        <w:t>are</w:t>
      </w:r>
      <w:r w:rsidRPr="00676C82">
        <w:rPr>
          <w:rStyle w:val="Emphasis"/>
          <w:rFonts w:eastAsia="Garamond"/>
        </w:rPr>
        <w:t xml:space="preserve"> </w:t>
      </w:r>
      <w:r w:rsidRPr="00676C82">
        <w:rPr>
          <w:rStyle w:val="Emphasis"/>
        </w:rPr>
        <w:t>used</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abused</w:t>
      </w:r>
      <w:r w:rsidRPr="00676C82">
        <w:rPr>
          <w:rStyle w:val="StyleUnderline"/>
          <w:rFonts w:eastAsia="Garamond"/>
        </w:rPr>
        <w:t xml:space="preserve"> </w:t>
      </w:r>
      <w:r w:rsidRPr="00676C82">
        <w:rPr>
          <w:rStyle w:val="StyleUnderline"/>
        </w:rPr>
        <w:t>by</w:t>
      </w:r>
      <w:r w:rsidRPr="00676C82">
        <w:rPr>
          <w:rStyle w:val="StyleUnderline"/>
          <w:rFonts w:eastAsia="Garamond"/>
        </w:rPr>
        <w:t xml:space="preserve"> </w:t>
      </w:r>
      <w:r w:rsidRPr="00676C82">
        <w:rPr>
          <w:rStyle w:val="StyleUnderline"/>
        </w:rPr>
        <w:t>enfranchised</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violently</w:t>
      </w:r>
      <w:r w:rsidRPr="00676C82">
        <w:rPr>
          <w:rStyle w:val="StyleUnderline"/>
          <w:rFonts w:eastAsia="Garamond"/>
        </w:rPr>
        <w:t xml:space="preserve"> </w:t>
      </w:r>
      <w:r w:rsidRPr="00676C82">
        <w:rPr>
          <w:rStyle w:val="StyleUnderline"/>
        </w:rPr>
        <w:t>powerful</w:t>
      </w:r>
      <w:r w:rsidRPr="00676C82">
        <w:rPr>
          <w:rStyle w:val="StyleUnderline"/>
          <w:rFonts w:eastAsia="Garamond"/>
        </w:rPr>
        <w:t xml:space="preserve"> </w:t>
      </w:r>
      <w:r w:rsidRPr="00676C82">
        <w:rPr>
          <w:rStyle w:val="StyleUnderline"/>
        </w:rPr>
        <w:t>interests,</w:t>
      </w:r>
      <w:r w:rsidRPr="00676C82">
        <w:rPr>
          <w:rStyle w:val="StyleUnderline"/>
          <w:rFonts w:eastAsia="Garamond"/>
        </w:rPr>
        <w:t xml:space="preserve"> </w:t>
      </w:r>
      <w:r w:rsidRPr="00676C82">
        <w:rPr>
          <w:rStyle w:val="Emphasis"/>
        </w:rPr>
        <w:t>but</w:t>
      </w:r>
      <w:r w:rsidRPr="00676C82">
        <w:rPr>
          <w:rStyle w:val="Emphasis"/>
          <w:rFonts w:eastAsia="Garamond"/>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violence</w:t>
      </w:r>
      <w:r w:rsidRPr="00A42D14">
        <w:rPr>
          <w:rStyle w:val="Emphasis"/>
          <w:rFonts w:eastAsia="Garamond"/>
          <w:highlight w:val="cyan"/>
        </w:rPr>
        <w:t xml:space="preserve"> </w:t>
      </w:r>
      <w:r w:rsidRPr="00A42D14">
        <w:rPr>
          <w:rStyle w:val="Emphasis"/>
          <w:highlight w:val="cyan"/>
        </w:rPr>
        <w:t>that</w:t>
      </w:r>
      <w:r w:rsidRPr="00A42D14">
        <w:rPr>
          <w:rStyle w:val="Emphasis"/>
          <w:rFonts w:eastAsia="Garamond"/>
          <w:highlight w:val="cyan"/>
        </w:rPr>
        <w:t xml:space="preserve"> </w:t>
      </w:r>
      <w:r w:rsidRPr="00A42D14">
        <w:rPr>
          <w:rStyle w:val="Emphasis"/>
          <w:highlight w:val="cyan"/>
        </w:rPr>
        <w:t>underwrites</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rPr>
        <w:t xml:space="preserve"> </w:t>
      </w:r>
      <w:r w:rsidRPr="00A42D14">
        <w:rPr>
          <w:rStyle w:val="Emphasis"/>
        </w:rPr>
        <w:t>modern</w:t>
      </w:r>
      <w:r w:rsidRPr="00A42D14">
        <w:rPr>
          <w:rStyle w:val="Emphasis"/>
          <w:rFonts w:eastAsia="Garamond"/>
        </w:rPr>
        <w:t xml:space="preserve"> </w:t>
      </w:r>
      <w:r w:rsidRPr="00A42D14">
        <w:rPr>
          <w:rStyle w:val="Emphasis"/>
          <w:highlight w:val="cyan"/>
        </w:rPr>
        <w:t>world</w:t>
      </w:r>
      <w:r w:rsidRPr="00A42D14">
        <w:rPr>
          <w:rStyle w:val="Emphasis"/>
          <w:rFonts w:eastAsia="Garamond"/>
          <w:highlight w:val="cyan"/>
        </w:rPr>
        <w:t>’</w:t>
      </w:r>
      <w:r w:rsidRPr="00A42D14">
        <w:rPr>
          <w:rStyle w:val="Emphasis"/>
          <w:highlight w:val="cyan"/>
        </w:rPr>
        <w:t>s</w:t>
      </w:r>
      <w:r w:rsidRPr="00A42D14">
        <w:rPr>
          <w:rStyle w:val="Emphasis"/>
          <w:rFonts w:eastAsia="Garamond"/>
          <w:highlight w:val="cyan"/>
        </w:rPr>
        <w:t xml:space="preserve"> </w:t>
      </w:r>
      <w:r w:rsidRPr="00A42D14">
        <w:rPr>
          <w:rStyle w:val="Emphasis"/>
          <w:highlight w:val="cyan"/>
        </w:rPr>
        <w:t>capacity</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rPr>
        <w:t xml:space="preserve"> </w:t>
      </w:r>
      <w:r w:rsidRPr="00A42D14">
        <w:rPr>
          <w:rStyle w:val="Emphasis"/>
        </w:rPr>
        <w:t>think,</w:t>
      </w:r>
      <w:r w:rsidRPr="00A42D14">
        <w:rPr>
          <w:rStyle w:val="Emphasis"/>
          <w:rFonts w:eastAsia="Garamond"/>
        </w:rPr>
        <w:t xml:space="preserve"> </w:t>
      </w:r>
      <w:r w:rsidRPr="00A42D14">
        <w:rPr>
          <w:rStyle w:val="Emphasis"/>
        </w:rPr>
        <w:t>act,</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highlight w:val="cyan"/>
        </w:rPr>
        <w:t>exist</w:t>
      </w:r>
      <w:r w:rsidRPr="00A42D14">
        <w:rPr>
          <w:rStyle w:val="Emphasis"/>
          <w:rFonts w:eastAsia="Garamond"/>
        </w:rPr>
        <w:t xml:space="preserve"> </w:t>
      </w:r>
      <w:r w:rsidRPr="00A42D14">
        <w:rPr>
          <w:rStyle w:val="Emphasis"/>
        </w:rPr>
        <w:t>spatially</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rPr>
        <w:t>temporally</w:t>
      </w:r>
      <w:r w:rsidRPr="00A42D14">
        <w:rPr>
          <w:rStyle w:val="StyleUnderline"/>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violence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robbed</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him</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his</w:t>
      </w:r>
      <w:r w:rsidRPr="00A42D14">
        <w:rPr>
          <w:rFonts w:eastAsia="Garamond"/>
          <w:sz w:val="8"/>
        </w:rPr>
        <w:t xml:space="preserve"> </w:t>
      </w:r>
      <w:r w:rsidRPr="00A42D14">
        <w:rPr>
          <w:sz w:val="8"/>
        </w:rPr>
        <w:t>land</w:t>
      </w:r>
      <w:r w:rsidRPr="00A42D14">
        <w:rPr>
          <w:rFonts w:eastAsia="Garamond"/>
          <w:sz w:val="8"/>
        </w:rPr>
        <w:t xml:space="preserve"> </w:t>
      </w:r>
      <w:r w:rsidRPr="00A42D14">
        <w:rPr>
          <w:sz w:val="8"/>
        </w:rPr>
        <w:t>provided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stage</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violent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consensual</w:t>
      </w:r>
      <w:r w:rsidRPr="00A42D14">
        <w:rPr>
          <w:rFonts w:eastAsia="Garamond"/>
          <w:sz w:val="8"/>
        </w:rPr>
        <w:t xml:space="preserve"> </w:t>
      </w:r>
      <w:r w:rsidRPr="00A42D14">
        <w:rPr>
          <w:sz w:val="8"/>
        </w:rPr>
        <w:t>dramas</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enacted.</w:t>
      </w:r>
      <w:r w:rsidRPr="00A42D14">
        <w:rPr>
          <w:rFonts w:eastAsia="Garamond"/>
          <w:sz w:val="8"/>
        </w:rPr>
        <w:t xml:space="preserve"> </w:t>
      </w:r>
      <w:r w:rsidRPr="00A42D14">
        <w:rPr>
          <w:sz w:val="8"/>
        </w:rPr>
        <w:t>Thus,</w:t>
      </w:r>
      <w:r w:rsidRPr="00A42D14">
        <w:rPr>
          <w:rFonts w:eastAsia="Garamond"/>
          <w:sz w:val="8"/>
        </w:rPr>
        <w:t xml:space="preserve"> </w:t>
      </w:r>
      <w:r w:rsidRPr="00A42D14">
        <w:rPr>
          <w:rStyle w:val="StyleUnderline"/>
        </w:rPr>
        <w:t>they</w:t>
      </w:r>
      <w:r w:rsidRPr="00A42D14">
        <w:rPr>
          <w:rStyle w:val="StyleUnderline"/>
          <w:rFonts w:eastAsia="Garamond"/>
        </w:rPr>
        <w:t xml:space="preserve"> </w:t>
      </w:r>
      <w:r w:rsidRPr="00A42D14">
        <w:rPr>
          <w:rStyle w:val="StyleUnderline"/>
        </w:rPr>
        <w:t>would</w:t>
      </w:r>
      <w:r w:rsidRPr="00A42D14">
        <w:rPr>
          <w:rStyle w:val="StyleUnderline"/>
          <w:rFonts w:eastAsia="Garamond"/>
        </w:rPr>
        <w:t xml:space="preserve"> </w:t>
      </w:r>
      <w:r w:rsidRPr="00A42D14">
        <w:rPr>
          <w:rStyle w:val="StyleUnderline"/>
        </w:rPr>
        <w:t>have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crazy</w:t>
      </w:r>
      <w:r w:rsidRPr="00A42D14">
        <w:rPr>
          <w:sz w:val="8"/>
        </w:rPr>
        <w:t>,</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enough</w:t>
      </w:r>
      <w:r w:rsidRPr="00A42D14">
        <w:rPr>
          <w:rFonts w:eastAsia="Garamond"/>
          <w:sz w:val="8"/>
        </w:rPr>
        <w:t xml:space="preserve"> </w:t>
      </w:r>
      <w:r w:rsidRPr="00A42D14">
        <w:rPr>
          <w:rStyle w:val="StyleUnderline"/>
        </w:rPr>
        <w:t>to</w:t>
      </w:r>
      <w:r w:rsidRPr="00A42D14">
        <w:rPr>
          <w:rStyle w:val="StyleUnderline"/>
          <w:rFonts w:eastAsia="Garamond"/>
        </w:rPr>
        <w:t xml:space="preserve"> </w:t>
      </w:r>
      <w:r w:rsidRPr="00A42D14">
        <w:rPr>
          <w:rStyle w:val="Emphasis"/>
        </w:rPr>
        <w:t>call</w:t>
      </w:r>
      <w:r w:rsidRPr="00A42D14">
        <w:rPr>
          <w:rStyle w:val="Emphasis"/>
          <w:rFonts w:eastAsia="Garamond"/>
        </w:rPr>
        <w:t xml:space="preserve"> </w:t>
      </w:r>
      <w:r w:rsidRPr="00A42D14">
        <w:rPr>
          <w:rStyle w:val="Emphasis"/>
        </w:rPr>
        <w:t>not</w:t>
      </w:r>
      <w:r w:rsidRPr="00A42D14">
        <w:rPr>
          <w:rStyle w:val="Emphasis"/>
          <w:rFonts w:eastAsia="Garamond"/>
        </w:rPr>
        <w:t xml:space="preserve"> </w:t>
      </w:r>
      <w:r w:rsidRPr="00A42D14">
        <w:rPr>
          <w:rStyle w:val="Emphasis"/>
        </w:rPr>
        <w:t>merely</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actions</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world</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account</w:t>
      </w:r>
      <w:r w:rsidRPr="00A42D14">
        <w:rPr>
          <w:rStyle w:val="Emphasis"/>
          <w:rFonts w:eastAsia="Garamond"/>
        </w:rPr>
        <w:t xml:space="preserve"> </w:t>
      </w:r>
      <w:r w:rsidRPr="00A42D14">
        <w:rPr>
          <w:rStyle w:val="Emphasis"/>
        </w:rPr>
        <w:t>but</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call</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world</w:t>
      </w:r>
      <w:r w:rsidRPr="00A42D14">
        <w:rPr>
          <w:rStyle w:val="Emphasis"/>
          <w:rFonts w:eastAsia="Garamond"/>
        </w:rPr>
        <w:t xml:space="preserve"> </w:t>
      </w:r>
      <w:r w:rsidRPr="00A42D14">
        <w:rPr>
          <w:rStyle w:val="Emphasis"/>
        </w:rPr>
        <w:t>itself</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account</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account</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them</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less!</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woman</w:t>
      </w:r>
      <w:r w:rsidRPr="00A42D14">
        <w:rPr>
          <w:rFonts w:eastAsia="Garamond"/>
          <w:sz w:val="8"/>
        </w:rPr>
        <w:t xml:space="preserve"> </w:t>
      </w:r>
      <w:r w:rsidRPr="00A42D14">
        <w:rPr>
          <w:sz w:val="8"/>
        </w:rPr>
        <w:t>at</w:t>
      </w:r>
      <w:r w:rsidRPr="00A42D14">
        <w:rPr>
          <w:rFonts w:eastAsia="Garamond"/>
          <w:sz w:val="8"/>
        </w:rPr>
        <w:t xml:space="preserve"> </w:t>
      </w:r>
      <w:r w:rsidRPr="00A42D14">
        <w:rPr>
          <w:sz w:val="8"/>
        </w:rPr>
        <w:t>Columbia</w:t>
      </w:r>
      <w:r w:rsidRPr="00A42D14">
        <w:rPr>
          <w:rFonts w:eastAsia="Garamond"/>
          <w:sz w:val="8"/>
        </w:rPr>
        <w:t xml:space="preserve"> </w:t>
      </w:r>
      <w:r w:rsidRPr="00A42D14">
        <w:rPr>
          <w:rStyle w:val="StyleUnderline"/>
        </w:rPr>
        <w:t>was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demanding</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participant</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unethical</w:t>
      </w:r>
      <w:r w:rsidRPr="00A42D14">
        <w:rPr>
          <w:rStyle w:val="StyleUnderline"/>
          <w:rFonts w:eastAsia="Garamond"/>
        </w:rPr>
        <w:t xml:space="preserve"> </w:t>
      </w:r>
      <w:r w:rsidRPr="00A42D14">
        <w:rPr>
          <w:rStyle w:val="StyleUnderline"/>
        </w:rPr>
        <w:t>network</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distribution:</w:t>
      </w:r>
      <w:r w:rsidRPr="00A42D14">
        <w:rPr>
          <w:rStyle w:val="StyleUnderline"/>
          <w:rFonts w:eastAsia="Garamond"/>
        </w:rPr>
        <w:t xml:space="preserve"> </w:t>
      </w:r>
      <w:r w:rsidRPr="00A42D14">
        <w:rPr>
          <w:rStyle w:val="StyleUnderline"/>
        </w:rPr>
        <w:t>she</w:t>
      </w:r>
      <w:r w:rsidRPr="00A42D14">
        <w:rPr>
          <w:rStyle w:val="StyleUnderline"/>
          <w:rFonts w:eastAsia="Garamond"/>
        </w:rPr>
        <w:t xml:space="preserve"> </w:t>
      </w:r>
      <w:r w:rsidRPr="00A42D14">
        <w:rPr>
          <w:rStyle w:val="StyleUnderline"/>
        </w:rPr>
        <w:t>was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demanding</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place</w:t>
      </w:r>
      <w:r w:rsidRPr="00A42D14">
        <w:rPr>
          <w:rStyle w:val="StyleUnderline"/>
          <w:rFonts w:eastAsia="Garamond"/>
        </w:rPr>
        <w:t xml:space="preserve"> </w:t>
      </w:r>
      <w:r w:rsidRPr="00A42D14">
        <w:rPr>
          <w:rStyle w:val="StyleUnderline"/>
        </w:rPr>
        <w:t>within</w:t>
      </w:r>
      <w:r w:rsidRPr="00A42D14">
        <w:rPr>
          <w:rStyle w:val="StyleUnderline"/>
          <w:rFonts w:eastAsia="Garamond"/>
        </w:rPr>
        <w:t xml:space="preserve"> </w:t>
      </w:r>
      <w:r w:rsidRPr="00A42D14">
        <w:rPr>
          <w:rStyle w:val="StyleUnderline"/>
        </w:rPr>
        <w:t>capital,</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piece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pie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demand</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sofa</w:t>
      </w:r>
      <w:r w:rsidRPr="00A42D14">
        <w:rPr>
          <w:rFonts w:eastAsia="Garamond"/>
          <w:sz w:val="8"/>
        </w:rPr>
        <w:t xml:space="preserve"> </w:t>
      </w:r>
      <w:r w:rsidRPr="00A42D14">
        <w:rPr>
          <w:sz w:val="8"/>
        </w:rPr>
        <w:t>notwithstanding).</w:t>
      </w:r>
      <w:r w:rsidRPr="00A42D14">
        <w:rPr>
          <w:rFonts w:eastAsia="Garamond"/>
          <w:sz w:val="8"/>
        </w:rPr>
        <w:t xml:space="preserve"> </w:t>
      </w:r>
      <w:r w:rsidRPr="00A42D14">
        <w:rPr>
          <w:sz w:val="8"/>
        </w:rPr>
        <w:t>Rather,</w:t>
      </w:r>
      <w:r w:rsidRPr="00A42D14">
        <w:rPr>
          <w:rFonts w:eastAsia="Garamond"/>
          <w:sz w:val="8"/>
        </w:rPr>
        <w:t xml:space="preserve"> </w:t>
      </w:r>
      <w:r w:rsidRPr="00A42D14">
        <w:rPr>
          <w:sz w:val="8"/>
        </w:rPr>
        <w:t>she</w:t>
      </w:r>
      <w:r w:rsidRPr="00A42D14">
        <w:rPr>
          <w:rFonts w:eastAsia="Garamond"/>
          <w:sz w:val="8"/>
        </w:rPr>
        <w:t xml:space="preserve"> </w:t>
      </w:r>
      <w:r w:rsidRPr="00A42D14">
        <w:rPr>
          <w:sz w:val="8"/>
        </w:rPr>
        <w:t>was</w:t>
      </w:r>
      <w:r w:rsidRPr="00A42D14">
        <w:rPr>
          <w:rFonts w:eastAsia="Garamond"/>
          <w:sz w:val="8"/>
        </w:rPr>
        <w:t xml:space="preserve"> </w:t>
      </w:r>
      <w:r w:rsidRPr="00A42D14">
        <w:rPr>
          <w:sz w:val="8"/>
        </w:rPr>
        <w:t>articulating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triangulation</w:t>
      </w:r>
      <w:r w:rsidRPr="00A42D14">
        <w:rPr>
          <w:rFonts w:eastAsia="Garamond"/>
          <w:sz w:val="8"/>
        </w:rPr>
        <w:t xml:space="preserve"> </w:t>
      </w:r>
      <w:r w:rsidRPr="00A42D14">
        <w:rPr>
          <w:sz w:val="8"/>
        </w:rPr>
        <w:t>between,</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one</w:t>
      </w:r>
      <w:r w:rsidRPr="00A42D14">
        <w:rPr>
          <w:rFonts w:eastAsia="Garamond"/>
          <w:sz w:val="8"/>
        </w:rPr>
        <w:t xml:space="preserve"> </w:t>
      </w:r>
      <w:r w:rsidRPr="00A42D14">
        <w:rPr>
          <w:sz w:val="8"/>
        </w:rPr>
        <w:t>hand,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loss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very</w:t>
      </w:r>
      <w:r w:rsidRPr="00A42D14">
        <w:rPr>
          <w:rFonts w:eastAsia="Garamond"/>
          <w:sz w:val="8"/>
        </w:rPr>
        <w:t xml:space="preserve"> </w:t>
      </w:r>
      <w:r w:rsidRPr="00A42D14">
        <w:rPr>
          <w:sz w:val="8"/>
        </w:rPr>
        <w:t>dereliction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Hortense</w:t>
      </w:r>
      <w:r w:rsidRPr="00A42D14">
        <w:rPr>
          <w:rFonts w:eastAsia="Garamond"/>
          <w:sz w:val="8"/>
        </w:rPr>
        <w:t xml:space="preserve"> </w:t>
      </w:r>
      <w:r w:rsidRPr="00A42D14">
        <w:rPr>
          <w:sz w:val="8"/>
        </w:rPr>
        <w:t>Spillers</w:t>
      </w:r>
      <w:r w:rsidRPr="00A42D14">
        <w:rPr>
          <w:rFonts w:eastAsia="Garamond"/>
          <w:sz w:val="8"/>
        </w:rPr>
        <w:t xml:space="preserve"> </w:t>
      </w:r>
      <w:r w:rsidRPr="00A42D14">
        <w:rPr>
          <w:sz w:val="8"/>
        </w:rPr>
        <w:t>charts</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transition</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becoming</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being</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captor</w:t>
      </w:r>
      <w:r w:rsidRPr="00A42D14">
        <w:rPr>
          <w:rFonts w:eastAsia="Garamond"/>
          <w:sz w:val="8"/>
        </w:rPr>
        <w:t xml:space="preserve">” </w:t>
      </w:r>
      <w:r w:rsidRPr="00A42D14">
        <w:rPr>
          <w:sz w:val="8"/>
        </w:rPr>
        <w:t>(206),</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drama</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value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stage</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surplus</w:t>
      </w:r>
      <w:r w:rsidRPr="00A42D14">
        <w:rPr>
          <w:rFonts w:eastAsia="Garamond"/>
          <w:sz w:val="8"/>
        </w:rPr>
        <w:t xml:space="preserve"> </w:t>
      </w:r>
      <w:r w:rsidRPr="00A42D14">
        <w:rPr>
          <w:sz w:val="8"/>
        </w:rPr>
        <w:t>value</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extracted</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labor</w:t>
      </w:r>
      <w:r w:rsidRPr="00A42D14">
        <w:rPr>
          <w:rFonts w:eastAsia="Garamond"/>
          <w:sz w:val="8"/>
        </w:rPr>
        <w:t xml:space="preserve"> </w:t>
      </w:r>
      <w:r w:rsidRPr="00A42D14">
        <w:rPr>
          <w:sz w:val="8"/>
        </w:rPr>
        <w:t>power</w:t>
      </w:r>
      <w:r w:rsidRPr="00A42D14">
        <w:rPr>
          <w:rFonts w:eastAsia="Garamond"/>
          <w:sz w:val="8"/>
        </w:rPr>
        <w:t xml:space="preserve"> </w:t>
      </w:r>
      <w:r w:rsidRPr="00A42D14">
        <w:rPr>
          <w:sz w:val="8"/>
        </w:rPr>
        <w:t>through</w:t>
      </w:r>
      <w:r w:rsidRPr="00A42D14">
        <w:rPr>
          <w:rFonts w:eastAsia="Garamond"/>
          <w:sz w:val="8"/>
        </w:rPr>
        <w:t xml:space="preserve"> </w:t>
      </w:r>
      <w:r w:rsidRPr="00A42D14">
        <w:rPr>
          <w:sz w:val="8"/>
        </w:rPr>
        <w:t>commodity</w:t>
      </w:r>
      <w:r w:rsidRPr="00A42D14">
        <w:rPr>
          <w:rFonts w:eastAsia="Garamond"/>
          <w:sz w:val="8"/>
        </w:rPr>
        <w:t xml:space="preserve"> </w:t>
      </w:r>
      <w:r w:rsidRPr="00A42D14">
        <w:rPr>
          <w:sz w:val="8"/>
        </w:rPr>
        <w:t>production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sale);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once</w:t>
      </w:r>
      <w:r w:rsidRPr="00A42D14">
        <w:rPr>
          <w:rFonts w:eastAsia="Garamond"/>
          <w:sz w:val="8"/>
        </w:rPr>
        <w:t xml:space="preserve"> </w:t>
      </w:r>
      <w:r w:rsidRPr="00A42D14">
        <w:rPr>
          <w:sz w:val="8"/>
        </w:rPr>
        <w:t>ripped</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body,</w:t>
      </w:r>
      <w:r w:rsidRPr="00A42D14">
        <w:rPr>
          <w:rFonts w:eastAsia="Garamond"/>
          <w:sz w:val="8"/>
        </w:rPr>
        <w:t xml:space="preserve"> </w:t>
      </w:r>
      <w:r w:rsidRPr="00A42D14">
        <w:rPr>
          <w:sz w:val="8"/>
        </w:rPr>
        <w:t>fortified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extended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corporeal</w:t>
      </w:r>
      <w:r w:rsidRPr="00A42D14">
        <w:rPr>
          <w:rFonts w:eastAsia="Garamond"/>
          <w:sz w:val="8"/>
        </w:rPr>
        <w:t xml:space="preserve"> </w:t>
      </w:r>
      <w:r w:rsidRPr="00A42D14">
        <w:rPr>
          <w:sz w:val="8"/>
        </w:rPr>
        <w:t>integrity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everyone</w:t>
      </w:r>
      <w:r w:rsidRPr="00A42D14">
        <w:rPr>
          <w:rFonts w:eastAsia="Garamond"/>
          <w:sz w:val="8"/>
        </w:rPr>
        <w:t xml:space="preserve"> </w:t>
      </w:r>
      <w:r w:rsidRPr="00A42D14">
        <w:rPr>
          <w:sz w:val="8"/>
        </w:rPr>
        <w:t>else</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w:t>
      </w:r>
      <w:r w:rsidRPr="00A42D14">
        <w:rPr>
          <w:rFonts w:eastAsia="Garamond"/>
          <w:sz w:val="8"/>
        </w:rPr>
        <w:t xml:space="preserve"> </w:t>
      </w:r>
      <w:r w:rsidRPr="00A42D14">
        <w:rPr>
          <w:sz w:val="8"/>
        </w:rPr>
        <w:t>She</w:t>
      </w:r>
      <w:r w:rsidRPr="00A42D14">
        <w:rPr>
          <w:rFonts w:eastAsia="Garamond"/>
          <w:sz w:val="8"/>
        </w:rPr>
        <w:t xml:space="preserve"> </w:t>
      </w:r>
      <w:r w:rsidRPr="00A42D14">
        <w:rPr>
          <w:sz w:val="8"/>
        </w:rPr>
        <w:t>gave</w:t>
      </w:r>
      <w:r w:rsidRPr="00A42D14">
        <w:rPr>
          <w:rFonts w:eastAsia="Garamond"/>
          <w:sz w:val="8"/>
        </w:rPr>
        <w:t xml:space="preserve"> </w:t>
      </w:r>
      <w:r w:rsidRPr="00A42D14">
        <w:rPr>
          <w:sz w:val="8"/>
        </w:rPr>
        <w:t>birth</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commodity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Human,</w:t>
      </w:r>
      <w:r w:rsidRPr="00A42D14">
        <w:rPr>
          <w:rFonts w:eastAsia="Garamond"/>
          <w:sz w:val="8"/>
        </w:rPr>
        <w:t xml:space="preserve"> </w:t>
      </w:r>
      <w:r w:rsidRPr="00A42D14">
        <w:rPr>
          <w:sz w:val="8"/>
        </w:rPr>
        <w:t>yet</w:t>
      </w:r>
      <w:r w:rsidRPr="00A42D14">
        <w:rPr>
          <w:rFonts w:eastAsia="Garamond"/>
          <w:sz w:val="8"/>
        </w:rPr>
        <w:t xml:space="preserve"> </w:t>
      </w:r>
      <w:r w:rsidRPr="00A42D14">
        <w:rPr>
          <w:rStyle w:val="StyleUnderline"/>
        </w:rPr>
        <w:t>she</w:t>
      </w:r>
      <w:r w:rsidRPr="00A42D14">
        <w:rPr>
          <w:rStyle w:val="StyleUnderline"/>
          <w:rFonts w:eastAsia="Garamond"/>
        </w:rPr>
        <w:t xml:space="preserve"> </w:t>
      </w:r>
      <w:r w:rsidRPr="00A42D14">
        <w:rPr>
          <w:rStyle w:val="StyleUnderline"/>
        </w:rPr>
        <w:t>had</w:t>
      </w:r>
      <w:r w:rsidRPr="00A42D14">
        <w:rPr>
          <w:rStyle w:val="StyleUnderline"/>
          <w:rFonts w:eastAsia="Garamond"/>
        </w:rPr>
        <w:t xml:space="preserve"> </w:t>
      </w:r>
      <w:r w:rsidRPr="00A42D14">
        <w:rPr>
          <w:rStyle w:val="StyleUnderline"/>
        </w:rPr>
        <w:t>neither</w:t>
      </w:r>
      <w:r w:rsidRPr="00A42D14">
        <w:rPr>
          <w:rStyle w:val="StyleUnderline"/>
          <w:rFonts w:eastAsia="Garamond"/>
        </w:rPr>
        <w:t xml:space="preserve"> </w:t>
      </w:r>
      <w:r w:rsidRPr="00A42D14">
        <w:rPr>
          <w:rStyle w:val="StyleUnderline"/>
        </w:rPr>
        <w:t>subjectivity</w:t>
      </w:r>
      <w:r w:rsidRPr="00A42D14">
        <w:rPr>
          <w:rStyle w:val="StyleUnderline"/>
          <w:rFonts w:eastAsia="Garamond"/>
        </w:rPr>
        <w:t xml:space="preserve"> </w:t>
      </w:r>
      <w:r w:rsidRPr="00A42D14">
        <w:rPr>
          <w:rStyle w:val="StyleUnderline"/>
        </w:rPr>
        <w:t>nor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sofa</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show</w:t>
      </w:r>
      <w:r w:rsidRPr="00A42D14">
        <w:rPr>
          <w:rStyle w:val="StyleUnderline"/>
          <w:rFonts w:eastAsia="Garamond"/>
        </w:rPr>
        <w:t xml:space="preserve"> </w:t>
      </w:r>
      <w:r w:rsidRPr="00A42D14">
        <w:rPr>
          <w:rStyle w:val="StyleUnderline"/>
        </w:rPr>
        <w:t>for</w:t>
      </w:r>
      <w:r w:rsidRPr="00A42D14">
        <w:rPr>
          <w:rStyle w:val="StyleUnderline"/>
          <w:rFonts w:eastAsia="Garamond"/>
        </w:rPr>
        <w:t xml:space="preserve"> </w:t>
      </w:r>
      <w:r w:rsidRPr="00A42D14">
        <w:rPr>
          <w:rStyle w:val="StyleUnderline"/>
        </w:rPr>
        <w:t>it.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eyes,</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world</w:t>
      </w:r>
      <w:r w:rsidRPr="00A42D14">
        <w:rPr>
          <w:rStyle w:val="StyleUnderline"/>
          <w:rFonts w:eastAsia="Garamond"/>
        </w:rPr>
        <w:t>—</w:t>
      </w:r>
      <w:r w:rsidRPr="00A42D14">
        <w:rPr>
          <w:rStyle w:val="StyleUnderline"/>
        </w:rPr>
        <w:t>and</w:t>
      </w:r>
      <w:r w:rsidRPr="00A42D14">
        <w:rPr>
          <w:rStyle w:val="StyleUnderline"/>
          <w:rFonts w:eastAsia="Garamond"/>
        </w:rPr>
        <w:t xml:space="preserve"> </w:t>
      </w:r>
      <w:r w:rsidRPr="00A42D14">
        <w:rPr>
          <w:rStyle w:val="Emphasis"/>
          <w:highlight w:val="cyan"/>
        </w:rPr>
        <w:t>not</w:t>
      </w:r>
      <w:r w:rsidRPr="00A42D14">
        <w:rPr>
          <w:rStyle w:val="Emphasis"/>
          <w:rFonts w:eastAsia="Garamond"/>
          <w:highlight w:val="cyan"/>
        </w:rPr>
        <w:t xml:space="preserve"> </w:t>
      </w:r>
      <w:r w:rsidRPr="00A42D14">
        <w:rPr>
          <w:rStyle w:val="Emphasis"/>
          <w:highlight w:val="cyan"/>
        </w:rPr>
        <w:t>its</w:t>
      </w:r>
      <w:r w:rsidRPr="00A42D14">
        <w:rPr>
          <w:rStyle w:val="Emphasis"/>
          <w:rFonts w:eastAsia="Garamond"/>
          <w:highlight w:val="cyan"/>
        </w:rPr>
        <w:t xml:space="preserve"> </w:t>
      </w:r>
      <w:r w:rsidRPr="00A42D14">
        <w:rPr>
          <w:rStyle w:val="Emphasis"/>
        </w:rPr>
        <w:t>myriad</w:t>
      </w:r>
      <w:r w:rsidRPr="00A42D14">
        <w:rPr>
          <w:rStyle w:val="Emphasis"/>
          <w:rFonts w:eastAsia="Garamond"/>
        </w:rPr>
        <w:t xml:space="preserve"> </w:t>
      </w:r>
      <w:r w:rsidRPr="00A42D14">
        <w:rPr>
          <w:rStyle w:val="Emphasis"/>
        </w:rPr>
        <w:t>discriminatory</w:t>
      </w:r>
      <w:r w:rsidRPr="00A42D14">
        <w:rPr>
          <w:rStyle w:val="Emphasis"/>
          <w:rFonts w:eastAsia="Garamond"/>
        </w:rPr>
        <w:t xml:space="preserve"> </w:t>
      </w:r>
      <w:r w:rsidRPr="00A42D14">
        <w:rPr>
          <w:rStyle w:val="Emphasis"/>
          <w:highlight w:val="cyan"/>
        </w:rPr>
        <w:t>practices,</w:t>
      </w:r>
      <w:r w:rsidRPr="00A42D14">
        <w:rPr>
          <w:rStyle w:val="Emphasis"/>
          <w:rFonts w:eastAsia="Garamond"/>
          <w:highlight w:val="cyan"/>
        </w:rPr>
        <w:t xml:space="preserve"> </w:t>
      </w:r>
      <w:r w:rsidRPr="00A42D14">
        <w:rPr>
          <w:rStyle w:val="Emphasis"/>
          <w:highlight w:val="cyan"/>
        </w:rPr>
        <w:t>but</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world</w:t>
      </w:r>
      <w:r w:rsidRPr="00A42D14">
        <w:rPr>
          <w:rStyle w:val="Emphasis"/>
          <w:rFonts w:eastAsia="Garamond"/>
          <w:highlight w:val="cyan"/>
        </w:rPr>
        <w:t xml:space="preserve"> </w:t>
      </w:r>
      <w:r w:rsidRPr="00A42D14">
        <w:rPr>
          <w:rStyle w:val="Emphasis"/>
          <w:highlight w:val="cyan"/>
        </w:rPr>
        <w:t>itself</w:t>
      </w:r>
      <w:r w:rsidRPr="00A42D14">
        <w:rPr>
          <w:rStyle w:val="StyleUnderline"/>
          <w:rFonts w:eastAsia="Garamond"/>
          <w:highlight w:val="cyan"/>
        </w:rPr>
        <w:t>—</w:t>
      </w:r>
      <w:r w:rsidRPr="00A42D14">
        <w:rPr>
          <w:rStyle w:val="StyleUnderline"/>
          <w:highlight w:val="cyan"/>
        </w:rPr>
        <w:t>was</w:t>
      </w:r>
      <w:r w:rsidRPr="00A42D14">
        <w:rPr>
          <w:rStyle w:val="StyleUnderline"/>
          <w:rFonts w:eastAsia="Garamond"/>
          <w:highlight w:val="cyan"/>
        </w:rPr>
        <w:t xml:space="preserve"> </w:t>
      </w:r>
      <w:r w:rsidRPr="00A42D14">
        <w:rPr>
          <w:rStyle w:val="StyleUnderline"/>
          <w:highlight w:val="cyan"/>
        </w:rPr>
        <w:t>unethical</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yet,</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world</w:t>
      </w:r>
      <w:r w:rsidRPr="00A42D14">
        <w:rPr>
          <w:rStyle w:val="StyleUnderline"/>
          <w:rFonts w:eastAsia="Garamond"/>
        </w:rPr>
        <w:t xml:space="preserve"> </w:t>
      </w:r>
      <w:r w:rsidRPr="00A42D14">
        <w:rPr>
          <w:rStyle w:val="StyleUnderline"/>
        </w:rPr>
        <w:t>passes</w:t>
      </w:r>
      <w:r w:rsidRPr="00A42D14">
        <w:rPr>
          <w:rStyle w:val="StyleUnderline"/>
          <w:rFonts w:eastAsia="Garamond"/>
        </w:rPr>
        <w:t xml:space="preserve"> </w:t>
      </w:r>
      <w:r w:rsidRPr="00A42D14">
        <w:rPr>
          <w:rStyle w:val="StyleUnderline"/>
        </w:rPr>
        <w:t>by</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without</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slightest</w:t>
      </w:r>
      <w:r w:rsidRPr="00A42D14">
        <w:rPr>
          <w:rStyle w:val="StyleUnderline"/>
          <w:rFonts w:eastAsia="Garamond"/>
        </w:rPr>
        <w:t xml:space="preserve"> </w:t>
      </w:r>
      <w:r w:rsidRPr="00A42D14">
        <w:rPr>
          <w:rStyle w:val="StyleUnderline"/>
        </w:rPr>
        <w:t>inclination</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stop</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disabuse</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her</w:t>
      </w:r>
      <w:r w:rsidRPr="00A42D14">
        <w:rPr>
          <w:rStyle w:val="StyleUnderline"/>
          <w:rFonts w:eastAsia="Garamond"/>
        </w:rPr>
        <w:t xml:space="preserve"> </w:t>
      </w:r>
      <w:r w:rsidRPr="00A42D14">
        <w:rPr>
          <w:rStyle w:val="StyleUnderline"/>
        </w:rPr>
        <w:t>claim</w:t>
      </w:r>
      <w:r w:rsidRPr="00A42D14">
        <w:rPr>
          <w:sz w:val="8"/>
        </w:rPr>
        <w:t>.</w:t>
      </w:r>
      <w:r w:rsidRPr="00A42D14">
        <w:rPr>
          <w:rFonts w:eastAsia="Garamond"/>
          <w:sz w:val="8"/>
        </w:rPr>
        <w:t xml:space="preserve"> </w:t>
      </w:r>
      <w:r w:rsidRPr="00A42D14">
        <w:rPr>
          <w:sz w:val="8"/>
        </w:rPr>
        <w:t>Instead,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calls</w:t>
      </w:r>
      <w:r w:rsidRPr="00A42D14">
        <w:rPr>
          <w:rFonts w:eastAsia="Garamond"/>
          <w:sz w:val="8"/>
        </w:rPr>
        <w:t xml:space="preserve"> </w:t>
      </w:r>
      <w:r w:rsidRPr="00A42D14">
        <w:rPr>
          <w:sz w:val="8"/>
        </w:rPr>
        <w:t>her</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does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world</w:t>
      </w:r>
      <w:r w:rsidRPr="00A42D14">
        <w:rPr>
          <w:rFonts w:eastAsia="Garamond"/>
          <w:sz w:val="8"/>
        </w:rPr>
        <w:t xml:space="preserve"> </w:t>
      </w:r>
      <w:r w:rsidRPr="00A42D14">
        <w:rPr>
          <w:sz w:val="8"/>
        </w:rPr>
        <w:t>attribute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Native</w:t>
      </w:r>
      <w:r w:rsidRPr="00A42D14">
        <w:rPr>
          <w:rFonts w:eastAsia="Garamond"/>
          <w:sz w:val="8"/>
        </w:rPr>
        <w:t xml:space="preserve"> </w:t>
      </w:r>
      <w:r w:rsidRPr="00A42D14">
        <w:rPr>
          <w:sz w:val="8"/>
        </w:rPr>
        <w:t>American</w:t>
      </w:r>
      <w:r w:rsidRPr="00A42D14">
        <w:rPr>
          <w:rFonts w:eastAsia="Garamond"/>
          <w:sz w:val="8"/>
        </w:rPr>
        <w:t xml:space="preserve"> </w:t>
      </w:r>
      <w:r w:rsidRPr="00A42D14">
        <w:rPr>
          <w:sz w:val="8"/>
        </w:rPr>
        <w:t>man</w:t>
      </w:r>
      <w:r w:rsidRPr="00A42D14">
        <w:rPr>
          <w:rFonts w:eastAsia="Garamond"/>
          <w:sz w:val="8"/>
        </w:rPr>
        <w:t>’</w:t>
      </w:r>
      <w:r w:rsidRPr="00A42D14">
        <w:rPr>
          <w:sz w:val="8"/>
        </w:rPr>
        <w:t>s</w:t>
      </w:r>
      <w:r w:rsidRPr="00A42D14">
        <w:rPr>
          <w:rFonts w:eastAsia="Garamond"/>
          <w:sz w:val="8"/>
        </w:rPr>
        <w:t xml:space="preserve"> </w:t>
      </w:r>
      <w:r w:rsidRPr="00A42D14">
        <w:rPr>
          <w:sz w:val="8"/>
        </w:rPr>
        <w:t>insanity?</w:t>
      </w:r>
      <w:r w:rsidRPr="00A42D14">
        <w:rPr>
          <w:rFonts w:eastAsia="Garamond"/>
          <w:sz w:val="8"/>
        </w:rPr>
        <w:t xml:space="preserve"> “</w:t>
      </w:r>
      <w:r w:rsidRPr="00A42D14">
        <w:rPr>
          <w:sz w:val="8"/>
        </w:rPr>
        <w:t>He</w:t>
      </w:r>
      <w:r w:rsidRPr="00A42D14">
        <w:rPr>
          <w:rFonts w:eastAsia="Garamond"/>
          <w:sz w:val="8"/>
        </w:rPr>
        <w:t>’</w:t>
      </w:r>
      <w:r w:rsidRPr="00A42D14">
        <w:rPr>
          <w:sz w:val="8"/>
        </w:rPr>
        <w:t>s</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he</w:t>
      </w:r>
      <w:r w:rsidRPr="00A42D14">
        <w:rPr>
          <w:rFonts w:eastAsia="Garamond"/>
          <w:sz w:val="8"/>
        </w:rPr>
        <w:t xml:space="preserve"> </w:t>
      </w:r>
      <w:r w:rsidRPr="00A42D14">
        <w:rPr>
          <w:sz w:val="8"/>
        </w:rPr>
        <w:t>thinks</w:t>
      </w:r>
      <w:r w:rsidRPr="00A42D14">
        <w:rPr>
          <w:rFonts w:eastAsia="Garamond"/>
          <w:sz w:val="8"/>
        </w:rPr>
        <w:t xml:space="preserve"> </w:t>
      </w:r>
      <w:r w:rsidRPr="00A42D14">
        <w:rPr>
          <w:sz w:val="8"/>
        </w:rPr>
        <w:t>he</w:t>
      </w:r>
      <w:r w:rsidRPr="00A42D14">
        <w:rPr>
          <w:rFonts w:eastAsia="Garamond"/>
          <w:sz w:val="8"/>
        </w:rPr>
        <w:t>’</w:t>
      </w:r>
      <w:r w:rsidRPr="00A42D14">
        <w:rPr>
          <w:sz w:val="8"/>
        </w:rPr>
        <w:t>s</w:t>
      </w:r>
      <w:r w:rsidRPr="00A42D14">
        <w:rPr>
          <w:rFonts w:eastAsia="Garamond"/>
          <w:sz w:val="8"/>
        </w:rPr>
        <w:t xml:space="preserve"> </w:t>
      </w:r>
      <w:r w:rsidRPr="00A42D14">
        <w:rPr>
          <w:sz w:val="8"/>
        </w:rPr>
        <w:t>getting</w:t>
      </w:r>
      <w:r w:rsidRPr="00A42D14">
        <w:rPr>
          <w:rFonts w:eastAsia="Garamond"/>
          <w:sz w:val="8"/>
        </w:rPr>
        <w:t xml:space="preserve"> </w:t>
      </w:r>
      <w:r w:rsidRPr="00A42D14">
        <w:rPr>
          <w:sz w:val="8"/>
        </w:rPr>
        <w:t>any</w:t>
      </w:r>
      <w:r w:rsidRPr="00A42D14">
        <w:rPr>
          <w:rFonts w:eastAsia="Garamond"/>
          <w:sz w:val="8"/>
        </w:rPr>
        <w:t xml:space="preserve"> </w:t>
      </w:r>
      <w:r w:rsidRPr="00A42D14">
        <w:rPr>
          <w:sz w:val="8"/>
        </w:rPr>
        <w:t>money</w:t>
      </w:r>
      <w:r w:rsidRPr="00A42D14">
        <w:rPr>
          <w:rFonts w:eastAsia="Garamond"/>
          <w:sz w:val="8"/>
        </w:rPr>
        <w:t xml:space="preserve"> </w:t>
      </w:r>
      <w:r w:rsidRPr="00A42D14">
        <w:rPr>
          <w:sz w:val="8"/>
        </w:rPr>
        <w:t>out</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us</w:t>
      </w:r>
      <w:r w:rsidRPr="00A42D14">
        <w:rPr>
          <w:rFonts w:eastAsia="Garamond"/>
          <w:sz w:val="8"/>
        </w:rPr>
        <w:t>”</w:t>
      </w:r>
      <w:r w:rsidRPr="00A42D14">
        <w:rPr>
          <w:sz w:val="8"/>
        </w:rPr>
        <w:t>?</w:t>
      </w:r>
      <w:r w:rsidRPr="00A42D14">
        <w:rPr>
          <w:rFonts w:eastAsia="Garamond"/>
          <w:sz w:val="8"/>
        </w:rPr>
        <w:t xml:space="preserve"> </w:t>
      </w:r>
      <w:r w:rsidRPr="00A42D14">
        <w:rPr>
          <w:sz w:val="8"/>
        </w:rPr>
        <w:t>Surely,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doesn</w:t>
      </w:r>
      <w:r w:rsidRPr="00A42D14">
        <w:rPr>
          <w:rFonts w:eastAsia="Garamond"/>
          <w:sz w:val="8"/>
        </w:rPr>
        <w:t>’</w:t>
      </w:r>
      <w:r w:rsidRPr="00A42D14">
        <w:rPr>
          <w:sz w:val="8"/>
        </w:rPr>
        <w:t>t</w:t>
      </w:r>
      <w:r w:rsidRPr="00A42D14">
        <w:rPr>
          <w:rFonts w:eastAsia="Garamond"/>
          <w:sz w:val="8"/>
        </w:rPr>
        <w:t xml:space="preserve"> </w:t>
      </w:r>
      <w:r w:rsidRPr="00A42D14">
        <w:rPr>
          <w:sz w:val="8"/>
        </w:rPr>
        <w:t>make</w:t>
      </w:r>
      <w:r w:rsidRPr="00A42D14">
        <w:rPr>
          <w:rFonts w:eastAsia="Garamond"/>
          <w:sz w:val="8"/>
        </w:rPr>
        <w:t xml:space="preserve"> </w:t>
      </w:r>
      <w:r w:rsidRPr="00A42D14">
        <w:rPr>
          <w:sz w:val="8"/>
        </w:rPr>
        <w:t>him</w:t>
      </w:r>
      <w:r w:rsidRPr="00A42D14">
        <w:rPr>
          <w:rFonts w:eastAsia="Garamond"/>
          <w:sz w:val="8"/>
        </w:rPr>
        <w:t xml:space="preserve"> </w:t>
      </w:r>
      <w:r w:rsidRPr="00A42D14">
        <w:rPr>
          <w:sz w:val="8"/>
        </w:rPr>
        <w:t>crazy.</w:t>
      </w:r>
      <w:r w:rsidRPr="00A42D14">
        <w:rPr>
          <w:rFonts w:eastAsia="Garamond"/>
          <w:sz w:val="8"/>
        </w:rPr>
        <w:t xml:space="preserve"> </w:t>
      </w:r>
      <w:r w:rsidRPr="00A42D14">
        <w:rPr>
          <w:sz w:val="8"/>
        </w:rPr>
        <w:t>Rather</w:t>
      </w:r>
      <w:r w:rsidRPr="00A42D14">
        <w:rPr>
          <w:rFonts w:eastAsia="Garamond"/>
          <w:sz w:val="8"/>
        </w:rPr>
        <w:t xml:space="preserve"> </w:t>
      </w:r>
      <w:r w:rsidRPr="00A42D14">
        <w:rPr>
          <w:rStyle w:val="StyleUnderline"/>
        </w:rPr>
        <w:t>it</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simply</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indication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Emphasis"/>
        </w:rPr>
        <w:t>he</w:t>
      </w:r>
      <w:r w:rsidRPr="00A42D14">
        <w:rPr>
          <w:rStyle w:val="Emphasis"/>
          <w:rFonts w:eastAsia="Garamond"/>
        </w:rPr>
        <w:t xml:space="preserve"> </w:t>
      </w:r>
      <w:r w:rsidRPr="00A42D14">
        <w:rPr>
          <w:rStyle w:val="Emphasis"/>
        </w:rPr>
        <w:t>does</w:t>
      </w:r>
      <w:r w:rsidRPr="00A42D14">
        <w:rPr>
          <w:rStyle w:val="Emphasis"/>
          <w:rFonts w:eastAsia="Garamond"/>
        </w:rPr>
        <w:t xml:space="preserve"> </w:t>
      </w:r>
      <w:r w:rsidRPr="00A42D14">
        <w:rPr>
          <w:rStyle w:val="Emphasis"/>
        </w:rPr>
        <w:t>not</w:t>
      </w:r>
      <w:r w:rsidRPr="00A42D14">
        <w:rPr>
          <w:rStyle w:val="Emphasis"/>
          <w:rFonts w:eastAsia="Garamond"/>
        </w:rPr>
        <w:t xml:space="preserve"> </w:t>
      </w:r>
      <w:r w:rsidRPr="00A42D14">
        <w:rPr>
          <w:rStyle w:val="Emphasis"/>
        </w:rPr>
        <w:t>have</w:t>
      </w:r>
      <w:r w:rsidRPr="00A42D14">
        <w:rPr>
          <w:rStyle w:val="Emphasis"/>
          <w:rFonts w:eastAsia="Garamond"/>
        </w:rPr>
        <w:t xml:space="preserve"> </w:t>
      </w:r>
      <w:r w:rsidRPr="00A42D14">
        <w:rPr>
          <w:rStyle w:val="Emphasis"/>
        </w:rPr>
        <w:t>a</w:t>
      </w:r>
      <w:r w:rsidRPr="00A42D14">
        <w:rPr>
          <w:rStyle w:val="Emphasis"/>
          <w:rFonts w:eastAsia="Garamond"/>
        </w:rPr>
        <w:t xml:space="preserve"> </w:t>
      </w:r>
      <w:r w:rsidRPr="00A42D14">
        <w:rPr>
          <w:rStyle w:val="Emphasis"/>
        </w:rPr>
        <w:t>big</w:t>
      </w:r>
      <w:r w:rsidRPr="00A42D14">
        <w:rPr>
          <w:rStyle w:val="Emphasis"/>
          <w:rFonts w:eastAsia="Garamond"/>
        </w:rPr>
        <w:t xml:space="preserve"> </w:t>
      </w:r>
      <w:r w:rsidRPr="00A42D14">
        <w:rPr>
          <w:rStyle w:val="Emphasis"/>
        </w:rPr>
        <w:t>enough</w:t>
      </w:r>
      <w:r w:rsidRPr="00A42D14">
        <w:rPr>
          <w:rStyle w:val="Emphasis"/>
          <w:rFonts w:eastAsia="Garamond"/>
        </w:rPr>
        <w:t xml:space="preserve"> </w:t>
      </w:r>
      <w:r w:rsidRPr="00A42D14">
        <w:rPr>
          <w:rStyle w:val="Emphasis"/>
        </w:rPr>
        <w:t>gun.</w:t>
      </w:r>
      <w:r w:rsidRPr="00A42D14">
        <w:rPr>
          <w:rStyle w:val="Emphasis"/>
          <w:rFonts w:eastAsia="Garamond"/>
        </w:rPr>
        <w:t xml:space="preserve"> </w:t>
      </w:r>
      <w:r w:rsidRPr="00A42D14">
        <w:rPr>
          <w:rStyle w:val="StyleUnderline"/>
        </w:rPr>
        <w:t>What</w:t>
      </w:r>
      <w:r w:rsidRPr="00A42D14">
        <w:rPr>
          <w:rStyle w:val="StyleUnderline"/>
          <w:rFonts w:eastAsia="Garamond"/>
        </w:rPr>
        <w:t xml:space="preserve"> </w:t>
      </w:r>
      <w:r w:rsidRPr="00A42D14">
        <w:rPr>
          <w:rStyle w:val="StyleUnderline"/>
        </w:rPr>
        <w:t>are</w:t>
      </w:r>
      <w:r w:rsidRPr="00A42D14">
        <w:rPr>
          <w:rStyle w:val="StyleUnderline"/>
          <w:rFonts w:eastAsia="Garamond"/>
        </w:rPr>
        <w:t xml:space="preserve"> </w:t>
      </w:r>
      <w:r w:rsidRPr="00A42D14">
        <w:rPr>
          <w:rStyle w:val="StyleUnderline"/>
        </w:rPr>
        <w:t>we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make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world</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Emphasis"/>
        </w:rPr>
        <w:t>responds</w:t>
      </w:r>
      <w:r w:rsidRPr="00A42D14">
        <w:rPr>
          <w:rStyle w:val="Emphasis"/>
          <w:rFonts w:eastAsia="Garamond"/>
        </w:rPr>
        <w:t xml:space="preserve"> </w:t>
      </w:r>
      <w:r w:rsidRPr="00A42D14">
        <w:rPr>
          <w:rStyle w:val="Emphasis"/>
        </w:rPr>
        <w:t>to</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most</w:t>
      </w:r>
      <w:r w:rsidRPr="00A42D14">
        <w:rPr>
          <w:rStyle w:val="Emphasis"/>
          <w:rFonts w:eastAsia="Garamond"/>
        </w:rPr>
        <w:t xml:space="preserve"> </w:t>
      </w:r>
      <w:r w:rsidRPr="00A42D14">
        <w:rPr>
          <w:rStyle w:val="Emphasis"/>
        </w:rPr>
        <w:t>lucid</w:t>
      </w:r>
      <w:r w:rsidRPr="00A42D14">
        <w:rPr>
          <w:rStyle w:val="Emphasis"/>
          <w:rFonts w:eastAsia="Garamond"/>
        </w:rPr>
        <w:t xml:space="preserve"> </w:t>
      </w:r>
      <w:r w:rsidRPr="00A42D14">
        <w:rPr>
          <w:rStyle w:val="Emphasis"/>
        </w:rPr>
        <w:t>enunciation</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ethics</w:t>
      </w:r>
      <w:r w:rsidRPr="00A42D14">
        <w:rPr>
          <w:rStyle w:val="Emphasis"/>
          <w:rFonts w:eastAsia="Garamond"/>
        </w:rPr>
        <w:t xml:space="preserve"> </w:t>
      </w:r>
      <w:r w:rsidRPr="00A42D14">
        <w:rPr>
          <w:rStyle w:val="Emphasis"/>
        </w:rPr>
        <w:t>with</w:t>
      </w:r>
      <w:r w:rsidRPr="00A42D14">
        <w:rPr>
          <w:rStyle w:val="Emphasis"/>
          <w:rFonts w:eastAsia="Garamond"/>
        </w:rPr>
        <w:t xml:space="preserve"> </w:t>
      </w:r>
      <w:r w:rsidRPr="00A42D14">
        <w:rPr>
          <w:rStyle w:val="Emphasis"/>
        </w:rPr>
        <w:t>violence</w:t>
      </w:r>
      <w:r w:rsidRPr="00A42D14">
        <w:rPr>
          <w:rStyle w:val="StyleUnderline"/>
        </w:rPr>
        <w:t>?</w:t>
      </w:r>
      <w:r w:rsidRPr="00A42D14">
        <w:rPr>
          <w:rStyle w:val="StyleUnderline"/>
          <w:rFonts w:eastAsia="Garamond"/>
        </w:rPr>
        <w:t xml:space="preserve"> </w:t>
      </w:r>
      <w:r w:rsidRPr="00A42D14">
        <w:rPr>
          <w:sz w:val="8"/>
        </w:rPr>
        <w:t>What</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foundational</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ethico-political?</w:t>
      </w:r>
      <w:r w:rsidRPr="00A42D14">
        <w:rPr>
          <w:rFonts w:eastAsia="Garamond"/>
          <w:sz w:val="8"/>
        </w:rPr>
        <w:t xml:space="preserve"> </w:t>
      </w:r>
      <w:r w:rsidRPr="00A42D14">
        <w:rPr>
          <w:sz w:val="8"/>
        </w:rPr>
        <w:t>Why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these</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so</w:t>
      </w:r>
      <w:r w:rsidRPr="00A42D14">
        <w:rPr>
          <w:rFonts w:eastAsia="Garamond"/>
          <w:sz w:val="8"/>
        </w:rPr>
        <w:t xml:space="preserve"> </w:t>
      </w:r>
      <w:r w:rsidRPr="00A42D14">
        <w:rPr>
          <w:sz w:val="8"/>
        </w:rPr>
        <w:t>scandalous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rarely</w:t>
      </w:r>
      <w:r w:rsidRPr="00A42D14">
        <w:rPr>
          <w:rFonts w:eastAsia="Garamond"/>
          <w:sz w:val="8"/>
        </w:rPr>
        <w:t xml:space="preserve"> </w:t>
      </w:r>
      <w:r w:rsidRPr="00A42D14">
        <w:rPr>
          <w:sz w:val="8"/>
        </w:rPr>
        <w:t>posed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intellectually,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cinematically</w:t>
      </w:r>
      <w:r w:rsidRPr="00A42D14">
        <w:rPr>
          <w:rFonts w:eastAsia="Garamond"/>
          <w:sz w:val="8"/>
        </w:rPr>
        <w:t>—</w:t>
      </w:r>
      <w:r w:rsidRPr="00A42D14">
        <w:rPr>
          <w:sz w:val="8"/>
        </w:rPr>
        <w:t>unless</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posed</w:t>
      </w:r>
      <w:r w:rsidRPr="00A42D14">
        <w:rPr>
          <w:rFonts w:eastAsia="Garamond"/>
          <w:sz w:val="8"/>
        </w:rPr>
        <w:t xml:space="preserve"> </w:t>
      </w:r>
      <w:r w:rsidRPr="00A42D14">
        <w:rPr>
          <w:sz w:val="8"/>
        </w:rPr>
        <w:t>obliquely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unconsciously,</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accident?</w:t>
      </w:r>
      <w:r w:rsidRPr="00A42D14">
        <w:rPr>
          <w:rFonts w:eastAsia="Garamond"/>
          <w:sz w:val="8"/>
        </w:rPr>
        <w:t xml:space="preserve"> </w:t>
      </w:r>
      <w:r w:rsidRPr="00A42D14">
        <w:rPr>
          <w:sz w:val="8"/>
        </w:rPr>
        <w:t>Return</w:t>
      </w:r>
      <w:r w:rsidRPr="00A42D14">
        <w:rPr>
          <w:rFonts w:eastAsia="Garamond"/>
          <w:sz w:val="8"/>
        </w:rPr>
        <w:t xml:space="preserve"> </w:t>
      </w:r>
      <w:r w:rsidRPr="00A42D14">
        <w:rPr>
          <w:sz w:val="8"/>
        </w:rPr>
        <w:t>Turtle</w:t>
      </w:r>
      <w:r w:rsidRPr="00A42D14">
        <w:rPr>
          <w:rFonts w:eastAsia="Garamond"/>
          <w:sz w:val="8"/>
        </w:rPr>
        <w:t xml:space="preserve"> </w:t>
      </w:r>
      <w:r w:rsidRPr="00A42D14">
        <w:rPr>
          <w:sz w:val="8"/>
        </w:rPr>
        <w:t>Island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Savage.</w:t>
      </w:r>
      <w:r w:rsidRPr="00A42D14">
        <w:rPr>
          <w:rFonts w:eastAsia="Garamond"/>
          <w:sz w:val="8"/>
        </w:rPr>
        <w:t xml:space="preserve">” </w:t>
      </w:r>
      <w:r w:rsidRPr="00A42D14">
        <w:rPr>
          <w:rStyle w:val="StyleUnderline"/>
          <w:highlight w:val="cyan"/>
        </w:rPr>
        <w:t>Repair</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demolished</w:t>
      </w:r>
      <w:r w:rsidRPr="00A42D14">
        <w:rPr>
          <w:rStyle w:val="StyleUnderline"/>
          <w:rFonts w:eastAsia="Garamond"/>
          <w:highlight w:val="cyan"/>
        </w:rPr>
        <w:t xml:space="preserve"> </w:t>
      </w:r>
      <w:r w:rsidRPr="00A42D14">
        <w:rPr>
          <w:rStyle w:val="StyleUnderline"/>
          <w:highlight w:val="cyan"/>
        </w:rPr>
        <w:t>subjectivity</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Slave</w:t>
      </w:r>
      <w:r w:rsidRPr="00A42D14">
        <w:rPr>
          <w:sz w:val="8"/>
          <w:highlight w:val="yellow"/>
        </w:rPr>
        <w:t>.</w:t>
      </w:r>
      <w:r w:rsidRPr="00A42D14">
        <w:rPr>
          <w:rFonts w:eastAsia="Garamond"/>
          <w:sz w:val="8"/>
        </w:rPr>
        <w:t xml:space="preserve"> </w:t>
      </w:r>
      <w:r w:rsidRPr="00A42D14">
        <w:rPr>
          <w:rStyle w:val="StyleUnderline"/>
        </w:rPr>
        <w:t>Two</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sentences,</w:t>
      </w:r>
      <w:r w:rsidRPr="00A42D14">
        <w:rPr>
          <w:rStyle w:val="StyleUnderline"/>
          <w:rFonts w:eastAsia="Garamond"/>
        </w:rPr>
        <w:t xml:space="preserve"> </w:t>
      </w:r>
      <w:r w:rsidRPr="00A42D14">
        <w:rPr>
          <w:rStyle w:val="StyleUnderline"/>
        </w:rPr>
        <w:t>thirteen</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words,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structure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rPr>
        <w:t xml:space="preserve"> </w:t>
      </w:r>
      <w:r w:rsidRPr="00A42D14">
        <w:rPr>
          <w:rStyle w:val="StyleUnderline"/>
        </w:rPr>
        <w:t>(</w:t>
      </w:r>
      <w:r w:rsidRPr="00676C82">
        <w:rPr>
          <w:rStyle w:val="StyleUnderline"/>
        </w:rPr>
        <w:t>and</w:t>
      </w:r>
      <w:r w:rsidRPr="00A42D14">
        <w:rPr>
          <w:rStyle w:val="StyleUnderline"/>
          <w:rFonts w:eastAsia="Garamond"/>
        </w:rPr>
        <w:t xml:space="preserve"> </w:t>
      </w:r>
      <w:r w:rsidRPr="00A42D14">
        <w:rPr>
          <w:rStyle w:val="StyleUnderline"/>
        </w:rPr>
        <w:t>perhaps</w:t>
      </w:r>
      <w:r w:rsidRPr="00A42D14">
        <w:rPr>
          <w:rStyle w:val="StyleUnderline"/>
          <w:rFonts w:eastAsia="Garamond"/>
        </w:rPr>
        <w:t xml:space="preserve"> </w:t>
      </w:r>
      <w:r w:rsidRPr="00A42D14">
        <w:rPr>
          <w:rStyle w:val="Emphasis"/>
        </w:rPr>
        <w:t>global)</w:t>
      </w:r>
      <w:r w:rsidRPr="00A42D14">
        <w:rPr>
          <w:rStyle w:val="Emphasis"/>
          <w:rFonts w:eastAsia="Garamond"/>
        </w:rPr>
        <w:t xml:space="preserve"> </w:t>
      </w:r>
      <w:r w:rsidRPr="00A42D14">
        <w:rPr>
          <w:rStyle w:val="Emphasis"/>
          <w:highlight w:val="cyan"/>
        </w:rPr>
        <w:t>antagonisms</w:t>
      </w:r>
      <w:r w:rsidRPr="00A42D14">
        <w:rPr>
          <w:rStyle w:val="Emphasis"/>
          <w:rFonts w:eastAsia="Garamond"/>
          <w:highlight w:val="cyan"/>
        </w:rPr>
        <w:t xml:space="preserve"> </w:t>
      </w:r>
      <w:r w:rsidRPr="00A42D14">
        <w:rPr>
          <w:rStyle w:val="Emphasis"/>
          <w:highlight w:val="cyan"/>
        </w:rPr>
        <w:t>would</w:t>
      </w:r>
      <w:r w:rsidRPr="00A42D14">
        <w:rPr>
          <w:rStyle w:val="Emphasis"/>
          <w:rFonts w:eastAsia="Garamond"/>
          <w:highlight w:val="cyan"/>
        </w:rPr>
        <w:t xml:space="preserve"> </w:t>
      </w:r>
      <w:r w:rsidRPr="00A42D14">
        <w:rPr>
          <w:rStyle w:val="Emphasis"/>
          <w:highlight w:val="cyan"/>
        </w:rPr>
        <w:t>be</w:t>
      </w:r>
      <w:r w:rsidRPr="00A42D14">
        <w:rPr>
          <w:rStyle w:val="Emphasis"/>
          <w:rFonts w:eastAsia="Garamond"/>
          <w:highlight w:val="cyan"/>
        </w:rPr>
        <w:t xml:space="preserve"> </w:t>
      </w:r>
      <w:r w:rsidRPr="00A42D14">
        <w:rPr>
          <w:rStyle w:val="Emphasis"/>
          <w:highlight w:val="cyan"/>
        </w:rPr>
        <w:t>dismantled.</w:t>
      </w:r>
      <w:r w:rsidRPr="00A42D14">
        <w:rPr>
          <w:rFonts w:eastAsia="Garamond"/>
          <w:sz w:val="8"/>
          <w:highlight w:val="cyan"/>
        </w:rPr>
        <w:t xml:space="preserve"> </w:t>
      </w:r>
      <w:r w:rsidRPr="00A42D14">
        <w:rPr>
          <w:rStyle w:val="StyleUnderline"/>
          <w:highlight w:val="cyan"/>
        </w:rPr>
        <w:t>An</w:t>
      </w:r>
      <w:r w:rsidRPr="00A42D14">
        <w:rPr>
          <w:rStyle w:val="StyleUnderline"/>
          <w:rFonts w:eastAsia="Garamond"/>
          <w:highlight w:val="cyan"/>
        </w:rPr>
        <w:t xml:space="preserve"> “</w:t>
      </w:r>
      <w:r w:rsidRPr="00A42D14">
        <w:rPr>
          <w:rStyle w:val="StyleUnderline"/>
          <w:highlight w:val="cyan"/>
        </w:rPr>
        <w:t>ethical</w:t>
      </w:r>
      <w:r w:rsidRPr="00A42D14">
        <w:rPr>
          <w:rStyle w:val="StyleUnderline"/>
          <w:rFonts w:eastAsia="Garamond"/>
          <w:highlight w:val="cyan"/>
        </w:rPr>
        <w:t xml:space="preserve"> </w:t>
      </w:r>
      <w:r w:rsidRPr="00A42D14">
        <w:rPr>
          <w:rStyle w:val="StyleUnderline"/>
          <w:highlight w:val="cyan"/>
        </w:rPr>
        <w:t>modernity</w:t>
      </w:r>
      <w:r w:rsidRPr="00A42D14">
        <w:rPr>
          <w:rStyle w:val="StyleUnderline"/>
          <w:rFonts w:eastAsia="Garamond"/>
          <w:highlight w:val="cyan"/>
        </w:rPr>
        <w:t xml:space="preserve">” </w:t>
      </w:r>
      <w:r w:rsidRPr="00A42D14">
        <w:rPr>
          <w:rStyle w:val="StyleUnderline"/>
          <w:highlight w:val="cyan"/>
        </w:rPr>
        <w:t>would</w:t>
      </w:r>
      <w:r w:rsidRPr="00A42D14">
        <w:rPr>
          <w:rStyle w:val="StyleUnderline"/>
          <w:rFonts w:eastAsia="Garamond"/>
          <w:highlight w:val="cyan"/>
        </w:rPr>
        <w:t xml:space="preserve"> </w:t>
      </w:r>
      <w:r w:rsidRPr="00A42D14">
        <w:rPr>
          <w:rStyle w:val="StyleUnderline"/>
          <w:highlight w:val="cyan"/>
        </w:rPr>
        <w:t>no</w:t>
      </w:r>
      <w:r w:rsidRPr="00A42D14">
        <w:rPr>
          <w:rStyle w:val="StyleUnderline"/>
          <w:rFonts w:eastAsia="Garamond"/>
          <w:highlight w:val="cyan"/>
        </w:rPr>
        <w:t xml:space="preserve"> </w:t>
      </w:r>
      <w:r w:rsidRPr="00A42D14">
        <w:rPr>
          <w:rStyle w:val="StyleUnderline"/>
          <w:highlight w:val="cyan"/>
        </w:rPr>
        <w:t>longer</w:t>
      </w:r>
      <w:r w:rsidRPr="00A42D14">
        <w:rPr>
          <w:rStyle w:val="StyleUnderline"/>
          <w:rFonts w:eastAsia="Garamond"/>
          <w:highlight w:val="cyan"/>
        </w:rPr>
        <w:t xml:space="preserve"> </w:t>
      </w:r>
      <w:r w:rsidRPr="00A42D14">
        <w:rPr>
          <w:rStyle w:val="StyleUnderline"/>
          <w:highlight w:val="cyan"/>
        </w:rPr>
        <w:t>sound</w:t>
      </w:r>
      <w:r w:rsidRPr="00A42D14">
        <w:rPr>
          <w:rStyle w:val="StyleUnderline"/>
          <w:rFonts w:eastAsia="Garamond"/>
          <w:highlight w:val="cyan"/>
        </w:rPr>
        <w:t xml:space="preserve"> </w:t>
      </w:r>
      <w:r w:rsidRPr="00A42D14">
        <w:rPr>
          <w:rStyle w:val="StyleUnderline"/>
          <w:highlight w:val="cyan"/>
        </w:rPr>
        <w:t>like</w:t>
      </w:r>
      <w:r w:rsidRPr="00A42D14">
        <w:rPr>
          <w:rStyle w:val="StyleUnderline"/>
          <w:rFonts w:eastAsia="Garamond"/>
          <w:highlight w:val="cyan"/>
        </w:rPr>
        <w:t xml:space="preserve"> </w:t>
      </w:r>
      <w:r w:rsidRPr="00A42D14">
        <w:rPr>
          <w:rStyle w:val="StyleUnderline"/>
          <w:highlight w:val="cyan"/>
        </w:rPr>
        <w:t>an</w:t>
      </w:r>
      <w:r w:rsidRPr="00A42D14">
        <w:rPr>
          <w:rStyle w:val="StyleUnderline"/>
          <w:rFonts w:eastAsia="Garamond"/>
          <w:highlight w:val="cyan"/>
        </w:rPr>
        <w:t xml:space="preserve"> </w:t>
      </w:r>
      <w:r w:rsidRPr="00A42D14">
        <w:rPr>
          <w:rStyle w:val="StyleUnderline"/>
          <w:highlight w:val="cyan"/>
        </w:rPr>
        <w:t>oxymoron</w:t>
      </w:r>
      <w:r w:rsidRPr="00A42D14">
        <w:rPr>
          <w:sz w:val="8"/>
        </w:rPr>
        <w:t>.</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there</w:t>
      </w:r>
      <w:r w:rsidRPr="00A42D14">
        <w:rPr>
          <w:rFonts w:eastAsia="Garamond"/>
          <w:sz w:val="8"/>
        </w:rPr>
        <w:t xml:space="preserve"> </w:t>
      </w:r>
      <w:r w:rsidRPr="00A42D14">
        <w:rPr>
          <w:rStyle w:val="StyleUnderline"/>
          <w:highlight w:val="cyan"/>
        </w:rPr>
        <w:t>we</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busy</w:t>
      </w:r>
      <w:r w:rsidRPr="00A42D14">
        <w:rPr>
          <w:rStyle w:val="StyleUnderline"/>
          <w:rFonts w:eastAsia="Garamond"/>
          <w:highlight w:val="cyan"/>
        </w:rPr>
        <w:t xml:space="preserve"> </w:t>
      </w:r>
      <w:r w:rsidRPr="00A42D14">
        <w:rPr>
          <w:rStyle w:val="StyleUnderline"/>
          <w:highlight w:val="cyan"/>
        </w:rPr>
        <w:t>ourselves</w:t>
      </w:r>
      <w:r w:rsidRPr="00A42D14">
        <w:rPr>
          <w:rStyle w:val="StyleUnderline"/>
          <w:rFonts w:eastAsia="Garamond"/>
          <w:highlight w:val="cyan"/>
        </w:rPr>
        <w:t xml:space="preserve"> </w:t>
      </w:r>
      <w:r w:rsidRPr="00A42D14">
        <w:rPr>
          <w:rStyle w:val="StyleUnderline"/>
          <w:highlight w:val="cyan"/>
        </w:rPr>
        <w:t>with</w:t>
      </w:r>
      <w:r w:rsidRPr="00A42D14">
        <w:rPr>
          <w:rStyle w:val="StyleUnderline"/>
          <w:rFonts w:eastAsia="Garamond"/>
          <w:highlight w:val="cyan"/>
        </w:rPr>
        <w:t xml:space="preserve"> </w:t>
      </w:r>
      <w:r w:rsidRPr="00A42D14">
        <w:rPr>
          <w:rStyle w:val="Emphasis"/>
          <w:highlight w:val="cyan"/>
        </w:rPr>
        <w:t>important</w:t>
      </w:r>
      <w:r w:rsidRPr="00A42D14">
        <w:rPr>
          <w:rStyle w:val="Emphasis"/>
          <w:rFonts w:eastAsia="Garamond"/>
          <w:highlight w:val="cyan"/>
        </w:rPr>
        <w:t xml:space="preserve"> </w:t>
      </w:r>
      <w:r w:rsidRPr="00A42D14">
        <w:rPr>
          <w:rStyle w:val="Emphasis"/>
          <w:highlight w:val="cyan"/>
        </w:rPr>
        <w:t>conflicts</w:t>
      </w:r>
      <w:r w:rsidRPr="00A42D14">
        <w:rPr>
          <w:rStyle w:val="Emphasis"/>
          <w:rFonts w:eastAsia="Garamond"/>
          <w:highlight w:val="cyan"/>
        </w:rPr>
        <w:t xml:space="preserve"> </w:t>
      </w:r>
      <w:r w:rsidRPr="00A42D14">
        <w:rPr>
          <w:rStyle w:val="Emphasis"/>
          <w:highlight w:val="cyan"/>
        </w:rPr>
        <w:t>that</w:t>
      </w:r>
      <w:r w:rsidRPr="00A42D14">
        <w:rPr>
          <w:rStyle w:val="Emphasis"/>
          <w:rFonts w:eastAsia="Garamond"/>
          <w:highlight w:val="cyan"/>
        </w:rPr>
        <w:t xml:space="preserve"> </w:t>
      </w:r>
      <w:r w:rsidRPr="00A42D14">
        <w:rPr>
          <w:rStyle w:val="Emphasis"/>
          <w:highlight w:val="cyan"/>
        </w:rPr>
        <w:t>have</w:t>
      </w:r>
      <w:r w:rsidRPr="00A42D14">
        <w:rPr>
          <w:rStyle w:val="Emphasis"/>
          <w:rFonts w:eastAsia="Garamond"/>
          <w:highlight w:val="cyan"/>
        </w:rPr>
        <w:t xml:space="preserve"> </w:t>
      </w:r>
      <w:r w:rsidRPr="00A42D14">
        <w:rPr>
          <w:rStyle w:val="Emphasis"/>
          <w:highlight w:val="cyan"/>
        </w:rPr>
        <w:t>been</w:t>
      </w:r>
      <w:r w:rsidRPr="00A42D14">
        <w:rPr>
          <w:rStyle w:val="Emphasis"/>
          <w:rFonts w:eastAsia="Garamond"/>
          <w:highlight w:val="cyan"/>
        </w:rPr>
        <w:t xml:space="preserve"> </w:t>
      </w:r>
      <w:r w:rsidRPr="00A42D14">
        <w:rPr>
          <w:rStyle w:val="Emphasis"/>
          <w:highlight w:val="cyan"/>
        </w:rPr>
        <w:t>promoted</w:t>
      </w:r>
      <w:r w:rsidRPr="00A42D14">
        <w:rPr>
          <w:rStyle w:val="Emphasis"/>
          <w:rFonts w:eastAsia="Garamond"/>
          <w:highlight w:val="cyan"/>
        </w:rPr>
        <w:t xml:space="preserve"> </w:t>
      </w:r>
      <w:r w:rsidRPr="00A42D14">
        <w:rPr>
          <w:rStyle w:val="Emphasis"/>
          <w:highlight w:val="cyan"/>
        </w:rPr>
        <w:t>to</w:t>
      </w:r>
      <w:r w:rsidRPr="00676C82">
        <w:rPr>
          <w:rStyle w:val="Emphasis"/>
          <w:rFonts w:eastAsia="Garamond"/>
        </w:rPr>
        <w:t xml:space="preserve"> </w:t>
      </w:r>
      <w:r w:rsidRPr="00676C82">
        <w:rPr>
          <w:rStyle w:val="Emphasis"/>
        </w:rPr>
        <w:t>the</w:t>
      </w:r>
      <w:r w:rsidRPr="00676C82">
        <w:rPr>
          <w:rStyle w:val="Emphasis"/>
          <w:rFonts w:eastAsia="Garamond"/>
        </w:rPr>
        <w:t xml:space="preserve"> </w:t>
      </w:r>
      <w:r w:rsidRPr="00676C82">
        <w:rPr>
          <w:rStyle w:val="Emphasis"/>
        </w:rPr>
        <w:t>level</w:t>
      </w:r>
      <w:r w:rsidRPr="00676C82">
        <w:rPr>
          <w:rStyle w:val="Emphasis"/>
          <w:rFonts w:eastAsia="Garamond"/>
        </w:rPr>
        <w:t xml:space="preserve"> </w:t>
      </w:r>
      <w:r w:rsidRPr="00676C82">
        <w:rPr>
          <w:rStyle w:val="Emphasis"/>
        </w:rPr>
        <w:t>of</w:t>
      </w:r>
      <w:r w:rsidRPr="00676C82">
        <w:rPr>
          <w:rStyle w:val="Emphasis"/>
          <w:rFonts w:eastAsia="Garamond"/>
        </w:rPr>
        <w:t xml:space="preserve"> </w:t>
      </w:r>
      <w:r w:rsidRPr="00A42D14">
        <w:rPr>
          <w:rStyle w:val="Emphasis"/>
          <w:highlight w:val="cyan"/>
        </w:rPr>
        <w:t>antagonisms</w:t>
      </w:r>
      <w:r w:rsidRPr="00676C82">
        <w:rPr>
          <w:rStyle w:val="Emphasis"/>
        </w:rPr>
        <w:t>:</w:t>
      </w:r>
      <w:r w:rsidRPr="00676C82">
        <w:rPr>
          <w:rStyle w:val="Emphasis"/>
          <w:rFonts w:eastAsia="Garamond"/>
        </w:rPr>
        <w:t xml:space="preserve"> </w:t>
      </w:r>
      <w:r w:rsidRPr="00676C82">
        <w:rPr>
          <w:rStyle w:val="Emphasis"/>
        </w:rPr>
        <w:t>class</w:t>
      </w:r>
      <w:r w:rsidRPr="00676C82">
        <w:rPr>
          <w:rStyle w:val="Emphasis"/>
          <w:rFonts w:eastAsia="Garamond"/>
        </w:rPr>
        <w:t xml:space="preserve"> </w:t>
      </w:r>
      <w:r w:rsidRPr="00676C82">
        <w:rPr>
          <w:rStyle w:val="Emphasis"/>
        </w:rPr>
        <w:t>struggle,</w:t>
      </w:r>
      <w:r w:rsidRPr="00676C82">
        <w:rPr>
          <w:rStyle w:val="Emphasis"/>
          <w:rFonts w:eastAsia="Garamond"/>
        </w:rPr>
        <w:t xml:space="preserve"> </w:t>
      </w:r>
      <w:r w:rsidRPr="00676C82">
        <w:rPr>
          <w:rStyle w:val="Emphasis"/>
        </w:rPr>
        <w:t>gender</w:t>
      </w:r>
      <w:r w:rsidRPr="00676C82">
        <w:rPr>
          <w:rStyle w:val="Emphasis"/>
          <w:rFonts w:eastAsia="Garamond"/>
        </w:rPr>
        <w:t xml:space="preserve"> </w:t>
      </w:r>
      <w:r w:rsidRPr="00676C82">
        <w:rPr>
          <w:rStyle w:val="Emphasis"/>
        </w:rPr>
        <w:t>conflict,</w:t>
      </w:r>
      <w:r w:rsidRPr="00676C82">
        <w:rPr>
          <w:rStyle w:val="Emphasis"/>
          <w:rFonts w:eastAsia="Garamond"/>
        </w:rPr>
        <w:t xml:space="preserve"> </w:t>
      </w:r>
      <w:r w:rsidRPr="00676C82">
        <w:rPr>
          <w:rStyle w:val="Emphasis"/>
        </w:rPr>
        <w:t>immigrants</w:t>
      </w:r>
      <w:r w:rsidRPr="00676C82">
        <w:rPr>
          <w:rStyle w:val="Emphasis"/>
          <w:rFonts w:eastAsia="Garamond"/>
        </w:rPr>
        <w:t xml:space="preserve"> </w:t>
      </w:r>
      <w:r w:rsidRPr="00676C82">
        <w:rPr>
          <w:rStyle w:val="Emphasis"/>
        </w:rPr>
        <w:t>rights</w:t>
      </w:r>
      <w:r w:rsidRPr="00A42D14">
        <w:rPr>
          <w:rStyle w:val="Emphasis"/>
          <w:sz w:val="8"/>
          <w:highlight w:val="cyan"/>
          <w:u w:val="none"/>
        </w:rPr>
        <w:t>.</w:t>
      </w:r>
      <w:r w:rsidRPr="00A42D14">
        <w:rPr>
          <w:rStyle w:val="Emphasis"/>
          <w:sz w:val="8"/>
          <w:u w:val="none"/>
        </w:rPr>
        <w:t xml:space="preserve"> </w:t>
      </w:r>
      <w:r w:rsidRPr="00A42D14">
        <w:rPr>
          <w:sz w:val="8"/>
        </w:rPr>
        <w:t>When</w:t>
      </w:r>
      <w:r w:rsidRPr="00A42D14">
        <w:rPr>
          <w:rFonts w:eastAsia="Garamond"/>
          <w:sz w:val="8"/>
        </w:rPr>
        <w:t xml:space="preserve"> </w:t>
      </w:r>
      <w:r w:rsidRPr="00A42D14">
        <w:rPr>
          <w:sz w:val="8"/>
        </w:rPr>
        <w:t>pared</w:t>
      </w:r>
      <w:r w:rsidRPr="00A42D14">
        <w:rPr>
          <w:rFonts w:eastAsia="Garamond"/>
          <w:sz w:val="8"/>
        </w:rPr>
        <w:t xml:space="preserve"> </w:t>
      </w:r>
      <w:r w:rsidRPr="00A42D14">
        <w:rPr>
          <w:sz w:val="8"/>
        </w:rPr>
        <w:t>down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thirteen</w:t>
      </w:r>
      <w:r w:rsidRPr="00A42D14">
        <w:rPr>
          <w:rFonts w:eastAsia="Garamond"/>
          <w:sz w:val="8"/>
        </w:rPr>
        <w:t xml:space="preserve"> </w:t>
      </w:r>
      <w:r w:rsidRPr="00A42D14">
        <w:rPr>
          <w:sz w:val="8"/>
        </w:rPr>
        <w:t>words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two</w:t>
      </w:r>
      <w:r w:rsidRPr="00A42D14">
        <w:rPr>
          <w:rFonts w:eastAsia="Garamond"/>
          <w:sz w:val="8"/>
        </w:rPr>
        <w:t xml:space="preserve"> </w:t>
      </w:r>
      <w:r w:rsidRPr="00A42D14">
        <w:rPr>
          <w:sz w:val="8"/>
        </w:rPr>
        <w:t>sentences,</w:t>
      </w:r>
      <w:r w:rsidRPr="00A42D14">
        <w:rPr>
          <w:rFonts w:eastAsia="Garamond"/>
          <w:sz w:val="8"/>
        </w:rPr>
        <w:t xml:space="preserve"> </w:t>
      </w:r>
      <w:r w:rsidRPr="00A42D14">
        <w:rPr>
          <w:rStyle w:val="StyleUnderline"/>
        </w:rPr>
        <w:t>one</w:t>
      </w:r>
      <w:r w:rsidRPr="00A42D14">
        <w:rPr>
          <w:rStyle w:val="StyleUnderline"/>
          <w:rFonts w:eastAsia="Garamond"/>
        </w:rPr>
        <w:t xml:space="preserve"> </w:t>
      </w:r>
      <w:r w:rsidRPr="00A42D14">
        <w:rPr>
          <w:rStyle w:val="StyleUnderline"/>
        </w:rPr>
        <w:t>cannot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wonder</w:t>
      </w:r>
      <w:r w:rsidRPr="00A42D14">
        <w:rPr>
          <w:rStyle w:val="StyleUnderline"/>
          <w:rFonts w:eastAsia="Garamond"/>
        </w:rPr>
        <w:t xml:space="preserve"> </w:t>
      </w:r>
      <w:r w:rsidRPr="00A42D14">
        <w:rPr>
          <w:rStyle w:val="StyleUnderline"/>
        </w:rPr>
        <w:t>why</w:t>
      </w:r>
      <w:r w:rsidRPr="00A42D14">
        <w:rPr>
          <w:rStyle w:val="StyleUnderline"/>
          <w:rFonts w:eastAsia="Garamond"/>
        </w:rPr>
        <w:t xml:space="preserve"> </w:t>
      </w:r>
      <w:r w:rsidRPr="00A42D14">
        <w:rPr>
          <w:rStyle w:val="StyleUnderline"/>
          <w:highlight w:val="cyan"/>
        </w:rPr>
        <w:t>questions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Emphasis"/>
          <w:highlight w:val="cyan"/>
        </w:rPr>
        <w:t>go</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heart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ethico-political</w:t>
      </w:r>
      <w:r w:rsidRPr="00A42D14">
        <w:rPr>
          <w:rStyle w:val="Emphasis"/>
        </w:rPr>
        <w:t>,</w:t>
      </w:r>
      <w:r w:rsidRPr="00A42D14">
        <w:rPr>
          <w:rStyle w:val="Emphasis"/>
          <w:rFonts w:eastAsia="Garamond"/>
        </w:rPr>
        <w:t xml:space="preserve"> </w:t>
      </w:r>
      <w:r w:rsidRPr="00A42D14">
        <w:rPr>
          <w:rStyle w:val="StyleUnderline"/>
        </w:rPr>
        <w:t>questions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ontology,</w:t>
      </w:r>
      <w:r w:rsidRPr="00A42D14">
        <w:rPr>
          <w:rStyle w:val="StyleUnderline"/>
          <w:rFonts w:eastAsia="Garamond"/>
        </w:rPr>
        <w:t xml:space="preserve"> </w:t>
      </w:r>
      <w:r w:rsidRPr="00A42D14">
        <w:rPr>
          <w:rStyle w:val="StyleUnderline"/>
          <w:highlight w:val="cyan"/>
        </w:rPr>
        <w:t>are</w:t>
      </w:r>
      <w:r w:rsidRPr="00A42D14">
        <w:rPr>
          <w:rStyle w:val="StyleUnderline"/>
          <w:rFonts w:eastAsia="Garamond"/>
        </w:rPr>
        <w:t xml:space="preserve"> </w:t>
      </w:r>
      <w:r w:rsidRPr="00A42D14">
        <w:rPr>
          <w:rStyle w:val="StyleUnderline"/>
        </w:rPr>
        <w:t>so</w:t>
      </w:r>
      <w:r w:rsidRPr="00A42D14">
        <w:rPr>
          <w:rStyle w:val="StyleUnderline"/>
          <w:rFonts w:eastAsia="Garamond"/>
        </w:rPr>
        <w:t xml:space="preserve"> </w:t>
      </w:r>
      <w:r w:rsidRPr="00A42D14">
        <w:rPr>
          <w:rStyle w:val="StyleUnderline"/>
          <w:highlight w:val="cyan"/>
        </w:rPr>
        <w:t>unspeakable</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intellectual</w:t>
      </w:r>
      <w:r w:rsidRPr="00A42D14">
        <w:rPr>
          <w:rStyle w:val="StyleUnderline"/>
          <w:rFonts w:eastAsia="Garamond"/>
        </w:rPr>
        <w:t xml:space="preserve"> </w:t>
      </w:r>
      <w:r w:rsidRPr="00A42D14">
        <w:rPr>
          <w:rStyle w:val="StyleUnderline"/>
        </w:rPr>
        <w:t>meditations,</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broadsides</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Clearly</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can</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spoken,</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child</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those</w:t>
      </w:r>
      <w:r w:rsidRPr="00A42D14">
        <w:rPr>
          <w:rFonts w:eastAsia="Garamond"/>
          <w:sz w:val="8"/>
        </w:rPr>
        <w:t xml:space="preserve"> </w:t>
      </w:r>
      <w:r w:rsidRPr="00A42D14">
        <w:rPr>
          <w:sz w:val="8"/>
        </w:rPr>
        <w:t>lines,</w:t>
      </w:r>
      <w:r w:rsidRPr="00A42D14">
        <w:rPr>
          <w:rFonts w:eastAsia="Garamond"/>
          <w:sz w:val="8"/>
        </w:rPr>
        <w:t xml:space="preserve"> </w:t>
      </w:r>
      <w:r w:rsidRPr="00A42D14">
        <w:rPr>
          <w:sz w:val="8"/>
        </w:rPr>
        <w:t>so</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would</w:t>
      </w:r>
      <w:r w:rsidRPr="00A42D14">
        <w:rPr>
          <w:rFonts w:eastAsia="Garamond"/>
          <w:sz w:val="8"/>
        </w:rPr>
        <w:t xml:space="preserve"> </w:t>
      </w:r>
      <w:r w:rsidRPr="00A42D14">
        <w:rPr>
          <w:sz w:val="8"/>
        </w:rPr>
        <w:t>pose</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problem</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scholar,</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activist,</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filmmaker.</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yet,</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also</w:t>
      </w:r>
      <w:r w:rsidRPr="00A42D14">
        <w:rPr>
          <w:rFonts w:eastAsia="Garamond"/>
          <w:sz w:val="8"/>
        </w:rPr>
        <w:t xml:space="preserve"> </w:t>
      </w:r>
      <w:r w:rsidRPr="00A42D14">
        <w:rPr>
          <w:sz w:val="8"/>
        </w:rPr>
        <w:t>clear</w:t>
      </w:r>
      <w:r w:rsidRPr="00A42D14">
        <w:rPr>
          <w:rFonts w:eastAsia="Garamond"/>
          <w:sz w:val="8"/>
        </w:rPr>
        <w:t>—</w:t>
      </w:r>
      <w:r w:rsidRPr="00A42D14">
        <w:rPr>
          <w:sz w:val="8"/>
        </w:rPr>
        <w:t>if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filmographies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directors,</w:t>
      </w:r>
      <w:r w:rsidRPr="00A42D14">
        <w:rPr>
          <w:rFonts w:eastAsia="Garamond"/>
          <w:sz w:val="8"/>
        </w:rPr>
        <w:t xml:space="preserve"> </w:t>
      </w:r>
      <w:r w:rsidRPr="00A42D14">
        <w:rPr>
          <w:sz w:val="8"/>
        </w:rPr>
        <w:t>the</w:t>
      </w:r>
      <w:r w:rsidRPr="00A42D14">
        <w:rPr>
          <w:rFonts w:eastAsia="Garamond"/>
          <w:sz w:val="8"/>
        </w:rPr>
        <w:t xml:space="preserve"> </w:t>
      </w:r>
      <w:r w:rsidRPr="00A42D14">
        <w:rPr>
          <w:rStyle w:val="StyleUnderline"/>
          <w:highlight w:val="cyan"/>
        </w:rPr>
        <w:t>archive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progressive</w:t>
      </w:r>
      <w:r w:rsidRPr="00A42D14">
        <w:rPr>
          <w:rStyle w:val="StyleUnderline"/>
          <w:rFonts w:eastAsia="Garamond"/>
          <w:highlight w:val="cyan"/>
        </w:rPr>
        <w:t xml:space="preserve"> </w:t>
      </w:r>
      <w:r w:rsidRPr="00A42D14">
        <w:rPr>
          <w:rStyle w:val="StyleUnderline"/>
          <w:highlight w:val="cyan"/>
        </w:rPr>
        <w:t>scholars</w:t>
      </w:r>
      <w:r w:rsidRPr="00A42D14">
        <w:rPr>
          <w:rStyle w:val="StyleUnderline"/>
        </w:rPr>
        <w:t>,</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plethora</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Left-wing</w:t>
      </w:r>
      <w:r w:rsidRPr="00A42D14">
        <w:rPr>
          <w:rStyle w:val="StyleUnderline"/>
          <w:rFonts w:eastAsia="Garamond"/>
        </w:rPr>
        <w:t xml:space="preserve"> </w:t>
      </w:r>
      <w:r w:rsidRPr="00A42D14">
        <w:rPr>
          <w:rStyle w:val="StyleUnderline"/>
        </w:rPr>
        <w:t>broadsides</w:t>
      </w:r>
      <w:r w:rsidRPr="00A42D14">
        <w:rPr>
          <w:rStyle w:val="StyleUnderline"/>
          <w:rFonts w:eastAsia="Garamond"/>
        </w:rPr>
        <w:t xml:space="preserve"> </w:t>
      </w:r>
      <w:r w:rsidRPr="00A42D14">
        <w:rPr>
          <w:rStyle w:val="StyleUnderline"/>
        </w:rPr>
        <w:t>are</w:t>
      </w:r>
      <w:r w:rsidRPr="00A42D14">
        <w:rPr>
          <w:rStyle w:val="StyleUnderline"/>
          <w:rFonts w:eastAsia="Garamond"/>
        </w:rPr>
        <w:t xml:space="preserve"> </w:t>
      </w:r>
      <w:r w:rsidRPr="00A42D14">
        <w:rPr>
          <w:rStyle w:val="StyleUnderline"/>
        </w:rPr>
        <w:t>anything</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go</w:t>
      </w:r>
      <w:r w:rsidRPr="00A42D14">
        <w:rPr>
          <w:rStyle w:val="StyleUnderline"/>
          <w:rFonts w:eastAsia="Garamond"/>
        </w:rPr>
        <w:t xml:space="preserve"> </w:t>
      </w:r>
      <w:r w:rsidRPr="00A42D14">
        <w:rPr>
          <w:rStyle w:val="StyleUnderline"/>
        </w:rPr>
        <w:t>by</w:t>
      </w:r>
      <w:r w:rsidRPr="00A42D14">
        <w:rPr>
          <w:rStyle w:val="StyleUnderline"/>
          <w:rFonts w:eastAsia="Garamond"/>
        </w:rPr>
        <w:t>—</w:t>
      </w:r>
      <w:r w:rsidRPr="00A42D14">
        <w:rPr>
          <w:rStyle w:val="StyleUnderline"/>
          <w:highlight w:val="cyan"/>
        </w:rPr>
        <w:t>is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StyleUnderline"/>
          <w:highlight w:val="cyan"/>
        </w:rPr>
        <w:t>what</w:t>
      </w:r>
      <w:r w:rsidRPr="00A42D14">
        <w:rPr>
          <w:rStyle w:val="StyleUnderline"/>
          <w:rFonts w:eastAsia="Garamond"/>
          <w:highlight w:val="cyan"/>
        </w:rPr>
        <w:t xml:space="preserve"> </w:t>
      </w:r>
      <w:r w:rsidRPr="00A42D14">
        <w:rPr>
          <w:rStyle w:val="StyleUnderline"/>
          <w:highlight w:val="cyan"/>
        </w:rPr>
        <w:t>can</w:t>
      </w:r>
      <w:r w:rsidRPr="00A42D14">
        <w:rPr>
          <w:rStyle w:val="StyleUnderline"/>
          <w:rFonts w:eastAsia="Garamond"/>
          <w:highlight w:val="cyan"/>
        </w:rPr>
        <w:t xml:space="preserve"> </w:t>
      </w:r>
      <w:r w:rsidRPr="00A42D14">
        <w:rPr>
          <w:rStyle w:val="StyleUnderline"/>
          <w:highlight w:val="cyan"/>
        </w:rPr>
        <w:t>so</w:t>
      </w:r>
      <w:r w:rsidRPr="00A42D14">
        <w:rPr>
          <w:rStyle w:val="StyleUnderline"/>
          <w:rFonts w:eastAsia="Garamond"/>
          <w:highlight w:val="cyan"/>
        </w:rPr>
        <w:t xml:space="preserve"> </w:t>
      </w:r>
      <w:r w:rsidRPr="00A42D14">
        <w:rPr>
          <w:rStyle w:val="StyleUnderline"/>
          <w:highlight w:val="cyan"/>
        </w:rPr>
        <w:t>easily</w:t>
      </w:r>
      <w:r w:rsidRPr="00A42D14">
        <w:rPr>
          <w:rStyle w:val="StyleUnderline"/>
          <w:rFonts w:eastAsia="Garamond"/>
          <w:highlight w:val="cyan"/>
        </w:rPr>
        <w:t xml:space="preserve"> </w:t>
      </w:r>
      <w:r w:rsidRPr="00A42D14">
        <w:rPr>
          <w:rStyle w:val="StyleUnderline"/>
          <w:highlight w:val="cyan"/>
        </w:rPr>
        <w:t>be</w:t>
      </w:r>
      <w:r w:rsidRPr="00A42D14">
        <w:rPr>
          <w:rStyle w:val="StyleUnderline"/>
          <w:rFonts w:eastAsia="Garamond"/>
          <w:highlight w:val="cyan"/>
        </w:rPr>
        <w:t xml:space="preserve"> </w:t>
      </w:r>
      <w:r w:rsidRPr="00A42D14">
        <w:rPr>
          <w:rStyle w:val="StyleUnderline"/>
          <w:highlight w:val="cyan"/>
        </w:rPr>
        <w:t>spoken</w:t>
      </w:r>
      <w:r w:rsidRPr="00A42D14">
        <w:rPr>
          <w:rStyle w:val="StyleUnderline"/>
          <w:rFonts w:eastAsia="Garamond"/>
          <w:highlight w:val="cyan"/>
        </w:rPr>
        <w:t xml:space="preserve"> </w:t>
      </w:r>
      <w:r w:rsidRPr="00A42D14">
        <w:rPr>
          <w:rStyle w:val="StyleUnderline"/>
          <w:highlight w:val="cyan"/>
        </w:rPr>
        <w:t>is</w:t>
      </w:r>
      <w:r w:rsidRPr="00A42D14">
        <w:rPr>
          <w:rStyle w:val="StyleUnderline"/>
          <w:rFonts w:eastAsia="Garamond"/>
          <w:highlight w:val="cyan"/>
        </w:rPr>
        <w:t xml:space="preserve"> </w:t>
      </w:r>
      <w:r w:rsidRPr="00A42D14">
        <w:rPr>
          <w:rStyle w:val="StyleUnderline"/>
          <w:highlight w:val="cyan"/>
        </w:rPr>
        <w:t>now</w:t>
      </w:r>
      <w:r w:rsidRPr="00A42D14">
        <w:rPr>
          <w:rStyle w:val="StyleUnderline"/>
          <w:rFonts w:eastAsia="Garamond"/>
        </w:rPr>
        <w:t xml:space="preserve"> </w:t>
      </w:r>
      <w:r w:rsidRPr="00A42D14">
        <w:rPr>
          <w:rStyle w:val="StyleUnderline"/>
        </w:rPr>
        <w:t>(five</w:t>
      </w:r>
      <w:r w:rsidRPr="00A42D14">
        <w:rPr>
          <w:rStyle w:val="StyleUnderline"/>
          <w:rFonts w:eastAsia="Garamond"/>
        </w:rPr>
        <w:t xml:space="preserve"> </w:t>
      </w:r>
      <w:r w:rsidRPr="00A42D14">
        <w:rPr>
          <w:rStyle w:val="StyleUnderline"/>
        </w:rPr>
        <w:t>hundred</w:t>
      </w:r>
      <w:r w:rsidRPr="00A42D14">
        <w:rPr>
          <w:rStyle w:val="StyleUnderline"/>
          <w:rFonts w:eastAsia="Garamond"/>
        </w:rPr>
        <w:t xml:space="preserve"> </w:t>
      </w:r>
      <w:r w:rsidRPr="00A42D14">
        <w:rPr>
          <w:rStyle w:val="StyleUnderline"/>
        </w:rPr>
        <w:t>years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two</w:t>
      </w:r>
      <w:r w:rsidRPr="00A42D14">
        <w:rPr>
          <w:rStyle w:val="StyleUnderline"/>
          <w:rFonts w:eastAsia="Garamond"/>
        </w:rPr>
        <w:t xml:space="preserve"> </w:t>
      </w:r>
      <w:r w:rsidRPr="00A42D14">
        <w:rPr>
          <w:rStyle w:val="StyleUnderline"/>
        </w:rPr>
        <w:t>hundred</w:t>
      </w:r>
      <w:r w:rsidRPr="00A42D14">
        <w:rPr>
          <w:rStyle w:val="StyleUnderline"/>
          <w:rFonts w:eastAsia="Garamond"/>
        </w:rPr>
        <w:t xml:space="preserve"> </w:t>
      </w:r>
      <w:r w:rsidRPr="00A42D14">
        <w:rPr>
          <w:rStyle w:val="StyleUnderline"/>
        </w:rPr>
        <w:t>fifty</w:t>
      </w:r>
      <w:r w:rsidRPr="00A42D14">
        <w:rPr>
          <w:rStyle w:val="StyleUnderline"/>
          <w:rFonts w:eastAsia="Garamond"/>
        </w:rPr>
        <w:t xml:space="preserve"> </w:t>
      </w:r>
      <w:r w:rsidRPr="00A42D14">
        <w:rPr>
          <w:rStyle w:val="StyleUnderline"/>
        </w:rPr>
        <w:t>million</w:t>
      </w:r>
      <w:r w:rsidRPr="00A42D14">
        <w:rPr>
          <w:rStyle w:val="StyleUnderline"/>
          <w:rFonts w:eastAsia="Garamond"/>
        </w:rPr>
        <w:t xml:space="preserve"> </w:t>
      </w:r>
      <w:r w:rsidRPr="00A42D14">
        <w:rPr>
          <w:rStyle w:val="StyleUnderline"/>
        </w:rPr>
        <w:t>Settlers/Masters</w:t>
      </w:r>
      <w:r w:rsidRPr="00A42D14">
        <w:rPr>
          <w:rStyle w:val="StyleUnderline"/>
          <w:rFonts w:eastAsia="Garamond"/>
        </w:rPr>
        <w:t xml:space="preserve"> </w:t>
      </w:r>
      <w:r w:rsidRPr="00A42D14">
        <w:rPr>
          <w:rStyle w:val="StyleUnderline"/>
        </w:rPr>
        <w:t>on)</w:t>
      </w:r>
      <w:r w:rsidRPr="00A42D14">
        <w:rPr>
          <w:rStyle w:val="StyleUnderline"/>
          <w:rFonts w:eastAsia="Garamond"/>
        </w:rPr>
        <w:t xml:space="preserve"> </w:t>
      </w:r>
      <w:r w:rsidRPr="00A42D14">
        <w:rPr>
          <w:rStyle w:val="StyleUnderline"/>
        </w:rPr>
        <w:t>so</w:t>
      </w:r>
      <w:r w:rsidRPr="00A42D14">
        <w:rPr>
          <w:rStyle w:val="StyleUnderline"/>
          <w:rFonts w:eastAsia="Garamond"/>
        </w:rPr>
        <w:t xml:space="preserve"> </w:t>
      </w:r>
      <w:r w:rsidRPr="00A42D14">
        <w:rPr>
          <w:rStyle w:val="StyleUnderline"/>
        </w:rPr>
        <w:t>ubiquitously</w:t>
      </w:r>
      <w:r w:rsidRPr="00A42D14">
        <w:rPr>
          <w:rStyle w:val="StyleUnderline"/>
          <w:rFonts w:eastAsia="Garamond"/>
        </w:rPr>
        <w:t xml:space="preserve"> </w:t>
      </w:r>
      <w:r w:rsidRPr="00A42D14">
        <w:rPr>
          <w:rStyle w:val="StyleUnderline"/>
        </w:rPr>
        <w:t>unspoken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rPr>
        <w:t>these</w:t>
      </w:r>
      <w:r w:rsidRPr="00A42D14">
        <w:rPr>
          <w:rStyle w:val="StyleUnderline"/>
          <w:rFonts w:eastAsia="Garamond"/>
        </w:rPr>
        <w:t xml:space="preserve"> </w:t>
      </w:r>
      <w:r w:rsidRPr="00A42D14">
        <w:rPr>
          <w:rStyle w:val="StyleUnderline"/>
        </w:rPr>
        <w:t>two</w:t>
      </w:r>
      <w:r w:rsidRPr="00A42D14">
        <w:rPr>
          <w:rStyle w:val="StyleUnderline"/>
          <w:rFonts w:eastAsia="Garamond"/>
        </w:rPr>
        <w:t xml:space="preserve"> </w:t>
      </w:r>
      <w:r w:rsidRPr="00A42D14">
        <w:rPr>
          <w:rStyle w:val="StyleUnderline"/>
        </w:rPr>
        <w:t>simple</w:t>
      </w:r>
      <w:r w:rsidRPr="00A42D14">
        <w:rPr>
          <w:rStyle w:val="StyleUnderline"/>
          <w:rFonts w:eastAsia="Garamond"/>
        </w:rPr>
        <w:t xml:space="preserve"> </w:t>
      </w:r>
      <w:r w:rsidRPr="00A42D14">
        <w:rPr>
          <w:rStyle w:val="StyleUnderline"/>
        </w:rPr>
        <w:t>sentences,</w:t>
      </w:r>
      <w:r w:rsidRPr="00A42D14">
        <w:rPr>
          <w:rStyle w:val="StyleUnderline"/>
          <w:rFonts w:eastAsia="Garamond"/>
        </w:rPr>
        <w:t xml:space="preserve"> </w:t>
      </w:r>
      <w:r w:rsidRPr="00A42D14">
        <w:rPr>
          <w:rStyle w:val="StyleUnderline"/>
        </w:rPr>
        <w:t>these</w:t>
      </w:r>
      <w:r w:rsidRPr="00A42D14">
        <w:rPr>
          <w:rStyle w:val="StyleUnderline"/>
          <w:rFonts w:eastAsia="Garamond"/>
        </w:rPr>
        <w:t xml:space="preserve"> </w:t>
      </w:r>
      <w:r w:rsidRPr="00A42D14">
        <w:rPr>
          <w:rStyle w:val="StyleUnderline"/>
        </w:rPr>
        <w:t>thirteen</w:t>
      </w:r>
      <w:r w:rsidRPr="00A42D14">
        <w:rPr>
          <w:rStyle w:val="StyleUnderline"/>
          <w:rFonts w:eastAsia="Garamond"/>
        </w:rPr>
        <w:t xml:space="preserve"> </w:t>
      </w:r>
      <w:r w:rsidRPr="00A42D14">
        <w:rPr>
          <w:rStyle w:val="StyleUnderline"/>
        </w:rPr>
        <w:t>words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rPr>
        <w:t>render</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speaker</w:t>
      </w:r>
      <w:r w:rsidRPr="00A42D14">
        <w:rPr>
          <w:rStyle w:val="StyleUnderline"/>
          <w:rFonts w:eastAsia="Garamond"/>
        </w:rPr>
        <w:t xml:space="preserve"> “</w:t>
      </w:r>
      <w:r w:rsidRPr="00A42D14">
        <w:rPr>
          <w:rStyle w:val="StyleUnderline"/>
        </w:rPr>
        <w:t>crazy</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become</w:t>
      </w:r>
      <w:r w:rsidRPr="00A42D14">
        <w:rPr>
          <w:rStyle w:val="StyleUnderline"/>
          <w:rFonts w:eastAsia="Garamond"/>
        </w:rPr>
        <w:t xml:space="preserve"> </w:t>
      </w:r>
      <w:r w:rsidRPr="00A42D14">
        <w:rPr>
          <w:rStyle w:val="StyleUnderline"/>
        </w:rPr>
        <w:t>themselves</w:t>
      </w:r>
      <w:r w:rsidRPr="00A42D14">
        <w:rPr>
          <w:rStyle w:val="StyleUnderline"/>
          <w:rFonts w:eastAsia="Garamond"/>
        </w:rPr>
        <w:t xml:space="preserve"> </w:t>
      </w:r>
      <w:r w:rsidRPr="00A42D14">
        <w:rPr>
          <w:rStyle w:val="Emphasis"/>
          <w:highlight w:val="cyan"/>
        </w:rPr>
        <w:t>impossible</w:t>
      </w:r>
      <w:r w:rsidRPr="00A42D14">
        <w:rPr>
          <w:rStyle w:val="Emphasis"/>
          <w:rFonts w:eastAsia="Garamond"/>
          <w:highlight w:val="cyan"/>
        </w:rPr>
        <w:t xml:space="preserve"> </w:t>
      </w:r>
      <w:r w:rsidRPr="00A42D14">
        <w:rPr>
          <w:rStyle w:val="Emphasis"/>
          <w:highlight w:val="cyan"/>
        </w:rPr>
        <w:t>to</w:t>
      </w:r>
      <w:r w:rsidRPr="00A42D14">
        <w:rPr>
          <w:rStyle w:val="Emphasis"/>
          <w:rFonts w:eastAsia="Garamond"/>
          <w:highlight w:val="cyan"/>
        </w:rPr>
        <w:t xml:space="preserve"> </w:t>
      </w:r>
      <w:r w:rsidRPr="00A42D14">
        <w:rPr>
          <w:rStyle w:val="Emphasis"/>
          <w:highlight w:val="cyan"/>
        </w:rPr>
        <w:t>imagine</w:t>
      </w:r>
      <w:r w:rsidRPr="00A42D14">
        <w:rPr>
          <w:rStyle w:val="StyleUnderline"/>
          <w:sz w:val="8"/>
          <w:u w:val="none"/>
        </w:rPr>
        <w:t xml:space="preserve">. </w:t>
      </w:r>
      <w:r w:rsidRPr="00A42D14">
        <w:rPr>
          <w:sz w:val="8"/>
        </w:rPr>
        <w:t>Soon</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will</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forty</w:t>
      </w:r>
      <w:r w:rsidRPr="00A42D14">
        <w:rPr>
          <w:rFonts w:eastAsia="Garamond"/>
          <w:sz w:val="8"/>
        </w:rPr>
        <w:t xml:space="preserve"> </w:t>
      </w:r>
      <w:r w:rsidRPr="00A42D14">
        <w:rPr>
          <w:sz w:val="8"/>
        </w:rPr>
        <w:t>years</w:t>
      </w:r>
      <w:r w:rsidRPr="00A42D14">
        <w:rPr>
          <w:rFonts w:eastAsia="Garamond"/>
          <w:sz w:val="8"/>
        </w:rPr>
        <w:t xml:space="preserve"> </w:t>
      </w:r>
      <w:r w:rsidRPr="00A42D14">
        <w:rPr>
          <w:sz w:val="8"/>
        </w:rPr>
        <w:t>since</w:t>
      </w:r>
      <w:r w:rsidRPr="00A42D14">
        <w:rPr>
          <w:rFonts w:eastAsia="Garamond"/>
          <w:sz w:val="8"/>
        </w:rPr>
        <w:t xml:space="preserve"> </w:t>
      </w:r>
      <w:r w:rsidRPr="00A42D14">
        <w:rPr>
          <w:sz w:val="8"/>
        </w:rPr>
        <w:t>radical</w:t>
      </w:r>
      <w:r w:rsidRPr="00A42D14">
        <w:rPr>
          <w:rFonts w:eastAsia="Garamond"/>
          <w:sz w:val="8"/>
        </w:rPr>
        <w:t xml:space="preserve"> </w:t>
      </w:r>
      <w:r w:rsidRPr="00A42D14">
        <w:rPr>
          <w:sz w:val="8"/>
        </w:rPr>
        <w:t>politics,</w:t>
      </w:r>
      <w:r w:rsidRPr="00A42D14">
        <w:rPr>
          <w:rFonts w:eastAsia="Garamond"/>
          <w:sz w:val="8"/>
        </w:rPr>
        <w:t xml:space="preserve"> </w:t>
      </w:r>
      <w:r w:rsidRPr="00A42D14">
        <w:rPr>
          <w:sz w:val="8"/>
        </w:rPr>
        <w:t>Left-leaning</w:t>
      </w:r>
      <w:r w:rsidRPr="00A42D14">
        <w:rPr>
          <w:rFonts w:eastAsia="Garamond"/>
          <w:sz w:val="8"/>
        </w:rPr>
        <w:t xml:space="preserve"> </w:t>
      </w:r>
      <w:r w:rsidRPr="00A42D14">
        <w:rPr>
          <w:sz w:val="8"/>
        </w:rPr>
        <w:t>scholarship,</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socially</w:t>
      </w:r>
      <w:r w:rsidRPr="00A42D14">
        <w:rPr>
          <w:rFonts w:eastAsia="Garamond"/>
          <w:sz w:val="8"/>
        </w:rPr>
        <w:t xml:space="preserve"> </w:t>
      </w:r>
      <w:r w:rsidRPr="00A42D14">
        <w:rPr>
          <w:sz w:val="8"/>
        </w:rPr>
        <w:t>engaged</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began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unspeakable.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1960s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early</w:t>
      </w:r>
      <w:r w:rsidRPr="00A42D14">
        <w:rPr>
          <w:rFonts w:eastAsia="Garamond"/>
          <w:sz w:val="8"/>
        </w:rPr>
        <w:t xml:space="preserve"> </w:t>
      </w:r>
      <w:r w:rsidRPr="00A42D14">
        <w:rPr>
          <w:sz w:val="8"/>
        </w:rPr>
        <w:t>1970s</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questions</w:t>
      </w:r>
      <w:r w:rsidRPr="00A42D14">
        <w:rPr>
          <w:rStyle w:val="StyleUnderline"/>
          <w:rFonts w:eastAsia="Garamond"/>
          <w:highlight w:val="cyan"/>
        </w:rPr>
        <w:t xml:space="preserve"> </w:t>
      </w:r>
      <w:r w:rsidRPr="00A42D14">
        <w:rPr>
          <w:rStyle w:val="StyleUnderline"/>
          <w:highlight w:val="cyan"/>
        </w:rPr>
        <w:t>asked</w:t>
      </w:r>
      <w:r w:rsidRPr="00A42D14">
        <w:rPr>
          <w:rStyle w:val="StyleUnderline"/>
          <w:rFonts w:eastAsia="Garamond"/>
          <w:highlight w:val="cyan"/>
        </w:rPr>
        <w:t xml:space="preserve"> </w:t>
      </w:r>
      <w:r w:rsidRPr="00A42D14">
        <w:rPr>
          <w:rStyle w:val="StyleUnderline"/>
          <w:highlight w:val="cyan"/>
        </w:rPr>
        <w:t>by</w:t>
      </w:r>
      <w:r w:rsidRPr="00A42D14">
        <w:rPr>
          <w:rStyle w:val="StyleUnderline"/>
          <w:rFonts w:eastAsia="Garamond"/>
          <w:highlight w:val="cyan"/>
        </w:rPr>
        <w:t xml:space="preserve"> </w:t>
      </w:r>
      <w:r w:rsidRPr="00A42D14">
        <w:rPr>
          <w:rStyle w:val="StyleUnderline"/>
          <w:highlight w:val="cyan"/>
        </w:rPr>
        <w:t>radical</w:t>
      </w:r>
      <w:r w:rsidRPr="00A42D14">
        <w:rPr>
          <w:rStyle w:val="StyleUnderline"/>
          <w:rFonts w:eastAsia="Garamond"/>
          <w:highlight w:val="cyan"/>
        </w:rPr>
        <w:t xml:space="preserve"> </w:t>
      </w:r>
      <w:r w:rsidRPr="00A42D14">
        <w:rPr>
          <w:rStyle w:val="StyleUnderline"/>
          <w:highlight w:val="cyan"/>
        </w:rPr>
        <w:t>politic</w:t>
      </w:r>
      <w:r w:rsidRPr="00676C82">
        <w:rPr>
          <w:rStyle w:val="StyleUnderline"/>
        </w:rPr>
        <w:t>s</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scholarship</w:t>
      </w:r>
      <w:r w:rsidRPr="00676C82">
        <w:rPr>
          <w:rStyle w:val="StyleUnderline"/>
          <w:rFonts w:eastAsia="Garamond"/>
        </w:rPr>
        <w:t xml:space="preserve"> </w:t>
      </w:r>
      <w:r w:rsidRPr="00A42D14">
        <w:rPr>
          <w:rStyle w:val="StyleUnderline"/>
          <w:highlight w:val="cyan"/>
        </w:rPr>
        <w:t>were</w:t>
      </w:r>
      <w:r w:rsidRPr="00A42D14">
        <w:rPr>
          <w:rStyle w:val="StyleUnderline"/>
          <w:rFonts w:eastAsia="Garamond"/>
          <w:highlight w:val="cyan"/>
        </w:rPr>
        <w:t xml:space="preserve"> </w:t>
      </w:r>
      <w:r w:rsidRPr="00A42D14">
        <w:rPr>
          <w:rStyle w:val="StyleUnderline"/>
          <w:highlight w:val="cyan"/>
        </w:rPr>
        <w:t>not</w:t>
      </w:r>
      <w:r w:rsidRPr="00A42D14">
        <w:rPr>
          <w:rStyle w:val="StyleUnderline"/>
          <w:rFonts w:eastAsia="Garamond"/>
          <w:highlight w:val="cyan"/>
        </w:rPr>
        <w:t xml:space="preserve"> “</w:t>
      </w:r>
      <w:r w:rsidRPr="00A42D14">
        <w:rPr>
          <w:rStyle w:val="StyleUnderline"/>
          <w:highlight w:val="cyan"/>
        </w:rPr>
        <w:t>Should</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highlight w:val="cyan"/>
        </w:rPr>
        <w:t xml:space="preserve"> </w:t>
      </w:r>
      <w:r w:rsidRPr="00A42D14">
        <w:rPr>
          <w:rStyle w:val="StyleUnderline"/>
          <w:highlight w:val="cyan"/>
        </w:rPr>
        <w:t>be</w:t>
      </w:r>
      <w:r w:rsidRPr="00A42D14">
        <w:rPr>
          <w:rStyle w:val="StyleUnderline"/>
          <w:rFonts w:eastAsia="Garamond"/>
          <w:highlight w:val="cyan"/>
        </w:rPr>
        <w:t xml:space="preserve"> </w:t>
      </w:r>
      <w:r w:rsidRPr="00A42D14">
        <w:rPr>
          <w:rStyle w:val="StyleUnderline"/>
          <w:highlight w:val="cyan"/>
        </w:rPr>
        <w:t>overthrown?</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even</w:t>
      </w:r>
      <w:r w:rsidRPr="00A42D14">
        <w:rPr>
          <w:rStyle w:val="StyleUnderline"/>
          <w:rFonts w:eastAsia="Garamond"/>
        </w:rPr>
        <w:t xml:space="preserve"> “</w:t>
      </w:r>
      <w:r w:rsidRPr="00A42D14">
        <w:rPr>
          <w:rStyle w:val="StyleUnderline"/>
        </w:rPr>
        <w:t>Would</w:t>
      </w:r>
      <w:r w:rsidRPr="00A42D14">
        <w:rPr>
          <w:rStyle w:val="StyleUnderline"/>
          <w:rFonts w:eastAsia="Garamond"/>
        </w:rPr>
        <w:t xml:space="preserve"> </w:t>
      </w:r>
      <w:r w:rsidRPr="00A42D14">
        <w:rPr>
          <w:rStyle w:val="StyleUnderline"/>
        </w:rPr>
        <w:t>it</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overthrown?</w:t>
      </w:r>
      <w:r w:rsidRPr="00A42D14">
        <w:rPr>
          <w:rStyle w:val="StyleUnderline"/>
          <w:rFonts w:eastAsia="Garamond"/>
        </w:rPr>
        <w:t xml:space="preserve">” </w:t>
      </w:r>
      <w:r w:rsidRPr="00A42D14">
        <w:rPr>
          <w:rStyle w:val="StyleUnderline"/>
          <w:highlight w:val="cyan"/>
        </w:rPr>
        <w:t>but</w:t>
      </w:r>
      <w:r w:rsidRPr="00A42D14">
        <w:rPr>
          <w:rStyle w:val="StyleUnderline"/>
          <w:rFonts w:eastAsia="Garamond"/>
          <w:highlight w:val="cyan"/>
        </w:rPr>
        <w:t xml:space="preserve"> </w:t>
      </w:r>
      <w:r w:rsidRPr="00A42D14">
        <w:rPr>
          <w:rStyle w:val="StyleUnderline"/>
          <w:highlight w:val="cyan"/>
        </w:rPr>
        <w:t>rather</w:t>
      </w:r>
      <w:r w:rsidRPr="00A42D14">
        <w:rPr>
          <w:rStyle w:val="StyleUnderline"/>
          <w:rFonts w:eastAsia="Garamond"/>
          <w:highlight w:val="cyan"/>
        </w:rPr>
        <w:t xml:space="preserve"> </w:t>
      </w:r>
      <w:r w:rsidRPr="00A42D14">
        <w:rPr>
          <w:rStyle w:val="StyleUnderline"/>
          <w:highlight w:val="cyan"/>
        </w:rPr>
        <w:t>when</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how</w:t>
      </w:r>
      <w:r w:rsidRPr="00A42D14">
        <w:rPr>
          <w:rFonts w:eastAsia="Garamond"/>
          <w:sz w:val="8"/>
        </w:rPr>
        <w:t>—</w:t>
      </w:r>
      <w:r w:rsidRPr="00A42D14">
        <w:rPr>
          <w:sz w:val="8"/>
        </w:rPr>
        <w:t>and,</w:t>
      </w:r>
      <w:r w:rsidRPr="00A42D14">
        <w:rPr>
          <w:rFonts w:eastAsia="Garamond"/>
          <w:sz w:val="8"/>
        </w:rPr>
        <w:t xml:space="preserve"> </w:t>
      </w:r>
      <w:r w:rsidRPr="00A42D14">
        <w:rPr>
          <w:sz w:val="8"/>
        </w:rPr>
        <w:t>for</w:t>
      </w:r>
      <w:r w:rsidRPr="00A42D14">
        <w:rPr>
          <w:rFonts w:eastAsia="Garamond"/>
          <w:sz w:val="8"/>
        </w:rPr>
        <w:t xml:space="preserve"> </w:t>
      </w:r>
      <w:r w:rsidRPr="00A42D14">
        <w:rPr>
          <w:sz w:val="8"/>
        </w:rPr>
        <w:t>some,</w:t>
      </w:r>
      <w:r w:rsidRPr="00A42D14">
        <w:rPr>
          <w:rFonts w:eastAsia="Garamond"/>
          <w:sz w:val="8"/>
        </w:rPr>
        <w:t xml:space="preserve"> </w:t>
      </w:r>
      <w:r w:rsidRPr="00A42D14">
        <w:rPr>
          <w:sz w:val="8"/>
        </w:rPr>
        <w:t>what</w:t>
      </w:r>
      <w:r w:rsidRPr="00A42D14">
        <w:rPr>
          <w:rFonts w:eastAsia="Garamond"/>
          <w:sz w:val="8"/>
        </w:rPr>
        <w:t>—</w:t>
      </w:r>
      <w:r w:rsidRPr="00A42D14">
        <w:rPr>
          <w:rStyle w:val="StyleUnderline"/>
        </w:rPr>
        <w:t>would</w:t>
      </w:r>
      <w:r w:rsidRPr="00A42D14">
        <w:rPr>
          <w:rStyle w:val="StyleUnderline"/>
          <w:rFonts w:eastAsia="Garamond"/>
        </w:rPr>
        <w:t xml:space="preserve"> </w:t>
      </w:r>
      <w:r w:rsidRPr="00A42D14">
        <w:rPr>
          <w:rStyle w:val="StyleUnderline"/>
        </w:rPr>
        <w:t>come</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its</w:t>
      </w:r>
      <w:r w:rsidRPr="00A42D14">
        <w:rPr>
          <w:rStyle w:val="StyleUnderline"/>
          <w:rFonts w:eastAsia="Garamond"/>
        </w:rPr>
        <w:t xml:space="preserve"> </w:t>
      </w:r>
      <w:r w:rsidRPr="00A42D14">
        <w:rPr>
          <w:rStyle w:val="StyleUnderline"/>
        </w:rPr>
        <w:t>wake.</w:t>
      </w:r>
      <w:r w:rsidRPr="00A42D14">
        <w:rPr>
          <w:rStyle w:val="StyleUnderline"/>
          <w:rFonts w:eastAsia="Garamond"/>
        </w:rPr>
        <w:t xml:space="preserve"> </w:t>
      </w:r>
      <w:r w:rsidRPr="00A42D14">
        <w:rPr>
          <w:rStyle w:val="StyleUnderline"/>
        </w:rPr>
        <w:t>Those</w:t>
      </w:r>
      <w:r w:rsidRPr="00A42D14">
        <w:rPr>
          <w:rStyle w:val="StyleUnderline"/>
          <w:rFonts w:eastAsia="Garamond"/>
        </w:rPr>
        <w:t xml:space="preserve"> </w:t>
      </w:r>
      <w:r w:rsidRPr="00A42D14">
        <w:rPr>
          <w:rStyle w:val="StyleUnderline"/>
        </w:rPr>
        <w:t>steadfast</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their</w:t>
      </w:r>
      <w:r w:rsidRPr="00A42D14">
        <w:rPr>
          <w:rStyle w:val="StyleUnderline"/>
          <w:rFonts w:eastAsia="Garamond"/>
        </w:rPr>
        <w:t xml:space="preserve"> </w:t>
      </w:r>
      <w:r w:rsidRPr="00A42D14">
        <w:rPr>
          <w:rStyle w:val="StyleUnderline"/>
        </w:rPr>
        <w:t>conviction</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highlight w:val="cyan"/>
        </w:rPr>
        <w:t>there</w:t>
      </w:r>
      <w:r w:rsidRPr="00A42D14">
        <w:rPr>
          <w:rStyle w:val="StyleUnderline"/>
          <w:rFonts w:eastAsia="Garamond"/>
          <w:highlight w:val="cyan"/>
        </w:rPr>
        <w:t xml:space="preserve"> </w:t>
      </w:r>
      <w:r w:rsidRPr="00A42D14">
        <w:rPr>
          <w:rStyle w:val="StyleUnderline"/>
          <w:highlight w:val="cyan"/>
        </w:rPr>
        <w:t>remained</w:t>
      </w:r>
      <w:r w:rsidRPr="00A42D14">
        <w:rPr>
          <w:rStyle w:val="StyleUnderline"/>
          <w:rFonts w:eastAsia="Garamond"/>
          <w:highlight w:val="cyan"/>
        </w:rPr>
        <w:t xml:space="preserve"> </w:t>
      </w:r>
      <w:r w:rsidRPr="00A42D14">
        <w:rPr>
          <w:rStyle w:val="StyleUnderline"/>
          <w:highlight w:val="cyan"/>
        </w:rPr>
        <w:t>a</w:t>
      </w:r>
      <w:r w:rsidRPr="00A42D14">
        <w:rPr>
          <w:rStyle w:val="StyleUnderline"/>
          <w:rFonts w:eastAsia="Garamond"/>
          <w:highlight w:val="cyan"/>
        </w:rPr>
        <w:t xml:space="preserve"> </w:t>
      </w:r>
      <w:r w:rsidRPr="00A42D14">
        <w:rPr>
          <w:rStyle w:val="StyleUnderline"/>
          <w:highlight w:val="cyan"/>
        </w:rPr>
        <w:t>discernable</w:t>
      </w:r>
      <w:r w:rsidRPr="00A42D14">
        <w:rPr>
          <w:rStyle w:val="StyleUnderline"/>
          <w:rFonts w:eastAsia="Garamond"/>
          <w:highlight w:val="cyan"/>
        </w:rPr>
        <w:t xml:space="preserve"> </w:t>
      </w:r>
      <w:r w:rsidRPr="00A42D14">
        <w:rPr>
          <w:rStyle w:val="StyleUnderline"/>
          <w:highlight w:val="cyan"/>
        </w:rPr>
        <w:t>quantum</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ethics</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U.S.</w:t>
      </w:r>
      <w:r w:rsidRPr="00A42D14">
        <w:rPr>
          <w:rStyle w:val="StyleUnderline"/>
          <w:rFonts w:eastAsia="Garamond"/>
        </w:rPr>
        <w:t xml:space="preserve"> </w:t>
      </w:r>
      <w:r w:rsidRPr="00A42D14">
        <w:rPr>
          <w:rStyle w:val="StyleUnderline"/>
        </w:rPr>
        <w:t>writ</w:t>
      </w:r>
      <w:r w:rsidRPr="00A42D14">
        <w:rPr>
          <w:rStyle w:val="StyleUnderline"/>
          <w:rFonts w:eastAsia="Garamond"/>
        </w:rPr>
        <w:t xml:space="preserve"> </w:t>
      </w:r>
      <w:r w:rsidRPr="00A42D14">
        <w:rPr>
          <w:rStyle w:val="StyleUnderline"/>
        </w:rPr>
        <w:t>large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here</w:t>
      </w:r>
      <w:r w:rsidRPr="00A42D14">
        <w:rPr>
          <w:rFonts w:eastAsia="Garamond"/>
          <w:sz w:val="8"/>
        </w:rPr>
        <w:t xml:space="preserve"> </w:t>
      </w:r>
      <w:r w:rsidRPr="00A42D14">
        <w:rPr>
          <w:sz w:val="8"/>
        </w:rPr>
        <w:t>I</w:t>
      </w:r>
      <w:r w:rsidRPr="00A42D14">
        <w:rPr>
          <w:rFonts w:eastAsia="Garamond"/>
          <w:sz w:val="8"/>
        </w:rPr>
        <w:t xml:space="preserve"> </w:t>
      </w:r>
      <w:r w:rsidRPr="00A42D14">
        <w:rPr>
          <w:sz w:val="8"/>
        </w:rPr>
        <w:t>am</w:t>
      </w:r>
      <w:r w:rsidRPr="00A42D14">
        <w:rPr>
          <w:rFonts w:eastAsia="Garamond"/>
          <w:sz w:val="8"/>
        </w:rPr>
        <w:t xml:space="preserve"> </w:t>
      </w:r>
      <w:r w:rsidRPr="00A42D14">
        <w:rPr>
          <w:sz w:val="8"/>
        </w:rPr>
        <w:t>speaking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everyone</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Martin</w:t>
      </w:r>
      <w:r w:rsidRPr="00A42D14">
        <w:rPr>
          <w:rFonts w:eastAsia="Garamond"/>
          <w:sz w:val="8"/>
        </w:rPr>
        <w:t xml:space="preserve"> </w:t>
      </w:r>
      <w:r w:rsidRPr="00A42D14">
        <w:rPr>
          <w:sz w:val="8"/>
        </w:rPr>
        <w:t>Luther</w:t>
      </w:r>
      <w:r w:rsidRPr="00A42D14">
        <w:rPr>
          <w:rFonts w:eastAsia="Garamond"/>
          <w:sz w:val="8"/>
        </w:rPr>
        <w:t xml:space="preserve"> </w:t>
      </w:r>
      <w:r w:rsidRPr="00A42D14">
        <w:rPr>
          <w:sz w:val="8"/>
        </w:rPr>
        <w:t>King,</w:t>
      </w:r>
      <w:r w:rsidRPr="00A42D14">
        <w:rPr>
          <w:rFonts w:eastAsia="Garamond"/>
          <w:sz w:val="8"/>
        </w:rPr>
        <w:t xml:space="preserve"> </w:t>
      </w:r>
      <w:r w:rsidRPr="00A42D14">
        <w:rPr>
          <w:sz w:val="8"/>
        </w:rPr>
        <w:t>Jr.,</w:t>
      </w:r>
      <w:r w:rsidRPr="00A42D14">
        <w:rPr>
          <w:rFonts w:eastAsia="Garamond"/>
          <w:sz w:val="8"/>
        </w:rPr>
        <w:t xml:space="preserve"> </w:t>
      </w:r>
      <w:r w:rsidRPr="00A42D14">
        <w:rPr>
          <w:sz w:val="8"/>
        </w:rPr>
        <w:t>prior</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his</w:t>
      </w:r>
      <w:r w:rsidRPr="00A42D14">
        <w:rPr>
          <w:rFonts w:eastAsia="Garamond"/>
          <w:sz w:val="8"/>
        </w:rPr>
        <w:t xml:space="preserve"> </w:t>
      </w:r>
      <w:r w:rsidRPr="00A42D14">
        <w:rPr>
          <w:sz w:val="8"/>
        </w:rPr>
        <w:t>1968</w:t>
      </w:r>
      <w:r w:rsidRPr="00A42D14">
        <w:rPr>
          <w:rFonts w:eastAsia="Garamond"/>
          <w:sz w:val="8"/>
        </w:rPr>
        <w:t xml:space="preserve"> </w:t>
      </w:r>
      <w:r w:rsidRPr="00A42D14">
        <w:rPr>
          <w:sz w:val="8"/>
        </w:rPr>
        <w:t>shift,</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Tom</w:t>
      </w:r>
      <w:r w:rsidRPr="00A42D14">
        <w:rPr>
          <w:rFonts w:eastAsia="Garamond"/>
          <w:sz w:val="8"/>
        </w:rPr>
        <w:t xml:space="preserve"> </w:t>
      </w:r>
      <w:r w:rsidRPr="00A42D14">
        <w:rPr>
          <w:sz w:val="8"/>
        </w:rPr>
        <w:t>Hayden</w:t>
      </w:r>
      <w:r w:rsidRPr="00A42D14">
        <w:rPr>
          <w:rFonts w:eastAsia="Garamond"/>
          <w:sz w:val="8"/>
        </w:rPr>
        <w:t xml:space="preserve"> </w:t>
      </w:r>
      <w:r w:rsidRPr="00A42D14">
        <w:rPr>
          <w:sz w:val="8"/>
        </w:rPr>
        <w:t>wing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SDS,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Julian</w:t>
      </w:r>
      <w:r w:rsidRPr="00A42D14">
        <w:rPr>
          <w:rFonts w:eastAsia="Garamond"/>
          <w:sz w:val="8"/>
        </w:rPr>
        <w:t xml:space="preserve"> </w:t>
      </w:r>
      <w:r w:rsidRPr="00A42D14">
        <w:rPr>
          <w:sz w:val="8"/>
        </w:rPr>
        <w:t>Bond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Marion</w:t>
      </w:r>
      <w:r w:rsidRPr="00A42D14">
        <w:rPr>
          <w:rFonts w:eastAsia="Garamond"/>
          <w:sz w:val="8"/>
        </w:rPr>
        <w:t xml:space="preserve"> </w:t>
      </w:r>
      <w:r w:rsidRPr="00A42D14">
        <w:rPr>
          <w:sz w:val="8"/>
        </w:rPr>
        <w:t>Barry</w:t>
      </w:r>
      <w:r w:rsidRPr="00A42D14">
        <w:rPr>
          <w:rFonts w:eastAsia="Garamond"/>
          <w:sz w:val="8"/>
        </w:rPr>
        <w:t xml:space="preserve"> </w:t>
      </w:r>
      <w:r w:rsidRPr="00A42D14">
        <w:rPr>
          <w:sz w:val="8"/>
        </w:rPr>
        <w:t>faction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SNCC,</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Bobbie</w:t>
      </w:r>
      <w:r w:rsidRPr="00A42D14">
        <w:rPr>
          <w:rFonts w:eastAsia="Garamond"/>
          <w:sz w:val="8"/>
        </w:rPr>
        <w:t xml:space="preserve"> </w:t>
      </w:r>
      <w:r w:rsidRPr="00A42D14">
        <w:rPr>
          <w:sz w:val="8"/>
        </w:rPr>
        <w:t>Kennedy</w:t>
      </w:r>
      <w:r w:rsidRPr="00A42D14">
        <w:rPr>
          <w:rFonts w:eastAsia="Garamond"/>
          <w:sz w:val="8"/>
        </w:rPr>
        <w:t xml:space="preserve"> </w:t>
      </w:r>
      <w:r w:rsidRPr="00A42D14">
        <w:rPr>
          <w:sz w:val="8"/>
        </w:rPr>
        <w:t>Democrats)</w:t>
      </w:r>
      <w:r w:rsidRPr="00A42D14">
        <w:rPr>
          <w:rFonts w:eastAsia="Garamond"/>
          <w:sz w:val="8"/>
        </w:rPr>
        <w:t xml:space="preserve"> </w:t>
      </w:r>
      <w:r w:rsidRPr="00676C82">
        <w:rPr>
          <w:rStyle w:val="StyleUnderline"/>
        </w:rPr>
        <w:t>were</w:t>
      </w:r>
      <w:r w:rsidRPr="00676C82">
        <w:rPr>
          <w:rStyle w:val="StyleUnderline"/>
          <w:rFonts w:eastAsia="Garamond"/>
        </w:rPr>
        <w:t xml:space="preserve"> </w:t>
      </w:r>
      <w:r w:rsidRPr="00A42D14">
        <w:rPr>
          <w:rStyle w:val="StyleUnderline"/>
          <w:highlight w:val="cyan"/>
        </w:rPr>
        <w:t>accountable</w:t>
      </w:r>
      <w:r w:rsidRPr="00A42D14">
        <w:rPr>
          <w:rStyle w:val="StyleUnderline"/>
        </w:rPr>
        <w: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their</w:t>
      </w:r>
      <w:r w:rsidRPr="00A42D14">
        <w:rPr>
          <w:rFonts w:eastAsia="Garamond"/>
          <w:sz w:val="8"/>
        </w:rPr>
        <w:t xml:space="preserve"> </w:t>
      </w:r>
      <w:r w:rsidRPr="00A42D14">
        <w:rPr>
          <w:sz w:val="8"/>
        </w:rPr>
        <w:t>rhetorical</w:t>
      </w:r>
      <w:r w:rsidRPr="00A42D14">
        <w:rPr>
          <w:rFonts w:eastAsia="Garamond"/>
          <w:sz w:val="8"/>
        </w:rPr>
        <w:t xml:space="preserve"> </w:t>
      </w:r>
      <w:r w:rsidRPr="00A42D14">
        <w:rPr>
          <w:sz w:val="8"/>
        </w:rPr>
        <w:t>machinations,</w:t>
      </w:r>
      <w:r w:rsidRPr="00A42D14">
        <w:rPr>
          <w:rFonts w:eastAsia="Garamond"/>
          <w:sz w:val="8"/>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paradigmatic</w:t>
      </w:r>
      <w:r w:rsidRPr="00A42D14">
        <w:rPr>
          <w:rStyle w:val="StyleUnderline"/>
          <w:rFonts w:eastAsia="Garamond"/>
          <w:highlight w:val="cyan"/>
        </w:rPr>
        <w:t xml:space="preserve"> </w:t>
      </w:r>
      <w:r w:rsidRPr="00A42D14">
        <w:rPr>
          <w:rStyle w:val="StyleUnderline"/>
          <w:highlight w:val="cyan"/>
        </w:rPr>
        <w:t>zeitgeist</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Panthers,</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American</w:t>
      </w:r>
      <w:r w:rsidRPr="00A42D14">
        <w:rPr>
          <w:rStyle w:val="StyleUnderline"/>
          <w:rFonts w:eastAsia="Garamond"/>
          <w:highlight w:val="cyan"/>
        </w:rPr>
        <w:t xml:space="preserve"> </w:t>
      </w:r>
      <w:r w:rsidRPr="00A42D14">
        <w:rPr>
          <w:rStyle w:val="StyleUnderline"/>
          <w:highlight w:val="cyan"/>
        </w:rPr>
        <w:t>Indian</w:t>
      </w:r>
      <w:r w:rsidRPr="00A42D14">
        <w:rPr>
          <w:rStyle w:val="StyleUnderline"/>
          <w:rFonts w:eastAsia="Garamond"/>
          <w:highlight w:val="cyan"/>
        </w:rPr>
        <w:t xml:space="preserve"> </w:t>
      </w:r>
      <w:r w:rsidRPr="00A42D14">
        <w:rPr>
          <w:rStyle w:val="StyleUnderline"/>
          <w:highlight w:val="cyan"/>
        </w:rPr>
        <w:t>Movement,</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Weather</w:t>
      </w:r>
      <w:r w:rsidRPr="00A42D14">
        <w:rPr>
          <w:rStyle w:val="StyleUnderline"/>
          <w:rFonts w:eastAsia="Garamond"/>
          <w:highlight w:val="cyan"/>
        </w:rPr>
        <w:t xml:space="preserve"> </w:t>
      </w:r>
      <w:r w:rsidRPr="00A42D14">
        <w:rPr>
          <w:rStyle w:val="StyleUnderline"/>
          <w:highlight w:val="cyan"/>
        </w:rPr>
        <w:t>Underground</w:t>
      </w:r>
      <w:r w:rsidRPr="00A42D14">
        <w:rPr>
          <w:rStyle w:val="StyleUnderline"/>
        </w:rPr>
        <w:t>.</w:t>
      </w:r>
      <w:r w:rsidRPr="00A42D14">
        <w:rPr>
          <w:rStyle w:val="StyleUnderline"/>
          <w:rFonts w:eastAsia="Garamond"/>
        </w:rPr>
        <w:t xml:space="preserve"> </w:t>
      </w:r>
      <w:r w:rsidRPr="00A42D14">
        <w:rPr>
          <w:rStyle w:val="StyleUnderline"/>
        </w:rPr>
        <w:t>Radicals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highlight w:val="cyan"/>
        </w:rPr>
        <w:t>progressives</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deride</w:t>
      </w:r>
      <w:r w:rsidRPr="00A42D14">
        <w:rPr>
          <w:rStyle w:val="StyleUnderline"/>
        </w:rPr>
        <w:t>,</w:t>
      </w:r>
      <w:r w:rsidRPr="00A42D14">
        <w:rPr>
          <w:rStyle w:val="StyleUnderline"/>
          <w:rFonts w:eastAsia="Garamond"/>
        </w:rPr>
        <w:t xml:space="preserve"> </w:t>
      </w:r>
      <w:r w:rsidRPr="00A42D14">
        <w:rPr>
          <w:rStyle w:val="StyleUnderline"/>
        </w:rPr>
        <w:t>reject,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chastise</w:t>
      </w:r>
      <w:r w:rsidRPr="00A42D14">
        <w:rPr>
          <w:rStyle w:val="StyleUnderline"/>
          <w:rFonts w:eastAsia="Garamond"/>
        </w:rPr>
        <w:t xml:space="preserve"> </w:t>
      </w:r>
      <w:r w:rsidRPr="00A42D14">
        <w:rPr>
          <w:rStyle w:val="StyleUnderline"/>
          <w:highlight w:val="cyan"/>
        </w:rPr>
        <w:t>armed</w:t>
      </w:r>
      <w:r w:rsidRPr="00A42D14">
        <w:rPr>
          <w:rStyle w:val="StyleUnderline"/>
          <w:rFonts w:eastAsia="Garamond"/>
          <w:highlight w:val="cyan"/>
        </w:rPr>
        <w:t xml:space="preserve"> </w:t>
      </w:r>
      <w:r w:rsidRPr="00A42D14">
        <w:rPr>
          <w:rStyle w:val="StyleUnderline"/>
          <w:highlight w:val="cyan"/>
        </w:rPr>
        <w:t>struggle</w:t>
      </w:r>
      <w:r w:rsidRPr="00A42D14">
        <w:rPr>
          <w:rStyle w:val="StyleUnderline"/>
          <w:rFonts w:eastAsia="Garamond"/>
          <w:highlight w:val="cyan"/>
        </w:rPr>
        <w:t xml:space="preserve"> </w:t>
      </w:r>
      <w:r w:rsidRPr="00A42D14">
        <w:rPr>
          <w:rStyle w:val="StyleUnderline"/>
          <w:highlight w:val="cyan"/>
        </w:rPr>
        <w:t>mercilessly</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cavalierly</w:t>
      </w:r>
      <w:r w:rsidRPr="00A42D14">
        <w:rPr>
          <w:rStyle w:val="StyleUnderline"/>
          <w:rFonts w:eastAsia="Garamond"/>
        </w:rPr>
        <w:t xml:space="preserve"> </w:t>
      </w:r>
      <w:r w:rsidRPr="00A42D14">
        <w:rPr>
          <w:rStyle w:val="StyleUnderline"/>
        </w:rPr>
        <w:t>with</w:t>
      </w:r>
      <w:r w:rsidRPr="00A42D14">
        <w:rPr>
          <w:rStyle w:val="StyleUnderline"/>
          <w:rFonts w:eastAsia="Garamond"/>
        </w:rPr>
        <w:t xml:space="preserve"> </w:t>
      </w:r>
      <w:r w:rsidRPr="00A42D14">
        <w:rPr>
          <w:rStyle w:val="StyleUnderline"/>
        </w:rPr>
        <w:t>respect</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tactics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possibility</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success,</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highlight w:val="cyan"/>
        </w:rPr>
        <w:t>they</w:t>
      </w:r>
      <w:r w:rsidRPr="00A42D14">
        <w:rPr>
          <w:rStyle w:val="StyleUnderline"/>
          <w:rFonts w:eastAsia="Garamond"/>
          <w:highlight w:val="cyan"/>
        </w:rPr>
        <w:t xml:space="preserve"> </w:t>
      </w:r>
      <w:r w:rsidRPr="00A42D14">
        <w:rPr>
          <w:rStyle w:val="StyleUnderline"/>
          <w:highlight w:val="cyan"/>
        </w:rPr>
        <w:t>could</w:t>
      </w:r>
      <w:r w:rsidRPr="00A42D14">
        <w:rPr>
          <w:rStyle w:val="StyleUnderline"/>
          <w:rFonts w:eastAsia="Garamond"/>
          <w:highlight w:val="cyan"/>
        </w:rPr>
        <w:t xml:space="preserve"> </w:t>
      </w:r>
      <w:r w:rsidRPr="00A42D14">
        <w:rPr>
          <w:rStyle w:val="StyleUnderline"/>
          <w:highlight w:val="cyan"/>
        </w:rPr>
        <w:t>not</w:t>
      </w:r>
      <w:r w:rsidRPr="00A42D14">
        <w:rPr>
          <w:rStyle w:val="StyleUnderline"/>
          <w:rFonts w:eastAsia="Garamond"/>
          <w:highlight w:val="cyan"/>
        </w:rPr>
        <w:t xml:space="preserve"> </w:t>
      </w:r>
      <w:r w:rsidRPr="00A42D14">
        <w:rPr>
          <w:rStyle w:val="StyleUnderline"/>
          <w:highlight w:val="cyan"/>
        </w:rPr>
        <w:t>dismiss</w:t>
      </w:r>
      <w:r w:rsidRPr="00A42D14">
        <w:rPr>
          <w:rStyle w:val="StyleUnderline"/>
          <w:rFonts w:eastAsia="Garamond"/>
          <w:highlight w:val="cyan"/>
        </w:rPr>
        <w:t xml:space="preserve"> </w:t>
      </w:r>
      <w:r w:rsidRPr="00A42D14">
        <w:rPr>
          <w:rStyle w:val="StyleUnderline"/>
          <w:highlight w:val="cyan"/>
        </w:rPr>
        <w:t>revolution-as-ethic</w:t>
      </w:r>
      <w:r w:rsidRPr="00A42D14">
        <w:rPr>
          <w:rStyle w:val="StyleUnderline"/>
          <w:rFonts w:eastAsia="Garamond"/>
          <w:highlight w:val="cyan"/>
        </w:rPr>
        <w:t xml:space="preserve"> </w:t>
      </w:r>
      <w:r w:rsidRPr="00A42D14">
        <w:rPr>
          <w:rStyle w:val="StyleUnderline"/>
          <w:highlight w:val="cyan"/>
        </w:rPr>
        <w:t>because</w:t>
      </w:r>
      <w:r w:rsidRPr="00A42D14">
        <w:rPr>
          <w:rStyle w:val="StyleUnderline"/>
          <w:rFonts w:eastAsia="Garamond"/>
          <w:highlight w:val="cyan"/>
        </w:rPr>
        <w:t xml:space="preserve"> </w:t>
      </w:r>
      <w:r w:rsidRPr="00A42D14">
        <w:rPr>
          <w:rStyle w:val="Emphasis"/>
          <w:highlight w:val="cyan"/>
        </w:rPr>
        <w:t>they</w:t>
      </w:r>
      <w:r w:rsidRPr="00A42D14">
        <w:rPr>
          <w:rStyle w:val="Emphasis"/>
          <w:rFonts w:eastAsia="Garamond"/>
          <w:highlight w:val="cyan"/>
        </w:rPr>
        <w:t xml:space="preserve"> </w:t>
      </w:r>
      <w:r w:rsidRPr="00A42D14">
        <w:rPr>
          <w:rStyle w:val="Emphasis"/>
          <w:highlight w:val="cyan"/>
        </w:rPr>
        <w:t>could</w:t>
      </w:r>
      <w:r w:rsidRPr="00A42D14">
        <w:rPr>
          <w:rStyle w:val="Emphasis"/>
          <w:rFonts w:eastAsia="Garamond"/>
          <w:highlight w:val="cyan"/>
        </w:rPr>
        <w:t xml:space="preserve"> </w:t>
      </w:r>
      <w:r w:rsidRPr="00A42D14">
        <w:rPr>
          <w:rStyle w:val="Emphasis"/>
          <w:highlight w:val="cyan"/>
        </w:rPr>
        <w:t>not</w:t>
      </w:r>
      <w:r w:rsidRPr="00A42D14">
        <w:rPr>
          <w:rStyle w:val="Emphasis"/>
          <w:rFonts w:eastAsia="Garamond"/>
          <w:highlight w:val="cyan"/>
        </w:rPr>
        <w:t xml:space="preserve"> </w:t>
      </w:r>
      <w:r w:rsidRPr="00A42D14">
        <w:rPr>
          <w:rStyle w:val="Emphasis"/>
          <w:highlight w:val="cyan"/>
        </w:rPr>
        <w:t>make</w:t>
      </w:r>
      <w:r w:rsidRPr="00A42D14">
        <w:rPr>
          <w:rStyle w:val="Emphasis"/>
          <w:rFonts w:eastAsia="Garamond"/>
          <w:highlight w:val="cyan"/>
        </w:rPr>
        <w:t xml:space="preserve"> </w:t>
      </w:r>
      <w:r w:rsidRPr="00A42D14">
        <w:rPr>
          <w:rStyle w:val="Emphasis"/>
          <w:highlight w:val="cyan"/>
        </w:rPr>
        <w:t>a</w:t>
      </w:r>
      <w:r w:rsidRPr="00A42D14">
        <w:rPr>
          <w:rStyle w:val="Emphasis"/>
          <w:rFonts w:eastAsia="Garamond"/>
          <w:highlight w:val="cyan"/>
        </w:rPr>
        <w:t xml:space="preserve"> </w:t>
      </w:r>
      <w:r w:rsidRPr="00A42D14">
        <w:rPr>
          <w:rStyle w:val="Emphasis"/>
          <w:highlight w:val="cyan"/>
        </w:rPr>
        <w:t>convincing</w:t>
      </w:r>
      <w:r w:rsidRPr="00A42D14">
        <w:rPr>
          <w:rStyle w:val="Emphasis"/>
          <w:rFonts w:eastAsia="Garamond"/>
          <w:highlight w:val="cyan"/>
        </w:rPr>
        <w:t xml:space="preserve"> </w:t>
      </w:r>
      <w:r w:rsidRPr="00A42D14">
        <w:rPr>
          <w:rStyle w:val="Emphasis"/>
          <w:highlight w:val="cyan"/>
        </w:rPr>
        <w:t>case</w:t>
      </w:r>
      <w:r w:rsidRPr="00A42D14">
        <w:rPr>
          <w:rFonts w:eastAsia="Garamond"/>
          <w:sz w:val="8"/>
        </w:rPr>
        <w:t>—</w:t>
      </w:r>
      <w:r w:rsidRPr="00A42D14">
        <w:rPr>
          <w:sz w:val="8"/>
        </w:rPr>
        <w:t>by</w:t>
      </w:r>
      <w:r w:rsidRPr="00A42D14">
        <w:rPr>
          <w:rFonts w:eastAsia="Garamond"/>
          <w:sz w:val="8"/>
        </w:rPr>
        <w:t xml:space="preserve"> </w:t>
      </w:r>
      <w:r w:rsidRPr="00A42D14">
        <w:rPr>
          <w:sz w:val="8"/>
        </w:rPr>
        <w:t>way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paradigmatic</w:t>
      </w:r>
      <w:r w:rsidRPr="00A42D14">
        <w:rPr>
          <w:rFonts w:eastAsia="Garamond"/>
          <w:sz w:val="8"/>
        </w:rPr>
        <w:t xml:space="preserve"> </w:t>
      </w:r>
      <w:r w:rsidRPr="00A42D14">
        <w:rPr>
          <w:sz w:val="8"/>
        </w:rPr>
        <w:t>analysis</w:t>
      </w:r>
      <w:r w:rsidRPr="00A42D14">
        <w:rPr>
          <w:rFonts w:eastAsia="Garamond"/>
          <w:sz w:val="8"/>
        </w:rPr>
        <w:t>—</w:t>
      </w:r>
      <w:r w:rsidRPr="00A42D14">
        <w:rPr>
          <w:rStyle w:val="StyleUnderline"/>
          <w:highlight w:val="cyan"/>
        </w:rPr>
        <w:t>that</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U.S.</w:t>
      </w:r>
      <w:r w:rsidRPr="00A42D14">
        <w:rPr>
          <w:rStyle w:val="StyleUnderline"/>
          <w:rFonts w:eastAsia="Garamond"/>
          <w:highlight w:val="cyan"/>
        </w:rPr>
        <w:t xml:space="preserve"> </w:t>
      </w:r>
      <w:r w:rsidRPr="00A42D14">
        <w:rPr>
          <w:rStyle w:val="StyleUnderline"/>
          <w:highlight w:val="cyan"/>
        </w:rPr>
        <w:t>was</w:t>
      </w:r>
      <w:r w:rsidRPr="00A42D14">
        <w:rPr>
          <w:rStyle w:val="StyleUnderline"/>
          <w:rFonts w:eastAsia="Garamond"/>
          <w:highlight w:val="cyan"/>
        </w:rPr>
        <w:t xml:space="preserve"> </w:t>
      </w:r>
      <w:r w:rsidRPr="00A42D14">
        <w:rPr>
          <w:rStyle w:val="StyleUnderline"/>
        </w:rPr>
        <w:t>an</w:t>
      </w:r>
      <w:r w:rsidRPr="00A42D14">
        <w:rPr>
          <w:rStyle w:val="StyleUnderline"/>
          <w:rFonts w:eastAsia="Garamond"/>
        </w:rPr>
        <w:t xml:space="preserve"> </w:t>
      </w:r>
      <w:r w:rsidRPr="00A42D14">
        <w:rPr>
          <w:rStyle w:val="StyleUnderline"/>
          <w:highlight w:val="cyan"/>
        </w:rPr>
        <w:t>ethical</w:t>
      </w:r>
      <w:r w:rsidRPr="00A42D14">
        <w:rPr>
          <w:rStyle w:val="StyleUnderline"/>
          <w:rFonts w:eastAsia="Garamond"/>
          <w:highlight w:val="cyan"/>
        </w:rPr>
        <w:t xml:space="preserve"> </w:t>
      </w:r>
      <w:r w:rsidRPr="00A42D14">
        <w:rPr>
          <w:rStyle w:val="StyleUnderline"/>
        </w:rPr>
        <w:t>formation</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still</w:t>
      </w:r>
      <w:r w:rsidRPr="00A42D14">
        <w:rPr>
          <w:rStyle w:val="StyleUnderline"/>
          <w:rFonts w:eastAsia="Garamond"/>
        </w:rPr>
        <w:t xml:space="preserve"> </w:t>
      </w:r>
      <w:r w:rsidRPr="00A42D14">
        <w:rPr>
          <w:rStyle w:val="StyleUnderline"/>
        </w:rPr>
        <w:t>hope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maintain</w:t>
      </w:r>
      <w:r w:rsidRPr="00A42D14">
        <w:rPr>
          <w:rStyle w:val="StyleUnderline"/>
          <w:rFonts w:eastAsia="Garamond"/>
        </w:rPr>
        <w:t xml:space="preserve"> </w:t>
      </w:r>
      <w:r w:rsidRPr="00A42D14">
        <w:rPr>
          <w:rStyle w:val="StyleUnderline"/>
        </w:rPr>
        <w:t>credibility</w:t>
      </w:r>
      <w:r w:rsidRPr="00A42D14">
        <w:rPr>
          <w:rStyle w:val="StyleUnderline"/>
          <w:rFonts w:eastAsia="Garamond"/>
        </w:rPr>
        <w:t xml:space="preserve"> </w:t>
      </w:r>
      <w:r w:rsidRPr="00A42D14">
        <w:rPr>
          <w:rStyle w:val="StyleUnderline"/>
        </w:rPr>
        <w:t>as</w:t>
      </w:r>
      <w:r w:rsidRPr="00A42D14">
        <w:rPr>
          <w:rStyle w:val="StyleUnderline"/>
          <w:rFonts w:eastAsia="Garamond"/>
        </w:rPr>
        <w:t xml:space="preserve"> </w:t>
      </w:r>
      <w:r w:rsidRPr="00A42D14">
        <w:rPr>
          <w:rStyle w:val="StyleUnderline"/>
        </w:rPr>
        <w:t>radicals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progressives</w:t>
      </w:r>
      <w:r w:rsidRPr="00A42D14">
        <w:rPr>
          <w:sz w:val="8"/>
        </w:rPr>
        <w:t>.</w:t>
      </w:r>
      <w:r w:rsidRPr="00A42D14">
        <w:rPr>
          <w:rFonts w:eastAsia="Garamond"/>
          <w:sz w:val="8"/>
        </w:rPr>
        <w:t xml:space="preserve"> </w:t>
      </w:r>
      <w:r w:rsidRPr="00A42D14">
        <w:rPr>
          <w:rStyle w:val="StyleUnderline"/>
        </w:rPr>
        <w:t>Even</w:t>
      </w:r>
      <w:r w:rsidRPr="00A42D14">
        <w:rPr>
          <w:rStyle w:val="StyleUnderline"/>
          <w:rFonts w:eastAsia="Garamond"/>
        </w:rPr>
        <w:t xml:space="preserve"> </w:t>
      </w:r>
      <w:r w:rsidRPr="00A42D14">
        <w:rPr>
          <w:rStyle w:val="StyleUnderline"/>
        </w:rPr>
        <w:t>Bobby</w:t>
      </w:r>
      <w:r w:rsidRPr="00A42D14">
        <w:rPr>
          <w:rStyle w:val="StyleUnderline"/>
          <w:rFonts w:eastAsia="Garamond"/>
        </w:rPr>
        <w:t xml:space="preserve"> </w:t>
      </w:r>
      <w:r w:rsidRPr="00A42D14">
        <w:rPr>
          <w:rStyle w:val="StyleUnderline"/>
        </w:rPr>
        <w:t>Kennedy</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attorney</w:t>
      </w:r>
      <w:r w:rsidRPr="00A42D14">
        <w:rPr>
          <w:rFonts w:eastAsia="Garamond"/>
          <w:sz w:val="8"/>
        </w:rPr>
        <w:t xml:space="preserve"> </w:t>
      </w:r>
      <w:r w:rsidRPr="00A42D14">
        <w:rPr>
          <w:sz w:val="8"/>
        </w:rPr>
        <w:t>general</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presidential</w:t>
      </w:r>
      <w:r w:rsidRPr="00A42D14">
        <w:rPr>
          <w:rFonts w:eastAsia="Garamond"/>
          <w:sz w:val="8"/>
        </w:rPr>
        <w:t xml:space="preserve"> </w:t>
      </w:r>
      <w:r w:rsidRPr="00A42D14">
        <w:rPr>
          <w:sz w:val="8"/>
        </w:rPr>
        <w:t>candidate)</w:t>
      </w:r>
      <w:r w:rsidRPr="00A42D14">
        <w:rPr>
          <w:rFonts w:eastAsia="Garamond"/>
          <w:sz w:val="8"/>
        </w:rPr>
        <w:t xml:space="preserve"> </w:t>
      </w:r>
      <w:r w:rsidRPr="00A42D14">
        <w:rPr>
          <w:rStyle w:val="StyleUnderline"/>
        </w:rPr>
        <w:t>mused</w:t>
      </w:r>
      <w:r w:rsidRPr="00A42D14">
        <w:rPr>
          <w:rStyle w:val="StyleUnderline"/>
          <w:rFonts w:eastAsia="Garamond"/>
        </w:rPr>
        <w:t xml:space="preserve"> </w:t>
      </w:r>
      <w:r w:rsidRPr="00A42D14">
        <w:rPr>
          <w:rStyle w:val="StyleUnderline"/>
        </w:rPr>
        <w:t>that</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law</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its</w:t>
      </w:r>
      <w:r w:rsidRPr="00A42D14">
        <w:rPr>
          <w:rStyle w:val="StyleUnderline"/>
          <w:rFonts w:eastAsia="Garamond"/>
        </w:rPr>
        <w:t xml:space="preserve"> </w:t>
      </w:r>
      <w:r w:rsidRPr="00A42D14">
        <w:rPr>
          <w:rStyle w:val="StyleUnderline"/>
        </w:rPr>
        <w:t>enforcers</w:t>
      </w:r>
      <w:r w:rsidRPr="00A42D14">
        <w:rPr>
          <w:rStyle w:val="StyleUnderline"/>
          <w:rFonts w:eastAsia="Garamond"/>
        </w:rPr>
        <w:t xml:space="preserve"> </w:t>
      </w:r>
      <w:r w:rsidRPr="00A42D14">
        <w:rPr>
          <w:rStyle w:val="StyleUnderline"/>
        </w:rPr>
        <w:t>had</w:t>
      </w:r>
      <w:r w:rsidRPr="00A42D14">
        <w:rPr>
          <w:rStyle w:val="StyleUnderline"/>
          <w:rFonts w:eastAsia="Garamond"/>
        </w:rPr>
        <w:t xml:space="preserve"> </w:t>
      </w:r>
      <w:r w:rsidRPr="00A42D14">
        <w:rPr>
          <w:rStyle w:val="StyleUnderline"/>
        </w:rPr>
        <w:t>no</w:t>
      </w:r>
      <w:r w:rsidRPr="00A42D14">
        <w:rPr>
          <w:rStyle w:val="StyleUnderline"/>
          <w:rFonts w:eastAsia="Garamond"/>
        </w:rPr>
        <w:t xml:space="preserve"> </w:t>
      </w:r>
      <w:r w:rsidRPr="00A42D14">
        <w:rPr>
          <w:rStyle w:val="StyleUnderline"/>
        </w:rPr>
        <w:t>ethical</w:t>
      </w:r>
      <w:r w:rsidRPr="00A42D14">
        <w:rPr>
          <w:rStyle w:val="StyleUnderline"/>
          <w:rFonts w:eastAsia="Garamond"/>
        </w:rPr>
        <w:t xml:space="preserve"> </w:t>
      </w:r>
      <w:r w:rsidRPr="00A42D14">
        <w:rPr>
          <w:rStyle w:val="StyleUnderline"/>
        </w:rPr>
        <w:t>standing</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presence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Blacks</w:t>
      </w:r>
      <w:r w:rsidRPr="00A42D14">
        <w:rPr>
          <w:sz w:val="8"/>
        </w:rPr>
        <w:t>.</w:t>
      </w:r>
      <w:r w:rsidRPr="00A42D14">
        <w:rPr>
          <w:rFonts w:eastAsia="Garamond"/>
          <w:sz w:val="8"/>
        </w:rPr>
        <w:endnoteReference w:id="7"/>
      </w:r>
      <w:r w:rsidRPr="00A42D14">
        <w:rPr>
          <w:rFonts w:eastAsia="Garamond"/>
          <w:sz w:val="8"/>
        </w:rPr>
        <w:t xml:space="preserve"> </w:t>
      </w:r>
      <w:r w:rsidRPr="00A42D14">
        <w:rPr>
          <w:sz w:val="8"/>
        </w:rPr>
        <w:t>One</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many</w:t>
      </w:r>
      <w:r w:rsidRPr="00A42D14">
        <w:rPr>
          <w:rFonts w:eastAsia="Garamond"/>
          <w:sz w:val="8"/>
        </w:rPr>
        <w:t xml:space="preserve"> </w:t>
      </w:r>
      <w:r w:rsidRPr="00A42D14">
        <w:rPr>
          <w:sz w:val="8"/>
        </w:rPr>
        <w:t>did)</w:t>
      </w:r>
      <w:r w:rsidRPr="00A42D14">
        <w:rPr>
          <w:rFonts w:eastAsia="Garamond"/>
          <w:sz w:val="8"/>
        </w:rPr>
        <w:t xml:space="preserve"> </w:t>
      </w:r>
      <w:r w:rsidRPr="00A42D14">
        <w:rPr>
          <w:sz w:val="8"/>
        </w:rPr>
        <w:t>acknowledge</w:t>
      </w:r>
      <w:r w:rsidRPr="00A42D14">
        <w:rPr>
          <w:rFonts w:eastAsia="Garamond"/>
          <w:sz w:val="8"/>
        </w:rPr>
        <w:t xml:space="preserve"> </w:t>
      </w:r>
      <w:r w:rsidRPr="00A42D14">
        <w:rPr>
          <w:sz w:val="8"/>
        </w:rPr>
        <w:t>America</w:t>
      </w:r>
      <w:r w:rsidRPr="00A42D14">
        <w:rPr>
          <w:rFonts w:eastAsia="Garamond"/>
          <w:sz w:val="8"/>
        </w:rPr>
        <w:t>’</w:t>
      </w:r>
      <w:r w:rsidRPr="00A42D14">
        <w:rPr>
          <w:sz w:val="8"/>
        </w:rPr>
        <w:t>s</w:t>
      </w:r>
      <w:r w:rsidRPr="00A42D14">
        <w:rPr>
          <w:rFonts w:eastAsia="Garamond"/>
          <w:sz w:val="8"/>
        </w:rPr>
        <w:t xml:space="preserve"> </w:t>
      </w:r>
      <w:r w:rsidRPr="00A42D14">
        <w:rPr>
          <w:sz w:val="8"/>
        </w:rPr>
        <w:t>strength</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power.</w:t>
      </w:r>
      <w:r w:rsidRPr="00A42D14">
        <w:rPr>
          <w:rFonts w:eastAsia="Garamond"/>
          <w:sz w:val="8"/>
        </w:rPr>
        <w:t xml:space="preserve"> </w:t>
      </w:r>
      <w:r w:rsidRPr="00A42D14">
        <w:rPr>
          <w:rStyle w:val="StyleUnderline"/>
        </w:rPr>
        <w:t>This</w:t>
      </w:r>
      <w:r w:rsidRPr="00A42D14">
        <w:rPr>
          <w:rStyle w:val="StyleUnderline"/>
          <w:rFonts w:eastAsia="Garamond"/>
        </w:rPr>
        <w:t xml:space="preserve"> </w:t>
      </w:r>
      <w:r w:rsidRPr="00A42D14">
        <w:rPr>
          <w:rStyle w:val="StyleUnderline"/>
        </w:rPr>
        <w:t>seldom,</w:t>
      </w:r>
      <w:r w:rsidRPr="00A42D14">
        <w:rPr>
          <w:rFonts w:eastAsia="Garamond"/>
          <w:sz w:val="8"/>
        </w:rPr>
        <w:t xml:space="preserve"> </w:t>
      </w:r>
      <w:r w:rsidRPr="00A42D14">
        <w:rPr>
          <w:sz w:val="8"/>
        </w:rPr>
        <w:t>however,</w:t>
      </w:r>
      <w:r w:rsidRPr="00A42D14">
        <w:rPr>
          <w:rFonts w:eastAsia="Garamond"/>
          <w:sz w:val="8"/>
        </w:rPr>
        <w:t xml:space="preserve"> </w:t>
      </w:r>
      <w:r w:rsidRPr="00A42D14">
        <w:rPr>
          <w:rStyle w:val="StyleUnderline"/>
        </w:rPr>
        <w:t>rose</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level</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ethical</w:t>
      </w:r>
      <w:r w:rsidRPr="00A42D14">
        <w:rPr>
          <w:rStyle w:val="StyleUnderline"/>
          <w:rFonts w:eastAsia="Garamond"/>
        </w:rPr>
        <w:t xml:space="preserve"> </w:t>
      </w:r>
      <w:r w:rsidRPr="00A42D14">
        <w:rPr>
          <w:rStyle w:val="StyleUnderline"/>
        </w:rPr>
        <w:t>assessment,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rather</w:t>
      </w:r>
      <w:r w:rsidRPr="00A42D14">
        <w:rPr>
          <w:rStyle w:val="StyleUnderline"/>
          <w:rFonts w:eastAsia="Garamond"/>
        </w:rPr>
        <w:t xml:space="preserve"> </w:t>
      </w:r>
      <w:r w:rsidRPr="00A42D14">
        <w:rPr>
          <w:rStyle w:val="StyleUnderline"/>
        </w:rPr>
        <w:t>remained</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assessment</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so-called</w:t>
      </w:r>
      <w:r w:rsidRPr="00A42D14">
        <w:rPr>
          <w:rStyle w:val="StyleUnderline"/>
          <w:rFonts w:eastAsia="Garamond"/>
        </w:rPr>
        <w:t xml:space="preserve"> “</w:t>
      </w:r>
      <w:r w:rsidRPr="00A42D14">
        <w:rPr>
          <w:rStyle w:val="StyleUnderline"/>
        </w:rPr>
        <w:t>balance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forces.</w:t>
      </w:r>
      <w:r w:rsidRPr="00A42D14">
        <w:rPr>
          <w:rStyle w:val="StyleUnderline"/>
          <w:rFonts w:eastAsia="Garamond"/>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Blacks,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lesser</w:t>
      </w:r>
      <w:r w:rsidRPr="00A42D14">
        <w:rPr>
          <w:rFonts w:eastAsia="Garamond"/>
          <w:sz w:val="8"/>
        </w:rPr>
        <w:t xml:space="preserve"> </w:t>
      </w:r>
      <w:r w:rsidRPr="00A42D14">
        <w:rPr>
          <w:sz w:val="8"/>
        </w:rPr>
        <w:t>extent</w:t>
      </w:r>
      <w:r w:rsidRPr="00A42D14">
        <w:rPr>
          <w:rFonts w:eastAsia="Garamond"/>
          <w:sz w:val="8"/>
        </w:rPr>
        <w:t xml:space="preserve"> </w:t>
      </w:r>
      <w:r w:rsidRPr="00A42D14">
        <w:rPr>
          <w:sz w:val="8"/>
        </w:rPr>
        <w:t>Indians,</w:t>
      </w:r>
      <w:r w:rsidRPr="00A42D14">
        <w:rPr>
          <w:rFonts w:eastAsia="Garamond"/>
          <w:sz w:val="8"/>
        </w:rPr>
        <w:t xml:space="preserve"> </w:t>
      </w:r>
      <w:r w:rsidRPr="00A42D14">
        <w:rPr>
          <w:sz w:val="8"/>
        </w:rPr>
        <w:t>circulated</w:t>
      </w:r>
      <w:r w:rsidRPr="00A42D14">
        <w:rPr>
          <w:rFonts w:eastAsia="Garamond"/>
          <w:sz w:val="8"/>
        </w:rPr>
        <w:t xml:space="preserve"> </w:t>
      </w:r>
      <w:r w:rsidRPr="00A42D14">
        <w:rPr>
          <w:sz w:val="8"/>
        </w:rPr>
        <w:t>too</w:t>
      </w:r>
      <w:r w:rsidRPr="00A42D14">
        <w:rPr>
          <w:rFonts w:eastAsia="Garamond"/>
          <w:sz w:val="8"/>
        </w:rPr>
        <w:t xml:space="preserve"> </w:t>
      </w:r>
      <w:r w:rsidRPr="00A42D14">
        <w:rPr>
          <w:sz w:val="8"/>
        </w:rPr>
        <w:t>widely</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credibly</w:t>
      </w:r>
      <w:r w:rsidRPr="00A42D14">
        <w:rPr>
          <w:rFonts w:eastAsia="Garamond"/>
          <w:sz w:val="8"/>
        </w:rPr>
        <w:t xml:space="preserve"> </w:t>
      </w:r>
      <w:r w:rsidRPr="00A42D14">
        <w:rPr>
          <w:sz w:val="8"/>
        </w:rPr>
        <w:t>wed</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ethics.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raw</w:t>
      </w:r>
      <w:r w:rsidRPr="00A42D14">
        <w:rPr>
          <w:rFonts w:eastAsia="Garamond"/>
          <w:sz w:val="8"/>
        </w:rPr>
        <w:t xml:space="preserve"> </w:t>
      </w:r>
      <w:r w:rsidRPr="00A42D14">
        <w:rPr>
          <w:sz w:val="8"/>
        </w:rPr>
        <w:t>force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COINTELPRO</w:t>
      </w:r>
      <w:r w:rsidRPr="00A42D14">
        <w:rPr>
          <w:rFonts w:eastAsia="Garamond"/>
          <w:sz w:val="8"/>
        </w:rPr>
        <w:t xml:space="preserve"> </w:t>
      </w:r>
      <w:r w:rsidRPr="00A42D14">
        <w:rPr>
          <w:sz w:val="8"/>
        </w:rPr>
        <w:t>put</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end</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trajectory</w:t>
      </w:r>
      <w:r w:rsidRPr="00A42D14">
        <w:rPr>
          <w:rFonts w:eastAsia="Garamond"/>
          <w:sz w:val="8"/>
        </w:rPr>
        <w:t xml:space="preserve"> </w:t>
      </w:r>
      <w:r w:rsidRPr="00A42D14">
        <w:rPr>
          <w:sz w:val="8"/>
        </w:rPr>
        <w:t>toward</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possible</w:t>
      </w:r>
      <w:r w:rsidRPr="00A42D14">
        <w:rPr>
          <w:rFonts w:eastAsia="Garamond"/>
          <w:sz w:val="8"/>
        </w:rPr>
        <w:t xml:space="preserve"> </w:t>
      </w:r>
      <w:r w:rsidRPr="00A42D14">
        <w:rPr>
          <w:sz w:val="8"/>
        </w:rPr>
        <w:t>hegemony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ethical</w:t>
      </w:r>
      <w:r w:rsidRPr="00A42D14">
        <w:rPr>
          <w:rFonts w:eastAsia="Garamond"/>
          <w:sz w:val="8"/>
        </w:rPr>
        <w:t xml:space="preserve"> </w:t>
      </w:r>
      <w:r w:rsidRPr="00A42D14">
        <w:rPr>
          <w:sz w:val="8"/>
        </w:rPr>
        <w:t>accountability.</w:t>
      </w:r>
      <w:r w:rsidRPr="00A42D14">
        <w:rPr>
          <w:rFonts w:eastAsia="Garamond"/>
          <w:sz w:val="8"/>
        </w:rPr>
        <w:t xml:space="preserve"> </w:t>
      </w:r>
      <w:r w:rsidRPr="00A42D14">
        <w:rPr>
          <w:sz w:val="8"/>
        </w:rPr>
        <w:t>Consequently,</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power</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Blackness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Redness</w:t>
      </w:r>
      <w:r w:rsidRPr="00A42D14">
        <w:rPr>
          <w:rStyle w:val="StyleUnderline"/>
          <w:rFonts w:eastAsia="Garamond"/>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pose</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w:t>
      </w:r>
      <w:r w:rsidRPr="00A42D14">
        <w:rPr>
          <w:rStyle w:val="StyleUnderline"/>
          <w:rFonts w:eastAsia="Garamond"/>
        </w:rPr>
        <w:t>—</w:t>
      </w:r>
      <w:r w:rsidRPr="00A42D14">
        <w:rPr>
          <w:rStyle w:val="StyleUnderline"/>
        </w:rPr>
        <w:t>and</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power</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pose</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question</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greatest</w:t>
      </w:r>
      <w:r w:rsidRPr="00A42D14">
        <w:rPr>
          <w:rStyle w:val="StyleUnderline"/>
          <w:rFonts w:eastAsia="Garamond"/>
        </w:rPr>
        <w:t xml:space="preserve"> </w:t>
      </w:r>
      <w:r w:rsidRPr="00A42D14">
        <w:rPr>
          <w:rStyle w:val="StyleUnderline"/>
        </w:rPr>
        <w:t>power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all</w:t>
      </w:r>
      <w:r w:rsidRPr="00A42D14">
        <w:rPr>
          <w:rStyle w:val="StyleUnderline"/>
          <w:rFonts w:eastAsia="Garamond"/>
        </w:rPr>
        <w:t>—</w:t>
      </w:r>
      <w:r w:rsidRPr="00A42D14">
        <w:rPr>
          <w:rStyle w:val="Emphasis"/>
          <w:highlight w:val="cyan"/>
        </w:rPr>
        <w:t>retreated</w:t>
      </w:r>
      <w:r w:rsidRPr="00A42D14">
        <w:rPr>
          <w:rStyle w:val="Emphasis"/>
          <w:rFonts w:eastAsia="Garamond"/>
          <w:highlight w:val="cyan"/>
        </w:rPr>
        <w:t xml:space="preserve"> </w:t>
      </w:r>
      <w:r w:rsidRPr="00A42D14">
        <w:rPr>
          <w:rStyle w:val="Emphasis"/>
          <w:highlight w:val="cyan"/>
        </w:rPr>
        <w:t>as</w:t>
      </w:r>
      <w:r w:rsidRPr="00A42D14">
        <w:rPr>
          <w:rStyle w:val="Emphasis"/>
          <w:rFonts w:eastAsia="Garamond"/>
          <w:highlight w:val="cyan"/>
        </w:rPr>
        <w:t xml:space="preserve"> </w:t>
      </w:r>
      <w:r w:rsidRPr="00A42D14">
        <w:rPr>
          <w:rStyle w:val="Emphasis"/>
          <w:highlight w:val="cyan"/>
        </w:rPr>
        <w:t>did</w:t>
      </w:r>
      <w:r w:rsidRPr="00A42D14">
        <w:rPr>
          <w:rStyle w:val="Emphasis"/>
          <w:rFonts w:eastAsia="Garamond"/>
        </w:rPr>
        <w:t xml:space="preserve"> </w:t>
      </w:r>
      <w:r w:rsidRPr="00A42D14">
        <w:rPr>
          <w:rStyle w:val="Emphasis"/>
        </w:rPr>
        <w:t>White</w:t>
      </w:r>
      <w:r w:rsidRPr="00A42D14">
        <w:rPr>
          <w:rStyle w:val="Emphasis"/>
          <w:rFonts w:eastAsia="Garamond"/>
        </w:rPr>
        <w:t xml:space="preserve"> </w:t>
      </w:r>
      <w:r w:rsidRPr="00A42D14">
        <w:rPr>
          <w:rStyle w:val="Emphasis"/>
          <w:highlight w:val="cyan"/>
        </w:rPr>
        <w:t>radicals</w:t>
      </w:r>
      <w:r w:rsidRPr="00676C82">
        <w:rPr>
          <w:rStyle w:val="Emphasis"/>
          <w:rFonts w:eastAsia="Garamond"/>
        </w:rPr>
        <w:t xml:space="preserve"> </w:t>
      </w:r>
      <w:r w:rsidRPr="00676C82">
        <w:rPr>
          <w:rStyle w:val="Emphasis"/>
        </w:rPr>
        <w:t>and</w:t>
      </w:r>
      <w:r w:rsidRPr="00676C82">
        <w:rPr>
          <w:rStyle w:val="Emphasis"/>
          <w:rFonts w:eastAsia="Garamond"/>
        </w:rPr>
        <w:t xml:space="preserve"> </w:t>
      </w:r>
      <w:r w:rsidRPr="00676C82">
        <w:rPr>
          <w:rStyle w:val="Emphasis"/>
        </w:rPr>
        <w:t>progressives</w:t>
      </w:r>
      <w:r w:rsidRPr="00A42D14">
        <w:rPr>
          <w:rStyle w:val="Emphasis"/>
          <w:rFonts w:eastAsia="Garamond"/>
        </w:rPr>
        <w:t xml:space="preserve"> </w:t>
      </w:r>
      <w:r w:rsidRPr="00A42D14">
        <w:rPr>
          <w:rStyle w:val="Emphasis"/>
        </w:rPr>
        <w:t>who</w:t>
      </w:r>
      <w:r w:rsidRPr="00A42D14">
        <w:rPr>
          <w:rStyle w:val="Emphasis"/>
          <w:rFonts w:eastAsia="Garamond"/>
        </w:rPr>
        <w:t xml:space="preserve"> “</w:t>
      </w:r>
      <w:r w:rsidRPr="00A42D14">
        <w:rPr>
          <w:rStyle w:val="Emphasis"/>
        </w:rPr>
        <w:t>retired</w:t>
      </w:r>
      <w:r w:rsidRPr="00A42D14">
        <w:rPr>
          <w:rStyle w:val="Emphasis"/>
          <w:rFonts w:eastAsia="Garamond"/>
        </w:rPr>
        <w:t xml:space="preserve">” </w:t>
      </w:r>
      <w:r w:rsidRPr="00A42D14">
        <w:rPr>
          <w:rStyle w:val="Emphasis"/>
        </w:rPr>
        <w:t>from</w:t>
      </w:r>
      <w:r w:rsidRPr="00A42D14">
        <w:rPr>
          <w:rStyle w:val="Emphasis"/>
          <w:rFonts w:eastAsia="Garamond"/>
        </w:rPr>
        <w:t xml:space="preserve"> </w:t>
      </w:r>
      <w:r w:rsidRPr="00A42D14">
        <w:rPr>
          <w:rStyle w:val="Emphasis"/>
        </w:rPr>
        <w:t>struggle.</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question</w:t>
      </w:r>
      <w:r w:rsidRPr="00A42D14">
        <w:rPr>
          <w:rStyle w:val="StyleUnderline"/>
          <w:rFonts w:eastAsia="Garamond"/>
          <w:highlight w:val="cyan"/>
        </w:rPr>
        <w:t>’</w:t>
      </w:r>
      <w:r w:rsidRPr="00A42D14">
        <w:rPr>
          <w:rStyle w:val="StyleUnderline"/>
          <w:highlight w:val="cyan"/>
        </w:rPr>
        <w:t>s</w:t>
      </w:r>
      <w:r w:rsidRPr="00A42D14">
        <w:rPr>
          <w:rStyle w:val="StyleUnderline"/>
          <w:rFonts w:eastAsia="Garamond"/>
          <w:highlight w:val="cyan"/>
        </w:rPr>
        <w:t xml:space="preserve"> </w:t>
      </w:r>
      <w:r w:rsidRPr="00A42D14">
        <w:rPr>
          <w:rStyle w:val="StyleUnderline"/>
          <w:highlight w:val="cyan"/>
        </w:rPr>
        <w:t>echo</w:t>
      </w:r>
      <w:r w:rsidRPr="00A42D14">
        <w:rPr>
          <w:rStyle w:val="StyleUnderline"/>
          <w:rFonts w:eastAsia="Garamond"/>
          <w:highlight w:val="cyan"/>
        </w:rPr>
        <w:t xml:space="preserve"> </w:t>
      </w:r>
      <w:r w:rsidRPr="00A42D14">
        <w:rPr>
          <w:rStyle w:val="StyleUnderline"/>
          <w:highlight w:val="cyan"/>
        </w:rPr>
        <w:t>lies</w:t>
      </w:r>
      <w:r w:rsidRPr="00A42D14">
        <w:rPr>
          <w:rStyle w:val="StyleUnderline"/>
          <w:rFonts w:eastAsia="Garamond"/>
          <w:highlight w:val="cyan"/>
        </w:rPr>
        <w:t xml:space="preserve"> </w:t>
      </w:r>
      <w:r w:rsidRPr="00A42D14">
        <w:rPr>
          <w:rStyle w:val="StyleUnderline"/>
          <w:highlight w:val="cyan"/>
        </w:rPr>
        <w:t>buried</w:t>
      </w:r>
      <w:r w:rsidRPr="00A42D14">
        <w:rPr>
          <w:rStyle w:val="StyleUnderline"/>
          <w:rFonts w:eastAsia="Garamond"/>
          <w:highlight w:val="cyan"/>
        </w:rPr>
        <w:t xml:space="preserve"> </w:t>
      </w:r>
      <w:r w:rsidRPr="00A42D14">
        <w:rPr>
          <w:rStyle w:val="StyleUnderline"/>
          <w:highlight w:val="cyan"/>
        </w:rPr>
        <w:t>in</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graves</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young</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Panthers,</w:t>
      </w:r>
      <w:r w:rsidRPr="00A42D14">
        <w:rPr>
          <w:rStyle w:val="StyleUnderline"/>
          <w:rFonts w:eastAsia="Garamond"/>
          <w:highlight w:val="cyan"/>
        </w:rPr>
        <w:t xml:space="preserve"> </w:t>
      </w:r>
      <w:r w:rsidRPr="00A42D14">
        <w:rPr>
          <w:rStyle w:val="StyleUnderline"/>
          <w:highlight w:val="cyan"/>
        </w:rPr>
        <w:t>AIM</w:t>
      </w:r>
      <w:r w:rsidRPr="00A42D14">
        <w:rPr>
          <w:rStyle w:val="StyleUnderline"/>
          <w:rFonts w:eastAsia="Garamond"/>
          <w:highlight w:val="cyan"/>
        </w:rPr>
        <w:t xml:space="preserve"> </w:t>
      </w:r>
      <w:r w:rsidRPr="00A42D14">
        <w:rPr>
          <w:rStyle w:val="StyleUnderline"/>
          <w:highlight w:val="cyan"/>
        </w:rPr>
        <w:t>Warriors,</w:t>
      </w:r>
      <w:r w:rsidRPr="00A42D14">
        <w:rPr>
          <w:rStyle w:val="StyleUnderline"/>
          <w:rFonts w:eastAsia="Garamond"/>
          <w:highlight w:val="cyan"/>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Black</w:t>
      </w:r>
      <w:r w:rsidRPr="00A42D14">
        <w:rPr>
          <w:rStyle w:val="StyleUnderline"/>
          <w:rFonts w:eastAsia="Garamond"/>
          <w:highlight w:val="cyan"/>
        </w:rPr>
        <w:t xml:space="preserve"> </w:t>
      </w:r>
      <w:r w:rsidRPr="00A42D14">
        <w:rPr>
          <w:rStyle w:val="StyleUnderline"/>
          <w:highlight w:val="cyan"/>
        </w:rPr>
        <w:t>Liberation</w:t>
      </w:r>
      <w:r w:rsidRPr="00A42D14">
        <w:rPr>
          <w:rStyle w:val="StyleUnderline"/>
          <w:rFonts w:eastAsia="Garamond"/>
          <w:highlight w:val="cyan"/>
        </w:rPr>
        <w:t xml:space="preserve"> </w:t>
      </w:r>
      <w:r w:rsidRPr="00A42D14">
        <w:rPr>
          <w:rStyle w:val="StyleUnderline"/>
          <w:highlight w:val="cyan"/>
        </w:rPr>
        <w:t>Army</w:t>
      </w:r>
      <w:r w:rsidRPr="00A42D14">
        <w:rPr>
          <w:rStyle w:val="StyleUnderline"/>
          <w:rFonts w:eastAsia="Garamond"/>
          <w:highlight w:val="cyan"/>
        </w:rPr>
        <w:t xml:space="preserve"> </w:t>
      </w:r>
      <w:r w:rsidRPr="00A42D14">
        <w:rPr>
          <w:rStyle w:val="StyleUnderline"/>
          <w:highlight w:val="cyan"/>
        </w:rPr>
        <w:t>soldiers</w:t>
      </w:r>
      <w:r w:rsidRPr="00A42D14">
        <w:rPr>
          <w:rStyle w:val="StyleUnderline"/>
        </w:rPr>
        <w: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prison</w:t>
      </w:r>
      <w:r w:rsidRPr="00A42D14">
        <w:rPr>
          <w:rStyle w:val="StyleUnderline"/>
          <w:rFonts w:eastAsia="Garamond"/>
        </w:rPr>
        <w:t xml:space="preserve"> </w:t>
      </w:r>
      <w:r w:rsidRPr="00A42D14">
        <w:rPr>
          <w:rStyle w:val="StyleUnderline"/>
        </w:rPr>
        <w:t>cells</w:t>
      </w:r>
      <w:r w:rsidRPr="00A42D14">
        <w:rPr>
          <w:rStyle w:val="StyleUnderline"/>
          <w:rFonts w:eastAsia="Garamond"/>
        </w:rPr>
        <w:t xml:space="preserve"> </w:t>
      </w:r>
      <w:r w:rsidRPr="00A42D14">
        <w:rPr>
          <w:rStyle w:val="StyleUnderline"/>
          <w:highlight w:val="cyan"/>
        </w:rPr>
        <w:t>where</w:t>
      </w:r>
      <w:r w:rsidRPr="00A42D14">
        <w:rPr>
          <w:rStyle w:val="StyleUnderline"/>
          <w:rFonts w:eastAsia="Garamond"/>
          <w:highlight w:val="cyan"/>
        </w:rPr>
        <w:t xml:space="preserve"> </w:t>
      </w:r>
      <w:r w:rsidRPr="00A42D14">
        <w:rPr>
          <w:rStyle w:val="StyleUnderline"/>
          <w:highlight w:val="cyan"/>
        </w:rPr>
        <w:t>so</w:t>
      </w:r>
      <w:r w:rsidRPr="00A42D14">
        <w:rPr>
          <w:rStyle w:val="StyleUnderline"/>
          <w:rFonts w:eastAsia="Garamond"/>
          <w:highlight w:val="cyan"/>
        </w:rPr>
        <w:t xml:space="preserve"> </w:t>
      </w:r>
      <w:r w:rsidRPr="00A42D14">
        <w:rPr>
          <w:rStyle w:val="StyleUnderline"/>
          <w:highlight w:val="cyan"/>
        </w:rPr>
        <w:t>many</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them</w:t>
      </w:r>
      <w:r w:rsidRPr="00A42D14">
        <w:rPr>
          <w:rStyle w:val="StyleUnderline"/>
          <w:rFonts w:eastAsia="Garamond"/>
          <w:highlight w:val="cyan"/>
        </w:rPr>
        <w:t xml:space="preserve"> </w:t>
      </w:r>
      <w:r w:rsidRPr="00A42D14">
        <w:rPr>
          <w:rStyle w:val="StyleUnderline"/>
          <w:highlight w:val="cyan"/>
        </w:rPr>
        <w:t>have</w:t>
      </w:r>
      <w:r w:rsidRPr="00A42D14">
        <w:rPr>
          <w:rStyle w:val="StyleUnderline"/>
          <w:rFonts w:eastAsia="Garamond"/>
          <w:highlight w:val="cyan"/>
        </w:rPr>
        <w:t xml:space="preserve"> </w:t>
      </w:r>
      <w:r w:rsidRPr="00A42D14">
        <w:rPr>
          <w:rStyle w:val="StyleUnderline"/>
          <w:highlight w:val="cyan"/>
        </w:rPr>
        <w:t>been</w:t>
      </w:r>
      <w:r w:rsidRPr="00A42D14">
        <w:rPr>
          <w:rStyle w:val="StyleUnderline"/>
          <w:rFonts w:eastAsia="Garamond"/>
          <w:highlight w:val="cyan"/>
        </w:rPr>
        <w:t xml:space="preserve"> </w:t>
      </w:r>
      <w:r w:rsidRPr="00A42D14">
        <w:rPr>
          <w:rStyle w:val="StyleUnderline"/>
          <w:highlight w:val="cyan"/>
        </w:rPr>
        <w:t>rotting</w:t>
      </w:r>
      <w:r w:rsidRPr="00A42D14">
        <w:rPr>
          <w:rFonts w:eastAsia="Garamond"/>
          <w:sz w:val="8"/>
        </w:rPr>
        <w:t xml:space="preserve"> </w:t>
      </w:r>
      <w:r w:rsidRPr="00A42D14">
        <w:rPr>
          <w:sz w:val="8"/>
        </w:rPr>
        <w:t>(some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solitary</w:t>
      </w:r>
      <w:r w:rsidRPr="00A42D14">
        <w:rPr>
          <w:rFonts w:eastAsia="Garamond"/>
          <w:sz w:val="8"/>
        </w:rPr>
        <w:t xml:space="preserve"> </w:t>
      </w:r>
      <w:r w:rsidRPr="00A42D14">
        <w:rPr>
          <w:sz w:val="8"/>
        </w:rPr>
        <w:t>confinement)</w:t>
      </w:r>
      <w:r w:rsidRPr="00A42D14">
        <w:rPr>
          <w:rFonts w:eastAsia="Garamond"/>
          <w:sz w:val="8"/>
        </w:rPr>
        <w:t xml:space="preserve"> </w:t>
      </w:r>
      <w:r w:rsidRPr="00A42D14">
        <w:rPr>
          <w:rStyle w:val="StyleUnderline"/>
        </w:rPr>
        <w:t>for</w:t>
      </w:r>
      <w:r w:rsidRPr="00A42D14">
        <w:rPr>
          <w:rStyle w:val="StyleUnderline"/>
          <w:rFonts w:eastAsia="Garamond"/>
        </w:rPr>
        <w:t xml:space="preserve"> </w:t>
      </w:r>
      <w:r w:rsidRPr="00A42D14">
        <w:rPr>
          <w:rStyle w:val="StyleUnderline"/>
        </w:rPr>
        <w:t>ten,</w:t>
      </w:r>
      <w:r w:rsidRPr="00A42D14">
        <w:rPr>
          <w:rStyle w:val="StyleUnderline"/>
          <w:rFonts w:eastAsia="Garamond"/>
        </w:rPr>
        <w:t xml:space="preserve"> </w:t>
      </w:r>
      <w:r w:rsidRPr="00A42D14">
        <w:rPr>
          <w:rStyle w:val="StyleUnderline"/>
        </w:rPr>
        <w:t>twenty,</w:t>
      </w:r>
      <w:r w:rsidRPr="00A42D14">
        <w:rPr>
          <w:rStyle w:val="StyleUnderline"/>
          <w:rFonts w:eastAsia="Garamond"/>
        </w:rPr>
        <w:t xml:space="preserve"> </w:t>
      </w:r>
      <w:r w:rsidRPr="00A42D14">
        <w:rPr>
          <w:rStyle w:val="StyleUnderline"/>
        </w:rPr>
        <w:t>thirty</w:t>
      </w:r>
      <w:r w:rsidRPr="00A42D14">
        <w:rPr>
          <w:rStyle w:val="StyleUnderline"/>
          <w:rFonts w:eastAsia="Garamond"/>
        </w:rPr>
        <w:t xml:space="preserve"> </w:t>
      </w:r>
      <w:r w:rsidRPr="00A42D14">
        <w:rPr>
          <w:rStyle w:val="StyleUnderline"/>
        </w:rPr>
        <w:t>years,</w:t>
      </w:r>
      <w:r w:rsidRPr="00A42D14">
        <w:rPr>
          <w:rStyle w:val="StyleUnderline"/>
          <w:rFonts w:eastAsia="Garamond"/>
        </w:rPr>
        <w:t xml:space="preserve"> </w:t>
      </w:r>
      <w:r w:rsidRPr="00A42D14">
        <w:rPr>
          <w:rStyle w:val="StyleUnderline"/>
          <w:highlight w:val="cyan"/>
        </w:rPr>
        <w:t>and</w:t>
      </w:r>
      <w:r w:rsidRPr="00A42D14">
        <w:rPr>
          <w:rStyle w:val="StyleUnderline"/>
          <w:rFonts w:eastAsia="Garamond"/>
          <w:highlight w:val="cyan"/>
        </w:rPr>
        <w:t xml:space="preserve"> </w:t>
      </w:r>
      <w:r w:rsidRPr="00A42D14">
        <w:rPr>
          <w:rStyle w:val="StyleUnderline"/>
          <w:highlight w:val="cyan"/>
        </w:rPr>
        <w:t>at</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Emphasis"/>
          <w:highlight w:val="cyan"/>
        </w:rPr>
        <w:t>gates</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academy</w:t>
      </w:r>
      <w:r w:rsidRPr="00A42D14">
        <w:rPr>
          <w:rStyle w:val="Emphasis"/>
          <w:rFonts w:eastAsia="Garamond"/>
          <w:highlight w:val="cyan"/>
        </w:rPr>
        <w:t xml:space="preserve"> </w:t>
      </w:r>
      <w:r w:rsidRPr="00A42D14">
        <w:rPr>
          <w:rStyle w:val="Emphasis"/>
          <w:highlight w:val="cyan"/>
        </w:rPr>
        <w:t>where</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crazies</w:t>
      </w:r>
      <w:r w:rsidRPr="00A42D14">
        <w:rPr>
          <w:rStyle w:val="Emphasis"/>
          <w:rFonts w:eastAsia="Garamond"/>
          <w:highlight w:val="cyan"/>
        </w:rPr>
        <w:t xml:space="preserve">” </w:t>
      </w:r>
      <w:r w:rsidRPr="00A42D14">
        <w:rPr>
          <w:rStyle w:val="Emphasis"/>
          <w:highlight w:val="cyan"/>
        </w:rPr>
        <w:t>shout</w:t>
      </w:r>
      <w:r w:rsidRPr="00A42D14">
        <w:rPr>
          <w:rStyle w:val="Emphasis"/>
          <w:rFonts w:eastAsia="Garamond"/>
          <w:highlight w:val="cyan"/>
        </w:rPr>
        <w:t xml:space="preserve"> </w:t>
      </w:r>
      <w:r w:rsidRPr="00A42D14">
        <w:rPr>
          <w:rStyle w:val="Emphasis"/>
          <w:highlight w:val="cyan"/>
        </w:rPr>
        <w:t>at</w:t>
      </w:r>
      <w:r w:rsidRPr="00A42D14">
        <w:rPr>
          <w:rStyle w:val="Emphasis"/>
          <w:rFonts w:eastAsia="Garamond"/>
          <w:highlight w:val="cyan"/>
        </w:rPr>
        <w:t xml:space="preserve"> </w:t>
      </w:r>
      <w:r w:rsidRPr="00A42D14">
        <w:rPr>
          <w:rStyle w:val="Emphasis"/>
          <w:highlight w:val="cyan"/>
        </w:rPr>
        <w:t>passers-by</w:t>
      </w:r>
      <w:r w:rsidRPr="00A42D14">
        <w:rPr>
          <w:rStyle w:val="StyleUnderline"/>
          <w:highlight w:val="cyan"/>
        </w:rPr>
        <w:t>.</w:t>
      </w:r>
      <w:r w:rsidRPr="00A42D14">
        <w:rPr>
          <w:rStyle w:val="StyleUnderline"/>
          <w:rFonts w:eastAsia="Garamond"/>
          <w:highlight w:val="cyan"/>
        </w:rPr>
        <w:t xml:space="preserve"> </w:t>
      </w:r>
      <w:r w:rsidRPr="00A42D14">
        <w:rPr>
          <w:rStyle w:val="StyleUnderline"/>
          <w:highlight w:val="cyan"/>
        </w:rPr>
        <w:t>Gone</w:t>
      </w:r>
      <w:r w:rsidRPr="00A42D14">
        <w:rPr>
          <w:rStyle w:val="StyleUnderline"/>
          <w:rFonts w:eastAsia="Garamond"/>
          <w:highlight w:val="cyan"/>
        </w:rPr>
        <w:t xml:space="preserve"> </w:t>
      </w:r>
      <w:r w:rsidRPr="00A42D14">
        <w:rPr>
          <w:rStyle w:val="StyleUnderline"/>
          <w:highlight w:val="cyan"/>
        </w:rPr>
        <w:t>are</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highlight w:val="cyan"/>
        </w:rPr>
        <w:t>the</w:t>
      </w:r>
      <w:r w:rsidRPr="00A42D14">
        <w:rPr>
          <w:rStyle w:val="StyleUnderline"/>
          <w:rFonts w:eastAsia="Garamond"/>
        </w:rPr>
        <w:t xml:space="preserve"> </w:t>
      </w:r>
      <w:r w:rsidRPr="00A42D14">
        <w:rPr>
          <w:rStyle w:val="StyleUnderline"/>
        </w:rPr>
        <w:t>young</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vibrant</w:t>
      </w:r>
      <w:r w:rsidRPr="00A42D14">
        <w:rPr>
          <w:rStyle w:val="StyleUnderline"/>
          <w:rFonts w:eastAsia="Garamond"/>
        </w:rPr>
        <w:t xml:space="preserve"> </w:t>
      </w:r>
      <w:r w:rsidRPr="00A42D14">
        <w:rPr>
          <w:rStyle w:val="StyleUnderline"/>
          <w:highlight w:val="cyan"/>
        </w:rPr>
        <w:t>voices</w:t>
      </w:r>
      <w:r w:rsidRPr="00A42D14">
        <w:rPr>
          <w:rStyle w:val="StyleUnderline"/>
          <w:rFonts w:eastAsia="Garamond"/>
          <w:highlight w:val="cyan"/>
        </w:rPr>
        <w:t xml:space="preserve"> </w:t>
      </w:r>
      <w:r w:rsidRPr="00A42D14">
        <w:rPr>
          <w:rStyle w:val="StyleUnderline"/>
          <w:highlight w:val="cyan"/>
        </w:rPr>
        <w:t>that</w:t>
      </w:r>
      <w:r w:rsidRPr="00A42D14">
        <w:rPr>
          <w:rStyle w:val="StyleUnderline"/>
          <w:rFonts w:eastAsia="Garamond"/>
          <w:highlight w:val="cyan"/>
        </w:rPr>
        <w:t xml:space="preserve"> </w:t>
      </w:r>
      <w:r w:rsidRPr="00A42D14">
        <w:rPr>
          <w:rStyle w:val="Emphasis"/>
          <w:highlight w:val="cyan"/>
        </w:rPr>
        <w:t>affected</w:t>
      </w:r>
      <w:r w:rsidRPr="00A42D14">
        <w:rPr>
          <w:rStyle w:val="Emphasis"/>
          <w:rFonts w:eastAsia="Garamond"/>
          <w:highlight w:val="cyan"/>
        </w:rPr>
        <w:t xml:space="preserve"> </w:t>
      </w:r>
      <w:r w:rsidRPr="00A42D14">
        <w:rPr>
          <w:rStyle w:val="Emphasis"/>
          <w:highlight w:val="cyan"/>
        </w:rPr>
        <w:t>a</w:t>
      </w:r>
      <w:r w:rsidRPr="00A42D14">
        <w:rPr>
          <w:rStyle w:val="Emphasis"/>
          <w:rFonts w:eastAsia="Garamond"/>
          <w:highlight w:val="cyan"/>
        </w:rPr>
        <w:t xml:space="preserve"> </w:t>
      </w:r>
      <w:r w:rsidRPr="00A42D14">
        <w:rPr>
          <w:rStyle w:val="Emphasis"/>
          <w:highlight w:val="cyan"/>
        </w:rPr>
        <w:t>seismic</w:t>
      </w:r>
      <w:r w:rsidRPr="00A42D14">
        <w:rPr>
          <w:rStyle w:val="Emphasis"/>
          <w:rFonts w:eastAsia="Garamond"/>
          <w:highlight w:val="cyan"/>
        </w:rPr>
        <w:t xml:space="preserve"> </w:t>
      </w:r>
      <w:r w:rsidRPr="00A42D14">
        <w:rPr>
          <w:rStyle w:val="Emphasis"/>
          <w:highlight w:val="cyan"/>
        </w:rPr>
        <w:t>shift</w:t>
      </w:r>
      <w:r w:rsidRPr="00A42D14">
        <w:rPr>
          <w:rStyle w:val="Emphasis"/>
          <w:rFonts w:eastAsia="Garamond"/>
          <w:highlight w:val="cyan"/>
        </w:rPr>
        <w:t xml:space="preserve"> </w:t>
      </w:r>
      <w:r w:rsidRPr="00A42D14">
        <w:rPr>
          <w:rStyle w:val="Emphasis"/>
          <w:highlight w:val="cyan"/>
        </w:rPr>
        <w:t>on</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political</w:t>
      </w:r>
      <w:r w:rsidRPr="00A42D14">
        <w:rPr>
          <w:rStyle w:val="Emphasis"/>
          <w:rFonts w:eastAsia="Garamond"/>
          <w:highlight w:val="cyan"/>
        </w:rPr>
        <w:t xml:space="preserve"> </w:t>
      </w:r>
      <w:r w:rsidRPr="00A42D14">
        <w:rPr>
          <w:rStyle w:val="Emphasis"/>
          <w:highlight w:val="cyan"/>
        </w:rPr>
        <w:t>landscape</w:t>
      </w:r>
      <w:r w:rsidRPr="00A42D14">
        <w:rPr>
          <w:rStyle w:val="StyleUnderline"/>
        </w:rPr>
        <w:t>,</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also</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intellectual</w:t>
      </w:r>
      <w:r w:rsidRPr="00A42D14">
        <w:rPr>
          <w:rStyle w:val="StyleUnderline"/>
          <w:rFonts w:eastAsia="Garamond"/>
        </w:rPr>
        <w:t xml:space="preserve"> </w:t>
      </w:r>
      <w:r w:rsidRPr="00A42D14">
        <w:rPr>
          <w:rStyle w:val="StyleUnderline"/>
        </w:rPr>
        <w:t>protocols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inquiry,</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with</w:t>
      </w:r>
      <w:r w:rsidRPr="00A42D14">
        <w:rPr>
          <w:rStyle w:val="StyleUnderline"/>
          <w:rFonts w:eastAsia="Garamond"/>
        </w:rPr>
        <w:t xml:space="preserve"> </w:t>
      </w:r>
      <w:r w:rsidRPr="00A42D14">
        <w:rPr>
          <w:rStyle w:val="StyleUnderline"/>
        </w:rPr>
        <w:t>them</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spate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became</w:t>
      </w:r>
      <w:r w:rsidRPr="00A42D14">
        <w:rPr>
          <w:rFonts w:eastAsia="Garamond"/>
          <w:sz w:val="8"/>
        </w:rPr>
        <w:t xml:space="preserve"> </w:t>
      </w:r>
      <w:r w:rsidRPr="00A42D14">
        <w:rPr>
          <w:sz w:val="8"/>
        </w:rPr>
        <w:t>authorized,</w:t>
      </w:r>
      <w:r w:rsidRPr="00A42D14">
        <w:rPr>
          <w:rFonts w:eastAsia="Garamond"/>
          <w:sz w:val="8"/>
        </w:rPr>
        <w:t xml:space="preserve"> </w:t>
      </w:r>
      <w:r w:rsidRPr="00A42D14">
        <w:rPr>
          <w:sz w:val="8"/>
        </w:rPr>
        <w:t>if</w:t>
      </w:r>
      <w:r w:rsidRPr="00A42D14">
        <w:rPr>
          <w:rFonts w:eastAsia="Garamond"/>
          <w:sz w:val="8"/>
        </w:rPr>
        <w:t xml:space="preserve"> </w:t>
      </w:r>
      <w:r w:rsidRPr="00A42D14">
        <w:rPr>
          <w:sz w:val="8"/>
        </w:rPr>
        <w:t>not</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an</w:t>
      </w:r>
      <w:r w:rsidRPr="00A42D14">
        <w:rPr>
          <w:rFonts w:eastAsia="Garamond"/>
          <w:sz w:val="8"/>
        </w:rPr>
        <w:t xml:space="preserve"> </w:t>
      </w:r>
      <w:r w:rsidRPr="00A42D14">
        <w:rPr>
          <w:sz w:val="8"/>
        </w:rPr>
        <w:t>unabashed</w:t>
      </w:r>
      <w:r w:rsidRPr="00A42D14">
        <w:rPr>
          <w:rFonts w:eastAsia="Garamond"/>
          <w:sz w:val="8"/>
        </w:rPr>
        <w:t xml:space="preserve"> </w:t>
      </w:r>
      <w:r w:rsidRPr="00A42D14">
        <w:rPr>
          <w:sz w:val="8"/>
        </w:rPr>
        <w:t>revolutionary</w:t>
      </w:r>
      <w:r w:rsidRPr="00A42D14">
        <w:rPr>
          <w:rFonts w:eastAsia="Garamond"/>
          <w:sz w:val="8"/>
        </w:rPr>
        <w:t xml:space="preserve"> </w:t>
      </w:r>
      <w:r w:rsidRPr="00A42D14">
        <w:rPr>
          <w:sz w:val="8"/>
        </w:rPr>
        <w:t>polemic,</w:t>
      </w:r>
      <w:r w:rsidRPr="00A42D14">
        <w:rPr>
          <w:rFonts w:eastAsia="Garamond"/>
          <w:sz w:val="8"/>
        </w:rPr>
        <w:t xml:space="preserve"> </w:t>
      </w:r>
      <w:r w:rsidRPr="00A42D14">
        <w:rPr>
          <w:sz w:val="8"/>
        </w:rPr>
        <w:t>then</w:t>
      </w:r>
      <w:r w:rsidRPr="00A42D14">
        <w:rPr>
          <w:rFonts w:eastAsia="Garamond"/>
          <w:sz w:val="8"/>
        </w:rPr>
        <w:t xml:space="preserve"> </w:t>
      </w:r>
      <w:r w:rsidRPr="00A42D14">
        <w:rPr>
          <w:sz w:val="8"/>
        </w:rPr>
        <w:t>certainly</w:t>
      </w:r>
      <w:r w:rsidRPr="00A42D14">
        <w:rPr>
          <w:rFonts w:eastAsia="Garamond"/>
          <w:sz w:val="8"/>
        </w:rPr>
        <w:t xml:space="preserve"> </w:t>
      </w:r>
      <w:r w:rsidRPr="00A42D14">
        <w:rPr>
          <w:sz w:val="8"/>
        </w:rPr>
        <w:t>by</w:t>
      </w:r>
      <w:r w:rsidRPr="00A42D14">
        <w:rPr>
          <w:rFonts w:eastAsia="Garamond"/>
          <w:sz w:val="8"/>
        </w:rPr>
        <w:t xml:space="preserve"> </w:t>
      </w:r>
      <w:r w:rsidRPr="00A42D14">
        <w:rPr>
          <w:rStyle w:val="StyleUnderline"/>
        </w:rPr>
        <w:t>a</w:t>
      </w:r>
      <w:r w:rsidRPr="00A42D14">
        <w:rPr>
          <w:rStyle w:val="StyleUnderline"/>
          <w:rFonts w:eastAsia="Garamond"/>
        </w:rPr>
        <w:t xml:space="preserve"> </w:t>
      </w:r>
      <w:r w:rsidRPr="00A42D14">
        <w:rPr>
          <w:rStyle w:val="Emphasis"/>
        </w:rPr>
        <w:t>revolutionary</w:t>
      </w:r>
      <w:r w:rsidRPr="00A42D14">
        <w:rPr>
          <w:rStyle w:val="Emphasis"/>
          <w:rFonts w:eastAsia="Garamond"/>
        </w:rPr>
        <w:t xml:space="preserve"> </w:t>
      </w:r>
      <w:r w:rsidRPr="00A42D14">
        <w:rPr>
          <w:rStyle w:val="Emphasis"/>
        </w:rPr>
        <w:t>zeitgeist</w:t>
      </w:r>
      <w:r w:rsidRPr="00A42D14">
        <w:rPr>
          <w:sz w:val="8"/>
        </w:rPr>
        <w:t xml:space="preserve">. </w:t>
      </w:r>
      <w:r w:rsidRPr="00A42D14">
        <w:rPr>
          <w:rStyle w:val="StyleUnderline"/>
        </w:rPr>
        <w:t>Is</w:t>
      </w:r>
      <w:r w:rsidRPr="00A42D14">
        <w:rPr>
          <w:rStyle w:val="StyleUnderline"/>
          <w:rFonts w:eastAsia="Garamond"/>
        </w:rPr>
        <w:t xml:space="preserve"> </w:t>
      </w:r>
      <w:r w:rsidRPr="00A42D14">
        <w:rPr>
          <w:rStyle w:val="StyleUnderline"/>
        </w:rPr>
        <w:t>it</w:t>
      </w:r>
      <w:r w:rsidRPr="00A42D14">
        <w:rPr>
          <w:rStyle w:val="StyleUnderline"/>
          <w:rFonts w:eastAsia="Garamond"/>
        </w:rPr>
        <w:t xml:space="preserve"> </w:t>
      </w:r>
      <w:r w:rsidRPr="00A42D14">
        <w:rPr>
          <w:rStyle w:val="StyleUnderline"/>
        </w:rPr>
        <w:t>still</w:t>
      </w:r>
      <w:r w:rsidRPr="00A42D14">
        <w:rPr>
          <w:rStyle w:val="StyleUnderline"/>
          <w:rFonts w:eastAsia="Garamond"/>
        </w:rPr>
        <w:t xml:space="preserve"> </w:t>
      </w:r>
      <w:r w:rsidRPr="00A42D14">
        <w:rPr>
          <w:rStyle w:val="StyleUnderline"/>
        </w:rPr>
        <w:t>possible</w:t>
      </w:r>
      <w:r w:rsidRPr="00A42D14">
        <w:rPr>
          <w:rStyle w:val="StyleUnderline"/>
          <w:rFonts w:eastAsia="Garamond"/>
        </w:rPr>
        <w:t xml:space="preserve"> </w:t>
      </w:r>
      <w:r w:rsidRPr="00A42D14">
        <w:rPr>
          <w:rStyle w:val="StyleUnderline"/>
        </w:rPr>
        <w:t>for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dream</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unfettered</w:t>
      </w:r>
      <w:r w:rsidRPr="00A42D14">
        <w:rPr>
          <w:rStyle w:val="StyleUnderline"/>
          <w:rFonts w:eastAsia="Garamond"/>
        </w:rPr>
        <w:t xml:space="preserve"> </w:t>
      </w:r>
      <w:r w:rsidRPr="00A42D14">
        <w:rPr>
          <w:rStyle w:val="StyleUnderline"/>
        </w:rPr>
        <w:t>ethics,</w:t>
      </w:r>
      <w:r w:rsidRPr="00A42D14">
        <w:rPr>
          <w:rStyle w:val="StyleUnderline"/>
          <w:rFonts w:eastAsia="Garamond"/>
        </w:rPr>
        <w:t xml:space="preserve"> </w:t>
      </w:r>
      <w:r w:rsidRPr="00A42D14">
        <w:rPr>
          <w:rStyle w:val="Emphasis"/>
        </w:rPr>
        <w:t>a</w:t>
      </w:r>
      <w:r w:rsidRPr="00A42D14">
        <w:rPr>
          <w:rStyle w:val="Emphasis"/>
          <w:rFonts w:eastAsia="Garamond"/>
        </w:rPr>
        <w:t xml:space="preserve"> </w:t>
      </w:r>
      <w:r w:rsidRPr="00A42D14">
        <w:rPr>
          <w:rStyle w:val="Emphasis"/>
        </w:rPr>
        <w:t>dream</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Settlement</w:t>
      </w:r>
      <w:r w:rsidRPr="00A42D14">
        <w:rPr>
          <w:rStyle w:val="Emphasis"/>
          <w:rFonts w:eastAsia="Garamond"/>
        </w:rPr>
        <w:t xml:space="preserve"> </w:t>
      </w:r>
      <w:r w:rsidRPr="00A42D14">
        <w:rPr>
          <w:rStyle w:val="Emphasis"/>
        </w:rPr>
        <w:t>and</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Slave</w:t>
      </w:r>
      <w:r w:rsidRPr="00A42D14">
        <w:rPr>
          <w:rStyle w:val="Emphasis"/>
          <w:rFonts w:eastAsia="Garamond"/>
        </w:rPr>
        <w:t xml:space="preserve"> </w:t>
      </w:r>
      <w:r w:rsidRPr="00A42D14">
        <w:rPr>
          <w:rStyle w:val="Emphasis"/>
        </w:rPr>
        <w:t>estate</w:t>
      </w:r>
      <w:r w:rsidRPr="00A42D14">
        <w:rPr>
          <w:rStyle w:val="Emphasis"/>
          <w:rFonts w:eastAsia="Garamond"/>
        </w:rPr>
        <w:t>’</w:t>
      </w:r>
      <w:r w:rsidRPr="00A42D14">
        <w:rPr>
          <w:rStyle w:val="Emphasis"/>
        </w:rPr>
        <w:t>s</w:t>
      </w:r>
      <w:r w:rsidRPr="00A42D14">
        <w:rPr>
          <w:rStyle w:val="Emphasis"/>
          <w:rFonts w:eastAsia="Garamond"/>
        </w:rPr>
        <w:t xml:space="preserve"> </w:t>
      </w:r>
      <w:r w:rsidRPr="00A42D14">
        <w:rPr>
          <w:rStyle w:val="Emphasis"/>
        </w:rPr>
        <w:t>destruction</w:t>
      </w:r>
      <w:r w:rsidRPr="00A42D14">
        <w:rPr>
          <w:rStyle w:val="StyleUnderline"/>
        </w:rPr>
        <w:t>,</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manifest</w:t>
      </w:r>
      <w:r w:rsidRPr="00A42D14">
        <w:rPr>
          <w:rStyle w:val="StyleUnderline"/>
          <w:rFonts w:eastAsia="Garamond"/>
        </w:rPr>
        <w:t xml:space="preserve"> </w:t>
      </w:r>
      <w:r w:rsidRPr="00A42D14">
        <w:rPr>
          <w:rStyle w:val="StyleUnderline"/>
        </w:rPr>
        <w:t>itself</w:t>
      </w:r>
      <w:r w:rsidRPr="00A42D14">
        <w:rPr>
          <w:rFonts w:eastAsia="Garamond"/>
          <w:sz w:val="8"/>
        </w:rPr>
        <w:t xml:space="preserve"> </w:t>
      </w:r>
      <w:r w:rsidRPr="00A42D14">
        <w:rPr>
          <w:sz w:val="8"/>
        </w:rPr>
        <w:t>at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ethical</w:t>
      </w:r>
      <w:r w:rsidRPr="00A42D14">
        <w:rPr>
          <w:rFonts w:eastAsia="Garamond"/>
          <w:sz w:val="8"/>
        </w:rPr>
        <w:t xml:space="preserve"> </w:t>
      </w:r>
      <w:r w:rsidRPr="00A42D14">
        <w:rPr>
          <w:sz w:val="8"/>
        </w:rPr>
        <w:t>core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discourse,</w:t>
      </w:r>
      <w:r w:rsidRPr="00A42D14">
        <w:rPr>
          <w:rFonts w:eastAsia="Garamond"/>
          <w:sz w:val="8"/>
        </w:rPr>
        <w:t xml:space="preserve"> </w:t>
      </w:r>
      <w:r w:rsidRPr="00A42D14">
        <w:rPr>
          <w:rStyle w:val="StyleUnderline"/>
        </w:rPr>
        <w:t>when</w:t>
      </w:r>
      <w:r w:rsidRPr="00A42D14">
        <w:rPr>
          <w:rStyle w:val="StyleUnderline"/>
          <w:rFonts w:eastAsia="Garamond"/>
        </w:rPr>
        <w:t xml:space="preserve"> </w:t>
      </w:r>
      <w:r w:rsidRPr="00A42D14">
        <w:rPr>
          <w:rStyle w:val="StyleUnderline"/>
        </w:rPr>
        <w:t>this</w:t>
      </w:r>
      <w:r w:rsidRPr="00A42D14">
        <w:rPr>
          <w:rStyle w:val="StyleUnderline"/>
          <w:rFonts w:eastAsia="Garamond"/>
        </w:rPr>
        <w:t xml:space="preserve"> </w:t>
      </w:r>
      <w:r w:rsidRPr="00A42D14">
        <w:rPr>
          <w:rStyle w:val="StyleUnderline"/>
        </w:rPr>
        <w:t>dream</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no</w:t>
      </w:r>
      <w:r w:rsidRPr="00A42D14">
        <w:rPr>
          <w:rStyle w:val="StyleUnderline"/>
          <w:rFonts w:eastAsia="Garamond"/>
        </w:rPr>
        <w:t xml:space="preserve"> </w:t>
      </w:r>
      <w:r w:rsidRPr="00A42D14">
        <w:rPr>
          <w:rStyle w:val="StyleUnderline"/>
        </w:rPr>
        <w:t>longer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constituent</w:t>
      </w:r>
      <w:r w:rsidRPr="00A42D14">
        <w:rPr>
          <w:rStyle w:val="StyleUnderline"/>
          <w:rFonts w:eastAsia="Garamond"/>
        </w:rPr>
        <w:t xml:space="preserve"> </w:t>
      </w:r>
      <w:r w:rsidRPr="00A42D14">
        <w:rPr>
          <w:rStyle w:val="StyleUnderline"/>
        </w:rPr>
        <w:t>element</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streets</w:t>
      </w:r>
      <w:r w:rsidRPr="00A42D14">
        <w:rPr>
          <w:rFonts w:eastAsia="Garamond"/>
          <w:sz w:val="8"/>
        </w:rPr>
        <w:t xml:space="preserve"> </w:t>
      </w:r>
      <w:r w:rsidRPr="00A42D14">
        <w:rPr>
          <w:sz w:val="8"/>
        </w:rPr>
        <w:t>nor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intellectual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academy?</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answer</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no</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sense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history</w:t>
      </w:r>
      <w:r w:rsidRPr="00A42D14">
        <w:rPr>
          <w:rFonts w:eastAsia="Garamond"/>
          <w:sz w:val="8"/>
        </w:rPr>
        <w:t xml:space="preserve"> </w:t>
      </w:r>
      <w:r w:rsidRPr="00A42D14">
        <w:rPr>
          <w:sz w:val="8"/>
        </w:rPr>
        <w:t>has</w:t>
      </w:r>
      <w:r w:rsidRPr="00A42D14">
        <w:rPr>
          <w:rFonts w:eastAsia="Garamond"/>
          <w:sz w:val="8"/>
        </w:rPr>
        <w:t xml:space="preserve"> </w:t>
      </w:r>
      <w:r w:rsidRPr="00A42D14">
        <w:rPr>
          <w:sz w:val="8"/>
        </w:rPr>
        <w:t>shown,</w:t>
      </w:r>
      <w:r w:rsidRPr="00A42D14">
        <w:rPr>
          <w:rFonts w:eastAsia="Garamond"/>
          <w:sz w:val="8"/>
        </w:rPr>
        <w:t xml:space="preserve"> </w:t>
      </w:r>
      <w:r w:rsidRPr="00A42D14">
        <w:rPr>
          <w:sz w:val="8"/>
        </w:rPr>
        <w:t>what</w:t>
      </w:r>
      <w:r w:rsidRPr="00A42D14">
        <w:rPr>
          <w:rFonts w:eastAsia="Garamond"/>
          <w:sz w:val="8"/>
        </w:rPr>
        <w:t xml:space="preserve"> </w:t>
      </w:r>
      <w:r w:rsidRPr="00A42D14">
        <w:rPr>
          <w:sz w:val="8"/>
        </w:rPr>
        <w:t>cannot</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articulated</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streets</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doubly</w:t>
      </w:r>
      <w:r w:rsidRPr="00A42D14">
        <w:rPr>
          <w:rFonts w:eastAsia="Garamond"/>
          <w:sz w:val="8"/>
        </w:rPr>
        <w:t xml:space="preserve"> </w:t>
      </w:r>
      <w:r w:rsidRPr="00A42D14">
        <w:rPr>
          <w:sz w:val="8"/>
        </w:rPr>
        <w:t>foreclosed</w:t>
      </w:r>
      <w:r w:rsidRPr="00A42D14">
        <w:rPr>
          <w:rFonts w:eastAsia="Garamond"/>
          <w:sz w:val="8"/>
        </w:rPr>
        <w:t xml:space="preserve"> </w:t>
      </w:r>
      <w:r w:rsidRPr="00A42D14">
        <w:rPr>
          <w:sz w:val="8"/>
        </w:rPr>
        <w:t>upon</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screenplays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scholarly</w:t>
      </w:r>
      <w:r w:rsidRPr="00A42D14">
        <w:rPr>
          <w:rFonts w:eastAsia="Garamond"/>
          <w:sz w:val="8"/>
        </w:rPr>
        <w:t xml:space="preserve"> </w:t>
      </w:r>
      <w:r w:rsidRPr="00A42D14">
        <w:rPr>
          <w:sz w:val="8"/>
        </w:rPr>
        <w:t>prose;</w:t>
      </w:r>
      <w:r w:rsidRPr="00A42D14">
        <w:rPr>
          <w:rFonts w:eastAsia="Garamond"/>
          <w:sz w:val="8"/>
        </w:rPr>
        <w:t xml:space="preserve"> </w:t>
      </w:r>
      <w:r w:rsidRPr="00A42D14">
        <w:rPr>
          <w:sz w:val="8"/>
        </w:rPr>
        <w:t>but</w:t>
      </w:r>
      <w:r w:rsidRPr="00A42D14">
        <w:rPr>
          <w:rFonts w:eastAsia="Garamond"/>
          <w:sz w:val="8"/>
        </w:rPr>
        <w:t xml:space="preserve"> “</w:t>
      </w:r>
      <w:r w:rsidRPr="00A42D14">
        <w:rPr>
          <w:sz w:val="8"/>
        </w:rPr>
        <w:t>yes</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sense</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in</w:t>
      </w:r>
      <w:r w:rsidRPr="00A42D14">
        <w:rPr>
          <w:rFonts w:eastAsia="Garamond"/>
          <w:sz w:val="8"/>
        </w:rPr>
        <w:t xml:space="preserve"> </w:t>
      </w:r>
      <w:r w:rsidRPr="00A42D14">
        <w:rPr>
          <w:rStyle w:val="StyleUnderline"/>
        </w:rPr>
        <w:t>even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most</w:t>
      </w:r>
      <w:r w:rsidRPr="00A42D14">
        <w:rPr>
          <w:rStyle w:val="StyleUnderline"/>
          <w:rFonts w:eastAsia="Garamond"/>
        </w:rPr>
        <w:t xml:space="preserve"> </w:t>
      </w:r>
      <w:r w:rsidRPr="00A42D14">
        <w:rPr>
          <w:rStyle w:val="StyleUnderline"/>
        </w:rPr>
        <w:t>taciturn</w:t>
      </w:r>
      <w:r w:rsidRPr="00A42D14">
        <w:rPr>
          <w:rStyle w:val="StyleUnderline"/>
          <w:rFonts w:eastAsia="Garamond"/>
        </w:rPr>
        <w:t xml:space="preserve"> </w:t>
      </w:r>
      <w:r w:rsidRPr="00A42D14">
        <w:rPr>
          <w:rStyle w:val="StyleUnderline"/>
        </w:rPr>
        <w:t>historical</w:t>
      </w:r>
      <w:r w:rsidRPr="00A42D14">
        <w:rPr>
          <w:rStyle w:val="StyleUnderline"/>
          <w:rFonts w:eastAsia="Garamond"/>
        </w:rPr>
        <w:t xml:space="preserve"> </w:t>
      </w:r>
      <w:r w:rsidRPr="00A42D14">
        <w:rPr>
          <w:rStyle w:val="StyleUnderline"/>
        </w:rPr>
        <w:t>moments</w:t>
      </w:r>
      <w:r w:rsidRPr="00A42D14">
        <w:rPr>
          <w:rStyle w:val="StyleUnderline"/>
          <w:rFonts w:eastAsia="Garamond"/>
        </w:rPr>
        <w:t xml:space="preserve"> </w:t>
      </w:r>
      <w:r w:rsidRPr="00A42D14">
        <w:rPr>
          <w:rStyle w:val="StyleUnderline"/>
        </w:rPr>
        <w:t>such</w:t>
      </w:r>
      <w:r w:rsidRPr="00A42D14">
        <w:rPr>
          <w:rStyle w:val="StyleUnderline"/>
          <w:rFonts w:eastAsia="Garamond"/>
        </w:rPr>
        <w:t xml:space="preserve"> </w:t>
      </w:r>
      <w:r w:rsidRPr="00A42D14">
        <w:rPr>
          <w:rStyle w:val="StyleUnderline"/>
        </w:rPr>
        <w:t>as</w:t>
      </w:r>
      <w:r w:rsidRPr="00A42D14">
        <w:rPr>
          <w:rStyle w:val="StyleUnderline"/>
          <w:rFonts w:eastAsia="Garamond"/>
        </w:rPr>
        <w:t xml:space="preserve"> </w:t>
      </w:r>
      <w:r w:rsidRPr="00A42D14">
        <w:rPr>
          <w:rStyle w:val="StyleUnderline"/>
        </w:rPr>
        <w:t>ours,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Black</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w:t>
      </w:r>
      <w:r w:rsidRPr="00A42D14">
        <w:rPr>
          <w:rStyle w:val="StyleUnderline"/>
          <w:rFonts w:eastAsia="Garamond"/>
        </w:rPr>
        <w:t xml:space="preserve"> </w:t>
      </w:r>
      <w:r w:rsidRPr="00A42D14">
        <w:rPr>
          <w:rStyle w:val="StyleUnderline"/>
        </w:rPr>
        <w:t>suffering</w:t>
      </w:r>
      <w:r w:rsidRPr="00A42D14">
        <w:rPr>
          <w:rStyle w:val="StyleUnderline"/>
          <w:rFonts w:eastAsia="Garamond"/>
        </w:rPr>
        <w:t xml:space="preserve"> </w:t>
      </w:r>
      <w:r w:rsidRPr="00A42D14">
        <w:rPr>
          <w:rStyle w:val="StyleUnderline"/>
        </w:rPr>
        <w:t>breaks</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on</w:t>
      </w:r>
      <w:r w:rsidRPr="00A42D14">
        <w:rPr>
          <w:rStyle w:val="StyleUnderline"/>
          <w:rFonts w:eastAsia="Garamond"/>
        </w:rPr>
        <w:t xml:space="preserve"> </w:t>
      </w:r>
      <w:r w:rsidRPr="00A42D14">
        <w:rPr>
          <w:rStyle w:val="StyleUnderline"/>
        </w:rPr>
        <w:t>this</w:t>
      </w:r>
      <w:r w:rsidRPr="00A42D14">
        <w:rPr>
          <w:rStyle w:val="StyleUnderline"/>
          <w:rFonts w:eastAsia="Garamond"/>
        </w:rPr>
        <w:t xml:space="preserve"> </w:t>
      </w:r>
      <w:r w:rsidRPr="00A42D14">
        <w:rPr>
          <w:rStyle w:val="StyleUnderline"/>
        </w:rPr>
        <w:t>foreclosure</w:t>
      </w:r>
      <w:r w:rsidRPr="00A42D14">
        <w:rPr>
          <w:sz w:val="8"/>
        </w:rPr>
        <w:t>,</w:t>
      </w:r>
      <w:r w:rsidRPr="00A42D14">
        <w:rPr>
          <w:rFonts w:eastAsia="Garamond"/>
          <w:sz w:val="8"/>
        </w:rPr>
        <w:t xml:space="preserve"> </w:t>
      </w:r>
      <w:r w:rsidRPr="00A42D14">
        <w:rPr>
          <w:sz w:val="8"/>
        </w:rPr>
        <w:t>albeit</w:t>
      </w:r>
      <w:r w:rsidRPr="00A42D14">
        <w:rPr>
          <w:rFonts w:eastAsia="Garamond"/>
          <w:sz w:val="8"/>
        </w:rPr>
        <w:t xml:space="preserve"> </w:t>
      </w:r>
      <w:r w:rsidRPr="00A42D14">
        <w:rPr>
          <w:sz w:val="8"/>
        </w:rPr>
        <w:t>like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somatic</w:t>
      </w:r>
      <w:r w:rsidRPr="00A42D14">
        <w:rPr>
          <w:rFonts w:eastAsia="Garamond"/>
          <w:sz w:val="8"/>
        </w:rPr>
        <w:t xml:space="preserve"> </w:t>
      </w:r>
      <w:r w:rsidRPr="00A42D14">
        <w:rPr>
          <w:sz w:val="8"/>
        </w:rPr>
        <w:t>compliance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hysterical</w:t>
      </w:r>
      <w:r w:rsidRPr="00A42D14">
        <w:rPr>
          <w:rFonts w:eastAsia="Garamond"/>
          <w:sz w:val="8"/>
        </w:rPr>
        <w:t xml:space="preserve"> </w:t>
      </w:r>
      <w:r w:rsidRPr="00A42D14">
        <w:rPr>
          <w:sz w:val="8"/>
        </w:rPr>
        <w:t>symptoms</w:t>
      </w:r>
      <w:r w:rsidRPr="00A42D14">
        <w:rPr>
          <w:rFonts w:eastAsia="Garamond"/>
          <w:sz w:val="8"/>
        </w:rPr>
        <w:t>—</w:t>
      </w:r>
      <w:r w:rsidRPr="00A42D14">
        <w:rPr>
          <w:sz w:val="8"/>
        </w:rPr>
        <w:t>it</w:t>
      </w:r>
      <w:r w:rsidRPr="00A42D14">
        <w:rPr>
          <w:rFonts w:eastAsia="Garamond"/>
          <w:sz w:val="8"/>
        </w:rPr>
        <w:t xml:space="preserve"> </w:t>
      </w:r>
      <w:r w:rsidRPr="00A42D14">
        <w:rPr>
          <w:sz w:val="8"/>
        </w:rPr>
        <w:t>registers</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both</w:t>
      </w:r>
      <w:r w:rsidRPr="00A42D14">
        <w:rPr>
          <w:rFonts w:eastAsia="Garamond"/>
          <w:sz w:val="8"/>
        </w:rPr>
        <w:t xml:space="preserve"> </w:t>
      </w:r>
      <w:r w:rsidRPr="00A42D14">
        <w:rPr>
          <w:sz w:val="8"/>
        </w:rPr>
        <w:t>cinema</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scholarship</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symptoms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awareness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structural</w:t>
      </w:r>
      <w:r w:rsidRPr="00A42D14">
        <w:rPr>
          <w:rFonts w:eastAsia="Garamond"/>
          <w:sz w:val="8"/>
        </w:rPr>
        <w:t xml:space="preserve"> </w:t>
      </w:r>
      <w:r w:rsidRPr="00A42D14">
        <w:rPr>
          <w:sz w:val="8"/>
        </w:rPr>
        <w:t>antagonisms.</w:t>
      </w:r>
      <w:r w:rsidRPr="00A42D14">
        <w:rPr>
          <w:rFonts w:eastAsia="Garamond"/>
          <w:sz w:val="8"/>
        </w:rPr>
        <w:t xml:space="preserve"> </w:t>
      </w:r>
      <w:r w:rsidRPr="00A42D14">
        <w:rPr>
          <w:sz w:val="8"/>
        </w:rPr>
        <w:t>Between</w:t>
      </w:r>
      <w:r w:rsidRPr="00A42D14">
        <w:rPr>
          <w:rFonts w:eastAsia="Garamond"/>
          <w:sz w:val="8"/>
        </w:rPr>
        <w:t xml:space="preserve"> </w:t>
      </w:r>
      <w:r w:rsidRPr="00A42D14">
        <w:rPr>
          <w:sz w:val="8"/>
        </w:rPr>
        <w:t>1967</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1980,</w:t>
      </w:r>
      <w:r w:rsidRPr="00A42D14">
        <w:rPr>
          <w:rFonts w:eastAsia="Garamond"/>
          <w:sz w:val="8"/>
        </w:rPr>
        <w:t xml:space="preserve"> </w:t>
      </w:r>
      <w:r w:rsidRPr="00A42D14">
        <w:rPr>
          <w:sz w:val="8"/>
        </w:rPr>
        <w:t>we</w:t>
      </w:r>
      <w:r w:rsidRPr="00A42D14">
        <w:rPr>
          <w:rFonts w:eastAsia="Garamond"/>
          <w:sz w:val="8"/>
        </w:rPr>
        <w:t xml:space="preserve"> </w:t>
      </w:r>
      <w:r w:rsidRPr="00A42D14">
        <w:rPr>
          <w:sz w:val="8"/>
        </w:rPr>
        <w:t>could</w:t>
      </w:r>
      <w:r w:rsidRPr="00A42D14">
        <w:rPr>
          <w:rFonts w:eastAsia="Garamond"/>
          <w:sz w:val="8"/>
        </w:rPr>
        <w:t xml:space="preserve"> </w:t>
      </w:r>
      <w:r w:rsidRPr="00A42D14">
        <w:rPr>
          <w:sz w:val="8"/>
        </w:rPr>
        <w:t>think</w:t>
      </w:r>
      <w:r w:rsidRPr="00A42D14">
        <w:rPr>
          <w:rFonts w:eastAsia="Garamond"/>
          <w:sz w:val="8"/>
        </w:rPr>
        <w:t xml:space="preserve"> </w:t>
      </w:r>
      <w:r w:rsidRPr="00A42D14">
        <w:rPr>
          <w:sz w:val="8"/>
        </w:rPr>
        <w:t>cinematically</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intellectually</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Blackness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Redness</w:t>
      </w:r>
      <w:r w:rsidRPr="00A42D14">
        <w:rPr>
          <w:rFonts w:eastAsia="Garamond"/>
          <w:sz w:val="8"/>
        </w:rPr>
        <w:t xml:space="preserve"> </w:t>
      </w:r>
      <w:r w:rsidRPr="00A42D14">
        <w:rPr>
          <w:sz w:val="8"/>
        </w:rPr>
        <w:t>as</w:t>
      </w:r>
      <w:r w:rsidRPr="00A42D14">
        <w:rPr>
          <w:rFonts w:eastAsia="Garamond"/>
          <w:sz w:val="8"/>
        </w:rPr>
        <w:t xml:space="preserve"> </w:t>
      </w:r>
      <w:r w:rsidRPr="00A42D14">
        <w:rPr>
          <w:sz w:val="8"/>
        </w:rPr>
        <w:t>having</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coherence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full-blown</w:t>
      </w:r>
      <w:r w:rsidRPr="00A42D14">
        <w:rPr>
          <w:rFonts w:eastAsia="Garamond"/>
          <w:sz w:val="8"/>
        </w:rPr>
        <w:t xml:space="preserve"> </w:t>
      </w:r>
      <w:r w:rsidRPr="00A42D14">
        <w:rPr>
          <w:sz w:val="8"/>
        </w:rPr>
        <w:t>discourses.</w:t>
      </w:r>
      <w:r w:rsidRPr="00A42D14">
        <w:rPr>
          <w:rFonts w:eastAsia="Garamond"/>
          <w:sz w:val="8"/>
        </w:rPr>
        <w:t xml:space="preserve"> </w:t>
      </w:r>
      <w:r w:rsidRPr="00A42D14">
        <w:rPr>
          <w:sz w:val="8"/>
        </w:rPr>
        <w:t>But</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1980</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present,</w:t>
      </w:r>
      <w:r w:rsidRPr="00A42D14">
        <w:rPr>
          <w:rFonts w:eastAsia="Garamond"/>
          <w:sz w:val="8"/>
        </w:rPr>
        <w:t xml:space="preserve"> </w:t>
      </w:r>
      <w:r w:rsidRPr="00A42D14">
        <w:rPr>
          <w:rStyle w:val="StyleUnderline"/>
        </w:rPr>
        <w:t>Blackness</w:t>
      </w:r>
      <w:r w:rsidRPr="00A42D14">
        <w:rPr>
          <w:rStyle w:val="StyleUnderline"/>
          <w:rFonts w:eastAsia="Garamond"/>
        </w:rPr>
        <w:t xml:space="preserve"> </w:t>
      </w:r>
      <w:r w:rsidRPr="00A42D14">
        <w:rPr>
          <w:rStyle w:val="StyleUnderline"/>
        </w:rPr>
        <w:t>and</w:t>
      </w:r>
      <w:r w:rsidRPr="00A42D14">
        <w:rPr>
          <w:rStyle w:val="StyleUnderline"/>
          <w:rFonts w:eastAsia="Garamond"/>
        </w:rPr>
        <w:t xml:space="preserve"> </w:t>
      </w:r>
      <w:r w:rsidRPr="00A42D14">
        <w:rPr>
          <w:rStyle w:val="StyleUnderline"/>
        </w:rPr>
        <w:t>Redness</w:t>
      </w:r>
      <w:r w:rsidRPr="00A42D14">
        <w:rPr>
          <w:rStyle w:val="StyleUnderline"/>
          <w:rFonts w:eastAsia="Garamond"/>
        </w:rPr>
        <w:t xml:space="preserve"> </w:t>
      </w:r>
      <w:r w:rsidRPr="00A42D14">
        <w:rPr>
          <w:rStyle w:val="StyleUnderline"/>
        </w:rPr>
        <w:t>manifests</w:t>
      </w:r>
      <w:r w:rsidRPr="00A42D14">
        <w:rPr>
          <w:rStyle w:val="StyleUnderline"/>
          <w:rFonts w:eastAsia="Garamond"/>
        </w:rPr>
        <w:t xml:space="preserve"> </w:t>
      </w:r>
      <w:r w:rsidRPr="00A42D14">
        <w:rPr>
          <w:rStyle w:val="StyleUnderline"/>
        </w:rPr>
        <w:t>only</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rebar</w:t>
      </w:r>
      <w:r w:rsidRPr="00A42D14">
        <w:rPr>
          <w:rStyle w:val="StyleUnderline"/>
          <w:rFonts w:eastAsia="Garamond"/>
        </w:rPr>
        <w:t xml:space="preserve"> </w:t>
      </w:r>
      <w:r w:rsidRPr="00A42D14">
        <w:rPr>
          <w:rStyle w:val="StyleUnderline"/>
        </w:rPr>
        <w:t>of</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rPr>
        <w:t>intellectual</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sz w:val="8"/>
        </w:rPr>
        <w: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is,</w:t>
      </w:r>
      <w:r w:rsidRPr="00A42D14">
        <w:rPr>
          <w:rFonts w:eastAsia="Garamond"/>
          <w:sz w:val="8"/>
        </w:rPr>
        <w:t xml:space="preserve"> </w:t>
      </w:r>
      <w:r w:rsidRPr="00A42D14">
        <w:rPr>
          <w:rStyle w:val="StyleUnderline"/>
        </w:rPr>
        <w:t>as</w:t>
      </w:r>
      <w:r w:rsidRPr="00A42D14">
        <w:rPr>
          <w:rStyle w:val="StyleUnderline"/>
          <w:rFonts w:eastAsia="Garamond"/>
        </w:rPr>
        <w:t xml:space="preserve"> </w:t>
      </w:r>
      <w:r w:rsidRPr="00A42D14">
        <w:rPr>
          <w:rStyle w:val="StyleUnderline"/>
        </w:rPr>
        <w:t>unspoken</w:t>
      </w:r>
      <w:r w:rsidRPr="00A42D14">
        <w:rPr>
          <w:rStyle w:val="StyleUnderline"/>
          <w:rFonts w:eastAsia="Garamond"/>
        </w:rPr>
        <w:t xml:space="preserve"> </w:t>
      </w:r>
      <w:r w:rsidRPr="00A42D14">
        <w:rPr>
          <w:rStyle w:val="StyleUnderline"/>
        </w:rPr>
        <w:t>grammars</w:t>
      </w:r>
      <w:r w:rsidRPr="00A42D14">
        <w:rPr>
          <w:sz w:val="8"/>
        </w:rPr>
        <w:t xml:space="preserve">. </w:t>
      </w:r>
      <w:r w:rsidRPr="00A42D14">
        <w:rPr>
          <w:rStyle w:val="StyleUnderline"/>
        </w:rPr>
        <w:t>This</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can</w:t>
      </w:r>
      <w:r w:rsidRPr="00A42D14">
        <w:rPr>
          <w:rStyle w:val="StyleUnderline"/>
          <w:rFonts w:eastAsia="Garamond"/>
        </w:rPr>
        <w:t xml:space="preserve"> </w:t>
      </w:r>
      <w:r w:rsidRPr="00A42D14">
        <w:rPr>
          <w:rStyle w:val="StyleUnderline"/>
        </w:rPr>
        <w:t>be</w:t>
      </w:r>
      <w:r w:rsidRPr="00A42D14">
        <w:rPr>
          <w:rStyle w:val="StyleUnderline"/>
          <w:rFonts w:eastAsia="Garamond"/>
        </w:rPr>
        <w:t xml:space="preserve"> </w:t>
      </w:r>
      <w:r w:rsidRPr="00A42D14">
        <w:rPr>
          <w:rStyle w:val="StyleUnderline"/>
        </w:rPr>
        <w:t>discerned</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cinematic</w:t>
      </w:r>
      <w:r w:rsidRPr="00A42D14">
        <w:rPr>
          <w:rFonts w:eastAsia="Garamond"/>
          <w:sz w:val="8"/>
        </w:rPr>
        <w:t xml:space="preserve"> </w:t>
      </w:r>
      <w:r w:rsidRPr="00A42D14">
        <w:rPr>
          <w:sz w:val="8"/>
        </w:rPr>
        <w:t>strategies</w:t>
      </w:r>
      <w:r w:rsidRPr="00A42D14">
        <w:rPr>
          <w:rFonts w:eastAsia="Garamond"/>
          <w:sz w:val="8"/>
        </w:rPr>
        <w:t xml:space="preserve"> </w:t>
      </w:r>
      <w:r w:rsidRPr="00A42D14">
        <w:rPr>
          <w:sz w:val="8"/>
        </w:rPr>
        <w:t>(lighting,</w:t>
      </w:r>
      <w:r w:rsidRPr="00A42D14">
        <w:rPr>
          <w:rFonts w:eastAsia="Garamond"/>
          <w:sz w:val="8"/>
        </w:rPr>
        <w:t xml:space="preserve"> </w:t>
      </w:r>
      <w:r w:rsidRPr="00A42D14">
        <w:rPr>
          <w:sz w:val="8"/>
        </w:rPr>
        <w:t>camera</w:t>
      </w:r>
      <w:r w:rsidRPr="00A42D14">
        <w:rPr>
          <w:rFonts w:eastAsia="Garamond"/>
          <w:sz w:val="8"/>
        </w:rPr>
        <w:t xml:space="preserve"> </w:t>
      </w:r>
      <w:r w:rsidRPr="00A42D14">
        <w:rPr>
          <w:sz w:val="8"/>
        </w:rPr>
        <w:t>angles,</w:t>
      </w:r>
      <w:r w:rsidRPr="00A42D14">
        <w:rPr>
          <w:rFonts w:eastAsia="Garamond"/>
          <w:sz w:val="8"/>
        </w:rPr>
        <w:t xml:space="preserve"> </w:t>
      </w:r>
      <w:r w:rsidRPr="00A42D14">
        <w:rPr>
          <w:sz w:val="8"/>
        </w:rPr>
        <w:t>image</w:t>
      </w:r>
      <w:r w:rsidRPr="00A42D14">
        <w:rPr>
          <w:rFonts w:eastAsia="Garamond"/>
          <w:sz w:val="8"/>
        </w:rPr>
        <w:t xml:space="preserve"> </w:t>
      </w:r>
      <w:r w:rsidRPr="00A42D14">
        <w:rPr>
          <w:sz w:val="8"/>
        </w:rPr>
        <w:t>composition,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acoustic</w:t>
      </w:r>
      <w:r w:rsidRPr="00A42D14">
        <w:rPr>
          <w:rFonts w:eastAsia="Garamond"/>
          <w:sz w:val="8"/>
        </w:rPr>
        <w:t xml:space="preserve"> </w:t>
      </w:r>
      <w:r w:rsidRPr="00A42D14">
        <w:rPr>
          <w:sz w:val="8"/>
        </w:rPr>
        <w:t>strategies/design),</w:t>
      </w:r>
      <w:r w:rsidRPr="00A42D14">
        <w:rPr>
          <w:rFonts w:eastAsia="Garamond"/>
          <w:sz w:val="8"/>
        </w:rPr>
        <w:t xml:space="preserve"> </w:t>
      </w:r>
      <w:r w:rsidRPr="00A42D14">
        <w:rPr>
          <w:sz w:val="8"/>
        </w:rPr>
        <w:t>even</w:t>
      </w:r>
      <w:r w:rsidRPr="00A42D14">
        <w:rPr>
          <w:rFonts w:eastAsia="Garamond"/>
          <w:sz w:val="8"/>
        </w:rPr>
        <w:t xml:space="preserve"> </w:t>
      </w:r>
      <w:r w:rsidRPr="00A42D14">
        <w:rPr>
          <w:rStyle w:val="StyleUnderline"/>
          <w:highlight w:val="cyan"/>
        </w:rPr>
        <w:t>when</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script</w:t>
      </w:r>
      <w:r w:rsidRPr="00A42D14">
        <w:rPr>
          <w:rStyle w:val="StyleUnderline"/>
          <w:rFonts w:eastAsia="Garamond"/>
          <w:highlight w:val="cyan"/>
        </w:rPr>
        <w:t xml:space="preserve"> </w:t>
      </w:r>
      <w:r w:rsidRPr="00A42D14">
        <w:rPr>
          <w:rStyle w:val="StyleUnderline"/>
          <w:highlight w:val="cyan"/>
        </w:rPr>
        <w:t>labors</w:t>
      </w:r>
      <w:r w:rsidRPr="00A42D14">
        <w:rPr>
          <w:rStyle w:val="StyleUnderline"/>
          <w:rFonts w:eastAsia="Garamond"/>
          <w:highlight w:val="cyan"/>
        </w:rPr>
        <w:t xml:space="preserve"> </w:t>
      </w:r>
      <w:r w:rsidRPr="00A42D14">
        <w:rPr>
          <w:rStyle w:val="StyleUnderline"/>
          <w:highlight w:val="cyan"/>
        </w:rPr>
        <w:t>for</w:t>
      </w:r>
      <w:r w:rsidRPr="00A42D14">
        <w:rPr>
          <w:rStyle w:val="StyleUnderline"/>
          <w:rFonts w:eastAsia="Garamond"/>
          <w:highlight w:val="cyan"/>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spectator</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highlight w:val="cyan"/>
        </w:rPr>
        <w:t xml:space="preserve"> </w:t>
      </w:r>
      <w:r w:rsidRPr="00A42D14">
        <w:rPr>
          <w:rStyle w:val="StyleUnderline"/>
          <w:highlight w:val="cyan"/>
        </w:rPr>
        <w:t>imagine</w:t>
      </w:r>
      <w:r w:rsidRPr="00A42D14">
        <w:rPr>
          <w:rStyle w:val="StyleUnderline"/>
          <w:rFonts w:eastAsia="Garamond"/>
          <w:highlight w:val="cyan"/>
        </w:rPr>
        <w:t xml:space="preserve"> </w:t>
      </w:r>
      <w:r w:rsidRPr="00A42D14">
        <w:rPr>
          <w:rStyle w:val="Emphasis"/>
          <w:highlight w:val="cyan"/>
        </w:rPr>
        <w:t>social</w:t>
      </w:r>
      <w:r w:rsidRPr="00A42D14">
        <w:rPr>
          <w:rStyle w:val="Emphasis"/>
          <w:rFonts w:eastAsia="Garamond"/>
          <w:highlight w:val="cyan"/>
        </w:rPr>
        <w:t xml:space="preserve"> </w:t>
      </w:r>
      <w:r w:rsidRPr="00A42D14">
        <w:rPr>
          <w:rStyle w:val="Emphasis"/>
          <w:highlight w:val="cyan"/>
        </w:rPr>
        <w:t>turmoil</w:t>
      </w:r>
      <w:r w:rsidRPr="00A42D14">
        <w:rPr>
          <w:rStyle w:val="Emphasis"/>
          <w:rFonts w:eastAsia="Garamond"/>
          <w:highlight w:val="cyan"/>
        </w:rPr>
        <w:t xml:space="preserve"> </w:t>
      </w:r>
      <w:r w:rsidRPr="00A42D14">
        <w:rPr>
          <w:rStyle w:val="Emphasis"/>
          <w:highlight w:val="cyan"/>
        </w:rPr>
        <w:t>through</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rubric</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conflict</w:t>
      </w:r>
      <w:r w:rsidRPr="00A42D14">
        <w:rPr>
          <w:rStyle w:val="Emphasis"/>
          <w:rFonts w:eastAsia="Garamond"/>
        </w:rPr>
        <w:t xml:space="preserve"> </w:t>
      </w:r>
      <w:r w:rsidRPr="00A42D14">
        <w:rPr>
          <w:sz w:val="8"/>
        </w:rPr>
        <w:t>(</w:t>
      </w:r>
      <w:r w:rsidRPr="00A42D14">
        <w:rPr>
          <w:rStyle w:val="StyleUnderline"/>
        </w:rPr>
        <w:t>that</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676C82">
        <w:rPr>
          <w:rStyle w:val="StyleUnderline"/>
        </w:rPr>
        <w:t>a</w:t>
      </w:r>
      <w:r w:rsidRPr="00676C82">
        <w:rPr>
          <w:rStyle w:val="StyleUnderline"/>
          <w:rFonts w:eastAsia="Garamond"/>
        </w:rPr>
        <w:t xml:space="preserve"> </w:t>
      </w:r>
      <w:r w:rsidRPr="00676C82">
        <w:rPr>
          <w:rStyle w:val="StyleUnderline"/>
        </w:rPr>
        <w:t>rubric</w:t>
      </w:r>
      <w:r w:rsidRPr="00676C82">
        <w:rPr>
          <w:rStyle w:val="StyleUnderline"/>
          <w:rFonts w:eastAsia="Garamond"/>
        </w:rPr>
        <w:t xml:space="preserve"> </w:t>
      </w:r>
      <w:r w:rsidRPr="00676C82">
        <w:rPr>
          <w:rStyle w:val="StyleUnderline"/>
        </w:rPr>
        <w:t>of</w:t>
      </w:r>
      <w:r w:rsidRPr="00676C82">
        <w:rPr>
          <w:rStyle w:val="StyleUnderline"/>
          <w:rFonts w:eastAsia="Garamond"/>
        </w:rPr>
        <w:t xml:space="preserve"> </w:t>
      </w:r>
      <w:r w:rsidRPr="00676C82">
        <w:rPr>
          <w:rStyle w:val="StyleUnderline"/>
        </w:rPr>
        <w:t>problems</w:t>
      </w:r>
      <w:r w:rsidRPr="00676C82">
        <w:rPr>
          <w:rStyle w:val="StyleUnderline"/>
          <w:rFonts w:eastAsia="Garamond"/>
        </w:rPr>
        <w:t xml:space="preserve"> </w:t>
      </w:r>
      <w:r w:rsidRPr="00676C82">
        <w:rPr>
          <w:rStyle w:val="StyleUnderline"/>
        </w:rPr>
        <w:t>that</w:t>
      </w:r>
      <w:r w:rsidRPr="00676C82">
        <w:rPr>
          <w:rStyle w:val="StyleUnderline"/>
          <w:rFonts w:eastAsia="Garamond"/>
        </w:rPr>
        <w:t xml:space="preserve"> </w:t>
      </w:r>
      <w:r w:rsidRPr="00676C82">
        <w:rPr>
          <w:rStyle w:val="StyleUnderline"/>
        </w:rPr>
        <w:t>can</w:t>
      </w:r>
      <w:r w:rsidRPr="00676C82">
        <w:rPr>
          <w:rStyle w:val="StyleUnderline"/>
          <w:rFonts w:eastAsia="Garamond"/>
        </w:rPr>
        <w:t xml:space="preserve"> </w:t>
      </w:r>
      <w:r w:rsidRPr="00676C82">
        <w:rPr>
          <w:rStyle w:val="StyleUnderline"/>
        </w:rPr>
        <w:t>be</w:t>
      </w:r>
      <w:r w:rsidRPr="00676C82">
        <w:rPr>
          <w:rStyle w:val="StyleUnderline"/>
          <w:rFonts w:eastAsia="Garamond"/>
        </w:rPr>
        <w:t xml:space="preserve"> </w:t>
      </w:r>
      <w:r w:rsidRPr="00676C82">
        <w:rPr>
          <w:rStyle w:val="StyleUnderline"/>
        </w:rPr>
        <w:t>posed</w:t>
      </w:r>
      <w:r w:rsidRPr="00676C82">
        <w:rPr>
          <w:rStyle w:val="StyleUnderline"/>
          <w:rFonts w:eastAsia="Garamond"/>
        </w:rPr>
        <w:t xml:space="preserve"> </w:t>
      </w:r>
      <w:r w:rsidRPr="00676C82">
        <w:rPr>
          <w:rStyle w:val="StyleUnderline"/>
        </w:rPr>
        <w:t>and</w:t>
      </w:r>
      <w:r w:rsidRPr="00676C82">
        <w:rPr>
          <w:rStyle w:val="StyleUnderline"/>
          <w:rFonts w:eastAsia="Garamond"/>
        </w:rPr>
        <w:t xml:space="preserve"> </w:t>
      </w:r>
      <w:r w:rsidRPr="00676C82">
        <w:rPr>
          <w:rStyle w:val="StyleUnderline"/>
        </w:rPr>
        <w:t>conceptually</w:t>
      </w:r>
      <w:r w:rsidRPr="00676C82">
        <w:rPr>
          <w:rStyle w:val="StyleUnderline"/>
          <w:rFonts w:eastAsia="Garamond"/>
        </w:rPr>
        <w:t xml:space="preserve"> </w:t>
      </w:r>
      <w:r w:rsidRPr="00676C82">
        <w:rPr>
          <w:rStyle w:val="StyleUnderline"/>
        </w:rPr>
        <w:t>solved)</w:t>
      </w:r>
      <w:r w:rsidRPr="00676C82">
        <w:rPr>
          <w:rFonts w:eastAsia="Garamond"/>
          <w:sz w:val="8"/>
        </w:rPr>
        <w:t xml:space="preserve"> </w:t>
      </w:r>
      <w:r w:rsidRPr="00A42D14">
        <w:rPr>
          <w:rStyle w:val="StyleUnderline"/>
          <w:highlight w:val="cyan"/>
        </w:rPr>
        <w:t>as</w:t>
      </w:r>
      <w:r w:rsidRPr="00A42D14">
        <w:rPr>
          <w:rStyle w:val="StyleUnderline"/>
          <w:rFonts w:eastAsia="Garamond"/>
          <w:highlight w:val="cyan"/>
        </w:rPr>
        <w:t xml:space="preserve"> </w:t>
      </w:r>
      <w:r w:rsidRPr="00A42D14">
        <w:rPr>
          <w:rStyle w:val="StyleUnderline"/>
          <w:highlight w:val="cyan"/>
        </w:rPr>
        <w:t>opposed</w:t>
      </w:r>
      <w:r w:rsidRPr="00A42D14">
        <w:rPr>
          <w:rStyle w:val="StyleUnderline"/>
          <w:rFonts w:eastAsia="Garamond"/>
          <w:highlight w:val="cyan"/>
        </w:rPr>
        <w:t xml:space="preserve"> </w:t>
      </w:r>
      <w:r w:rsidRPr="00A42D14">
        <w:rPr>
          <w:rStyle w:val="StyleUnderline"/>
          <w:highlight w:val="cyan"/>
        </w:rPr>
        <w:t>to</w:t>
      </w:r>
      <w:r w:rsidRPr="00A42D14">
        <w:rPr>
          <w:rStyle w:val="StyleUnderline"/>
          <w:rFonts w:eastAsia="Garamond"/>
          <w:highlight w:val="cyan"/>
        </w:rPr>
        <w:t xml:space="preserve"> </w:t>
      </w:r>
      <w:r w:rsidRPr="00676C82">
        <w:rPr>
          <w:rStyle w:val="StyleUnderline"/>
        </w:rPr>
        <w:t>the</w:t>
      </w:r>
      <w:r w:rsidRPr="00676C82">
        <w:rPr>
          <w:rStyle w:val="StyleUnderline"/>
          <w:rFonts w:eastAsia="Garamond"/>
        </w:rPr>
        <w:t xml:space="preserve"> </w:t>
      </w:r>
      <w:r w:rsidRPr="00676C82">
        <w:rPr>
          <w:rStyle w:val="StyleUnderline"/>
        </w:rPr>
        <w:t>rubric</w:t>
      </w:r>
      <w:r w:rsidRPr="00676C82">
        <w:rPr>
          <w:rStyle w:val="StyleUnderline"/>
          <w:rFonts w:eastAsia="Garamond"/>
        </w:rPr>
        <w:t xml:space="preserve"> </w:t>
      </w:r>
      <w:r w:rsidRPr="00676C82">
        <w:rPr>
          <w:rStyle w:val="StyleUnderline"/>
        </w:rPr>
        <w:t>of</w:t>
      </w:r>
      <w:r w:rsidRPr="00676C82">
        <w:rPr>
          <w:rStyle w:val="StyleUnderline"/>
          <w:rFonts w:eastAsia="Garamond"/>
        </w:rPr>
        <w:t xml:space="preserve"> </w:t>
      </w:r>
      <w:r w:rsidRPr="00676C82">
        <w:rPr>
          <w:rStyle w:val="StyleUnderline"/>
          <w:highlight w:val="cyan"/>
        </w:rPr>
        <w:t>antagonism</w:t>
      </w:r>
      <w:r w:rsidRPr="00676C82">
        <w:rPr>
          <w:rStyle w:val="StyleUnderline"/>
          <w:rFonts w:eastAsia="Garamond"/>
        </w:rPr>
        <w:t xml:space="preserve"> </w:t>
      </w:r>
      <w:r w:rsidRPr="00676C82">
        <w:rPr>
          <w:rStyle w:val="StyleUnderline"/>
        </w:rPr>
        <w:t>(</w:t>
      </w:r>
      <w:r w:rsidRPr="00676C82">
        <w:rPr>
          <w:rStyle w:val="Emphasis"/>
        </w:rPr>
        <w:t>an</w:t>
      </w:r>
      <w:r w:rsidRPr="00676C82">
        <w:rPr>
          <w:rStyle w:val="Emphasis"/>
          <w:rFonts w:eastAsia="Garamond"/>
        </w:rPr>
        <w:t xml:space="preserve"> </w:t>
      </w:r>
      <w:r w:rsidRPr="00676C82">
        <w:rPr>
          <w:rStyle w:val="Emphasis"/>
        </w:rPr>
        <w:t>irreconcilable</w:t>
      </w:r>
      <w:r w:rsidRPr="00676C82">
        <w:rPr>
          <w:rStyle w:val="Emphasis"/>
          <w:rFonts w:eastAsia="Garamond"/>
        </w:rPr>
        <w:t xml:space="preserve"> </w:t>
      </w:r>
      <w:r w:rsidRPr="00676C82">
        <w:rPr>
          <w:rStyle w:val="Emphasis"/>
        </w:rPr>
        <w:t>struggle</w:t>
      </w:r>
      <w:r w:rsidRPr="00676C82">
        <w:rPr>
          <w:rStyle w:val="Emphasis"/>
          <w:rFonts w:eastAsia="Garamond"/>
        </w:rPr>
        <w:t xml:space="preserve"> </w:t>
      </w:r>
      <w:r w:rsidRPr="00676C82">
        <w:rPr>
          <w:rStyle w:val="Emphasis"/>
        </w:rPr>
        <w:t>between</w:t>
      </w:r>
      <w:r w:rsidRPr="00676C82">
        <w:rPr>
          <w:rStyle w:val="Emphasis"/>
          <w:rFonts w:eastAsia="Garamond"/>
        </w:rPr>
        <w:t xml:space="preserve"> </w:t>
      </w:r>
      <w:r w:rsidRPr="00676C82">
        <w:rPr>
          <w:rStyle w:val="Emphasis"/>
        </w:rPr>
        <w:t>entities</w:t>
      </w:r>
      <w:r w:rsidRPr="00A42D14">
        <w:rPr>
          <w:rStyle w:val="StyleUnderline"/>
        </w:rPr>
        <w:t>,</w:t>
      </w:r>
      <w:r w:rsidRPr="00A42D14">
        <w:rPr>
          <w:rStyle w:val="StyleUnderline"/>
          <w:rFonts w:eastAsia="Garamond"/>
        </w:rPr>
        <w:t xml:space="preserve"> </w:t>
      </w:r>
      <w:r w:rsidRPr="00A42D14">
        <w:rPr>
          <w:rStyle w:val="StyleUnderline"/>
        </w:rPr>
        <w:t>or</w:t>
      </w:r>
      <w:r w:rsidRPr="00A42D14">
        <w:rPr>
          <w:rStyle w:val="StyleUnderline"/>
          <w:rFonts w:eastAsia="Garamond"/>
        </w:rPr>
        <w:t xml:space="preserve"> </w:t>
      </w:r>
      <w:r w:rsidRPr="00A42D14">
        <w:rPr>
          <w:rStyle w:val="StyleUnderline"/>
        </w:rPr>
        <w:t>positionalities,</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resolution</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which</w:t>
      </w:r>
      <w:r w:rsidRPr="00A42D14">
        <w:rPr>
          <w:rStyle w:val="StyleUnderline"/>
          <w:rFonts w:eastAsia="Garamond"/>
        </w:rPr>
        <w:t xml:space="preserve"> </w:t>
      </w:r>
      <w:r w:rsidRPr="00A42D14">
        <w:rPr>
          <w:rStyle w:val="StyleUnderline"/>
        </w:rPr>
        <w:t>is</w:t>
      </w:r>
      <w:r w:rsidRPr="00A42D14">
        <w:rPr>
          <w:rStyle w:val="StyleUnderline"/>
          <w:rFonts w:eastAsia="Garamond"/>
        </w:rPr>
        <w:t xml:space="preserve"> </w:t>
      </w:r>
      <w:r w:rsidRPr="00A42D14">
        <w:rPr>
          <w:rStyle w:val="StyleUnderline"/>
        </w:rPr>
        <w:t>not</w:t>
      </w:r>
      <w:r w:rsidRPr="00A42D14">
        <w:rPr>
          <w:rStyle w:val="StyleUnderline"/>
          <w:rFonts w:eastAsia="Garamond"/>
        </w:rPr>
        <w:t xml:space="preserve"> </w:t>
      </w:r>
      <w:r w:rsidRPr="00A42D14">
        <w:rPr>
          <w:rStyle w:val="StyleUnderline"/>
        </w:rPr>
        <w:t>dialectical</w:t>
      </w:r>
      <w:r w:rsidRPr="00A42D14">
        <w:rPr>
          <w:rStyle w:val="StyleUnderline"/>
          <w:rFonts w:eastAsia="Garamond"/>
        </w:rPr>
        <w:t xml:space="preserve"> </w:t>
      </w:r>
      <w:r w:rsidRPr="00A42D14">
        <w:rPr>
          <w:rStyle w:val="StyleUnderline"/>
        </w:rPr>
        <w:t>but</w:t>
      </w:r>
      <w:r w:rsidRPr="00A42D14">
        <w:rPr>
          <w:rStyle w:val="StyleUnderline"/>
          <w:rFonts w:eastAsia="Garamond"/>
        </w:rPr>
        <w:t xml:space="preserve"> </w:t>
      </w:r>
      <w:r w:rsidRPr="00A42D14">
        <w:rPr>
          <w:rStyle w:val="StyleUnderline"/>
        </w:rPr>
        <w:t>entails</w:t>
      </w:r>
      <w:r w:rsidRPr="00A42D14">
        <w:rPr>
          <w:rStyle w:val="StyleUnderline"/>
          <w:rFonts w:eastAsia="Garamond"/>
        </w:rPr>
        <w:t xml:space="preserve"> </w:t>
      </w:r>
      <w:r w:rsidRPr="00A42D14">
        <w:rPr>
          <w:rStyle w:val="Emphasis"/>
        </w:rPr>
        <w:t>the</w:t>
      </w:r>
      <w:r w:rsidRPr="00A42D14">
        <w:rPr>
          <w:rStyle w:val="Emphasis"/>
          <w:rFonts w:eastAsia="Garamond"/>
        </w:rPr>
        <w:t xml:space="preserve"> </w:t>
      </w:r>
      <w:r w:rsidRPr="00A42D14">
        <w:rPr>
          <w:rStyle w:val="Emphasis"/>
        </w:rPr>
        <w:t>obliteration</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one</w:t>
      </w:r>
      <w:r w:rsidRPr="00A42D14">
        <w:rPr>
          <w:rStyle w:val="Emphasis"/>
          <w:rFonts w:eastAsia="Garamond"/>
        </w:rPr>
        <w:t xml:space="preserve"> </w:t>
      </w:r>
      <w:r w:rsidRPr="00A42D14">
        <w:rPr>
          <w:rStyle w:val="Emphasis"/>
        </w:rPr>
        <w:t>of</w:t>
      </w:r>
      <w:r w:rsidRPr="00A42D14">
        <w:rPr>
          <w:rStyle w:val="Emphasis"/>
          <w:rFonts w:eastAsia="Garamond"/>
        </w:rPr>
        <w:t xml:space="preserve"> </w:t>
      </w:r>
      <w:r w:rsidRPr="00A42D14">
        <w:rPr>
          <w:rStyle w:val="Emphasis"/>
        </w:rPr>
        <w:t>the</w:t>
      </w:r>
      <w:r w:rsidRPr="00A42D14">
        <w:rPr>
          <w:rStyle w:val="Emphasis"/>
          <w:rFonts w:eastAsia="Garamond"/>
        </w:rPr>
        <w:t xml:space="preserve"> </w:t>
      </w:r>
      <w:r w:rsidRPr="00A42D14">
        <w:rPr>
          <w:rStyle w:val="Emphasis"/>
        </w:rPr>
        <w:t>positions</w:t>
      </w:r>
      <w:r w:rsidRPr="00A42D14">
        <w:rPr>
          <w:sz w:val="8"/>
        </w:rPr>
        <w:t>).</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other</w:t>
      </w:r>
      <w:r w:rsidRPr="00A42D14">
        <w:rPr>
          <w:rFonts w:eastAsia="Garamond"/>
          <w:sz w:val="8"/>
        </w:rPr>
        <w:t xml:space="preserve"> </w:t>
      </w:r>
      <w:r w:rsidRPr="00A42D14">
        <w:rPr>
          <w:sz w:val="8"/>
        </w:rPr>
        <w:t>words,</w:t>
      </w:r>
      <w:r w:rsidRPr="00A42D14">
        <w:rPr>
          <w:rFonts w:eastAsia="Garamond"/>
          <w:sz w:val="8"/>
        </w:rPr>
        <w:t xml:space="preserve"> </w:t>
      </w:r>
      <w:r w:rsidRPr="00A42D14">
        <w:rPr>
          <w:sz w:val="8"/>
        </w:rPr>
        <w:t>even</w:t>
      </w:r>
      <w:r w:rsidRPr="00A42D14">
        <w:rPr>
          <w:rFonts w:eastAsia="Garamond"/>
          <w:sz w:val="8"/>
        </w:rPr>
        <w:t xml:space="preserve"> </w:t>
      </w:r>
      <w:r w:rsidRPr="00A42D14">
        <w:rPr>
          <w:sz w:val="8"/>
        </w:rPr>
        <w:t>when</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narrate</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story</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Blacks</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Indians</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beleaguered</w:t>
      </w:r>
      <w:r w:rsidRPr="00A42D14">
        <w:rPr>
          <w:rFonts w:eastAsia="Garamond"/>
          <w:sz w:val="8"/>
        </w:rPr>
        <w:t xml:space="preserve"> </w:t>
      </w:r>
      <w:r w:rsidRPr="00A42D14">
        <w:rPr>
          <w:sz w:val="8"/>
        </w:rPr>
        <w:t>with</w:t>
      </w:r>
      <w:r w:rsidRPr="00A42D14">
        <w:rPr>
          <w:rFonts w:eastAsia="Garamond"/>
          <w:sz w:val="8"/>
        </w:rPr>
        <w:t xml:space="preserve"> </w:t>
      </w:r>
      <w:r w:rsidRPr="00A42D14">
        <w:rPr>
          <w:sz w:val="8"/>
        </w:rPr>
        <w:t>problems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script</w:t>
      </w:r>
      <w:r w:rsidRPr="00A42D14">
        <w:rPr>
          <w:rFonts w:eastAsia="Garamond"/>
          <w:sz w:val="8"/>
        </w:rPr>
        <w:t xml:space="preserve"> </w:t>
      </w:r>
      <w:r w:rsidRPr="00A42D14">
        <w:rPr>
          <w:sz w:val="8"/>
        </w:rPr>
        <w:t>insists</w:t>
      </w:r>
      <w:r w:rsidRPr="00A42D14">
        <w:rPr>
          <w:rFonts w:eastAsia="Garamond"/>
          <w:sz w:val="8"/>
        </w:rPr>
        <w:t xml:space="preserve"> </w:t>
      </w:r>
      <w:r w:rsidRPr="00A42D14">
        <w:rPr>
          <w:sz w:val="8"/>
        </w:rPr>
        <w:t>are</w:t>
      </w:r>
      <w:r w:rsidRPr="00A42D14">
        <w:rPr>
          <w:rFonts w:eastAsia="Garamond"/>
          <w:sz w:val="8"/>
        </w:rPr>
        <w:t xml:space="preserve"> </w:t>
      </w:r>
      <w:r w:rsidRPr="00A42D14">
        <w:rPr>
          <w:sz w:val="8"/>
        </w:rPr>
        <w:t>conceptually</w:t>
      </w:r>
      <w:r w:rsidRPr="00A42D14">
        <w:rPr>
          <w:rFonts w:eastAsia="Garamond"/>
          <w:sz w:val="8"/>
        </w:rPr>
        <w:t xml:space="preserve"> </w:t>
      </w:r>
      <w:r w:rsidRPr="00A42D14">
        <w:rPr>
          <w:sz w:val="8"/>
        </w:rPr>
        <w:t>coherent</w:t>
      </w:r>
      <w:r w:rsidRPr="00A42D14">
        <w:rPr>
          <w:rFonts w:eastAsia="Garamond"/>
          <w:sz w:val="8"/>
        </w:rPr>
        <w:t xml:space="preserve"> </w:t>
      </w:r>
      <w:r w:rsidRPr="00A42D14">
        <w:rPr>
          <w:sz w:val="8"/>
        </w:rPr>
        <w:t>(usually</w:t>
      </w:r>
      <w:r w:rsidRPr="00A42D14">
        <w:rPr>
          <w:rFonts w:eastAsia="Garamond"/>
          <w:sz w:val="8"/>
        </w:rPr>
        <w:t xml:space="preserve"> </w:t>
      </w:r>
      <w:r w:rsidRPr="00A42D14">
        <w:rPr>
          <w:sz w:val="8"/>
        </w:rPr>
        <w:t>having</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do</w:t>
      </w:r>
      <w:r w:rsidRPr="00A42D14">
        <w:rPr>
          <w:rFonts w:eastAsia="Garamond"/>
          <w:sz w:val="8"/>
        </w:rPr>
        <w:t xml:space="preserve"> </w:t>
      </w:r>
      <w:r w:rsidRPr="00A42D14">
        <w:rPr>
          <w:sz w:val="8"/>
        </w:rPr>
        <w:t>with</w:t>
      </w:r>
      <w:r w:rsidRPr="00A42D14">
        <w:rPr>
          <w:rFonts w:eastAsia="Garamond"/>
          <w:sz w:val="8"/>
        </w:rPr>
        <w:t xml:space="preserve"> </w:t>
      </w:r>
      <w:r w:rsidRPr="00A42D14">
        <w:rPr>
          <w:sz w:val="8"/>
        </w:rPr>
        <w:t>poverty</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absence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family</w:t>
      </w:r>
      <w:r w:rsidRPr="00A42D14">
        <w:rPr>
          <w:rFonts w:eastAsia="Garamond"/>
          <w:sz w:val="8"/>
        </w:rPr>
        <w:t xml:space="preserve"> </w:t>
      </w:r>
      <w:r w:rsidRPr="00A42D14">
        <w:rPr>
          <w:sz w:val="8"/>
        </w:rPr>
        <w:t>values</w:t>
      </w:r>
      <w:r w:rsidRPr="00A42D14">
        <w:rPr>
          <w:rFonts w:eastAsia="Garamond"/>
          <w:sz w:val="8"/>
        </w:rPr>
        <w:t>”</w:t>
      </w:r>
      <w:r w:rsidRPr="00A42D14">
        <w:rPr>
          <w:sz w:val="8"/>
        </w:rPr>
        <w:t>),</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non-narrative,</w:t>
      </w:r>
      <w:r w:rsidRPr="00A42D14">
        <w:rPr>
          <w:rFonts w:eastAsia="Garamond"/>
          <w:sz w:val="8"/>
        </w:rPr>
        <w:t xml:space="preserve"> </w:t>
      </w:r>
      <w:r w:rsidRPr="00A42D14">
        <w:rPr>
          <w:sz w:val="8"/>
        </w:rPr>
        <w:t>or</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strategies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often</w:t>
      </w:r>
      <w:r w:rsidRPr="00A42D14">
        <w:rPr>
          <w:rFonts w:eastAsia="Garamond"/>
          <w:sz w:val="8"/>
        </w:rPr>
        <w:t xml:space="preserve"> </w:t>
      </w:r>
      <w:r w:rsidRPr="00A42D14">
        <w:rPr>
          <w:sz w:val="8"/>
        </w:rPr>
        <w:t>disrupt</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coherence</w:t>
      </w:r>
      <w:r w:rsidRPr="00A42D14">
        <w:rPr>
          <w:rFonts w:eastAsia="Garamond"/>
          <w:sz w:val="8"/>
        </w:rPr>
        <w:t xml:space="preserve"> </w:t>
      </w:r>
      <w:r w:rsidRPr="00A42D14">
        <w:rPr>
          <w:sz w:val="8"/>
        </w:rPr>
        <w:t>by</w:t>
      </w:r>
      <w:r w:rsidRPr="00A42D14">
        <w:rPr>
          <w:rFonts w:eastAsia="Garamond"/>
          <w:sz w:val="8"/>
        </w:rPr>
        <w:t xml:space="preserve"> </w:t>
      </w:r>
      <w:r w:rsidRPr="00A42D14">
        <w:rPr>
          <w:sz w:val="8"/>
        </w:rPr>
        <w:t>posing</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irreconcilable</w:t>
      </w:r>
      <w:r w:rsidRPr="00A42D14">
        <w:rPr>
          <w:rFonts w:eastAsia="Garamond"/>
          <w:sz w:val="8"/>
        </w:rPr>
        <w:t xml:space="preserve"> </w:t>
      </w:r>
      <w:r w:rsidRPr="00A42D14">
        <w:rPr>
          <w:sz w:val="8"/>
        </w:rPr>
        <w:t>questions</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Red</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Black</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ontology</w:t>
      </w:r>
      <w:r w:rsidRPr="00A42D14">
        <w:rPr>
          <w:rFonts w:eastAsia="Garamond"/>
          <w:sz w:val="8"/>
        </w:rPr>
        <w:t>—</w:t>
      </w:r>
      <w:r w:rsidRPr="00A42D14">
        <w:rPr>
          <w:sz w:val="8"/>
        </w:rPr>
        <w:t>or</w:t>
      </w:r>
      <w:r w:rsidRPr="00A42D14">
        <w:rPr>
          <w:rFonts w:eastAsia="Garamond"/>
          <w:sz w:val="8"/>
        </w:rPr>
        <w:t xml:space="preserve"> </w:t>
      </w:r>
      <w:r w:rsidRPr="00A42D14">
        <w:rPr>
          <w:sz w:val="8"/>
        </w:rPr>
        <w:t>non-ontology.</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grammar</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antagonism</w:t>
      </w:r>
      <w:r w:rsidRPr="00A42D14">
        <w:rPr>
          <w:rStyle w:val="StyleUnderline"/>
          <w:rFonts w:eastAsia="Garamond"/>
          <w:highlight w:val="cyan"/>
        </w:rPr>
        <w:t xml:space="preserve"> </w:t>
      </w:r>
      <w:r w:rsidRPr="00A42D14">
        <w:rPr>
          <w:rStyle w:val="Emphasis"/>
          <w:highlight w:val="cyan"/>
        </w:rPr>
        <w:t>breaks</w:t>
      </w:r>
      <w:r w:rsidRPr="00A42D14">
        <w:rPr>
          <w:rStyle w:val="Emphasis"/>
          <w:rFonts w:eastAsia="Garamond"/>
          <w:highlight w:val="cyan"/>
        </w:rPr>
        <w:t xml:space="preserve"> </w:t>
      </w:r>
      <w:r w:rsidRPr="00A42D14">
        <w:rPr>
          <w:rStyle w:val="Emphasis"/>
          <w:highlight w:val="cyan"/>
        </w:rPr>
        <w:t>in</w:t>
      </w:r>
      <w:r w:rsidRPr="00A42D14">
        <w:rPr>
          <w:rStyle w:val="Emphasis"/>
          <w:rFonts w:eastAsia="Garamond"/>
          <w:highlight w:val="cyan"/>
        </w:rPr>
        <w:t xml:space="preserve"> </w:t>
      </w:r>
      <w:r w:rsidRPr="00A42D14">
        <w:rPr>
          <w:rStyle w:val="Emphasis"/>
          <w:highlight w:val="cyan"/>
        </w:rPr>
        <w:t>on</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mendacity</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conflict</w:t>
      </w:r>
      <w:r w:rsidRPr="00A42D14">
        <w:rPr>
          <w:rStyle w:val="StyleUnderline"/>
          <w:sz w:val="8"/>
          <w:u w:val="none"/>
        </w:rPr>
        <w:t xml:space="preserve">. </w:t>
      </w:r>
      <w:r w:rsidRPr="00A42D14">
        <w:rPr>
          <w:sz w:val="8"/>
        </w:rPr>
        <w:t>Semiotics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linguistics</w:t>
      </w:r>
      <w:r w:rsidRPr="00A42D14">
        <w:rPr>
          <w:rFonts w:eastAsia="Garamond"/>
          <w:sz w:val="8"/>
        </w:rPr>
        <w:t xml:space="preserve"> </w:t>
      </w:r>
      <w:r w:rsidRPr="00A42D14">
        <w:rPr>
          <w:sz w:val="8"/>
        </w:rPr>
        <w:t>teach</w:t>
      </w:r>
      <w:r w:rsidRPr="00A42D14">
        <w:rPr>
          <w:rFonts w:eastAsia="Garamond"/>
          <w:sz w:val="8"/>
        </w:rPr>
        <w:t xml:space="preserve"> </w:t>
      </w:r>
      <w:r w:rsidRPr="00A42D14">
        <w:rPr>
          <w:sz w:val="8"/>
        </w:rPr>
        <w:t>us</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when</w:t>
      </w:r>
      <w:r w:rsidRPr="00A42D14">
        <w:rPr>
          <w:rFonts w:eastAsia="Garamond"/>
          <w:sz w:val="8"/>
        </w:rPr>
        <w:t xml:space="preserve"> </w:t>
      </w:r>
      <w:r w:rsidRPr="00A42D14">
        <w:rPr>
          <w:sz w:val="8"/>
        </w:rPr>
        <w:t>we</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our</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goes</w:t>
      </w:r>
      <w:r w:rsidRPr="00A42D14">
        <w:rPr>
          <w:rFonts w:eastAsia="Garamond"/>
          <w:sz w:val="8"/>
        </w:rPr>
        <w:t xml:space="preserve"> </w:t>
      </w:r>
      <w:r w:rsidRPr="00A42D14">
        <w:rPr>
          <w:sz w:val="8"/>
        </w:rPr>
        <w:t>unspoken.</w:t>
      </w:r>
      <w:r w:rsidRPr="00A42D14">
        <w:rPr>
          <w:rFonts w:eastAsia="Garamond"/>
          <w:sz w:val="8"/>
        </w:rPr>
        <w:t xml:space="preserve"> </w:t>
      </w:r>
      <w:r w:rsidRPr="00A42D14">
        <w:rPr>
          <w:sz w:val="8"/>
        </w:rPr>
        <w:t>Our</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assumed.</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structure</w:t>
      </w:r>
      <w:r w:rsidRPr="00A42D14">
        <w:rPr>
          <w:rFonts w:eastAsia="Garamond"/>
          <w:sz w:val="8"/>
        </w:rPr>
        <w:t xml:space="preserve"> </w:t>
      </w:r>
      <w:r w:rsidRPr="00A42D14">
        <w:rPr>
          <w:sz w:val="8"/>
        </w:rPr>
        <w:t>through</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labor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speech</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possible.</w:t>
      </w:r>
      <w:r w:rsidRPr="00A42D14">
        <w:rPr>
          <w:rFonts w:eastAsia="Garamond"/>
          <w:sz w:val="8"/>
        </w:rPr>
        <w:endnoteReference w:id="8"/>
      </w:r>
      <w:r w:rsidRPr="00A42D14">
        <w:rPr>
          <w:rFonts w:eastAsia="Garamond"/>
          <w:sz w:val="8"/>
        </w:rPr>
        <w:t xml:space="preserve"> </w:t>
      </w:r>
      <w:r w:rsidRPr="00A42D14">
        <w:rPr>
          <w:sz w:val="8"/>
        </w:rPr>
        <w:t>Likewise,</w:t>
      </w:r>
      <w:r w:rsidRPr="00A42D14">
        <w:rPr>
          <w:rFonts w:eastAsia="Garamond"/>
          <w:sz w:val="8"/>
        </w:rPr>
        <w:t xml:space="preserve"> </w:t>
      </w:r>
      <w:r w:rsidRPr="00A42D14">
        <w:rPr>
          <w:rStyle w:val="StyleUnderline"/>
        </w:rPr>
        <w:t>the</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political</w:t>
      </w:r>
      <w:r w:rsidRPr="00A42D14">
        <w:rPr>
          <w:rStyle w:val="StyleUnderline"/>
          <w:rFonts w:eastAsia="Garamond"/>
        </w:rPr>
        <w:t xml:space="preserve"> </w:t>
      </w:r>
      <w:r w:rsidRPr="00A42D14">
        <w:rPr>
          <w:rStyle w:val="StyleUnderline"/>
        </w:rPr>
        <w:t>ethics</w:t>
      </w:r>
      <w:r w:rsidRPr="00A42D14">
        <w:rPr>
          <w:rFonts w:eastAsia="Garamond"/>
          <w:sz w:val="8"/>
        </w:rPr>
        <w:t>—</w:t>
      </w:r>
      <w:r w:rsidRPr="00A42D14">
        <w:rPr>
          <w:sz w:val="8"/>
        </w:rPr>
        <w:t>the</w:t>
      </w:r>
      <w:r w:rsidRPr="00A42D14">
        <w:rPr>
          <w:rFonts w:eastAsia="Garamond"/>
          <w:sz w:val="8"/>
        </w:rPr>
        <w:t xml:space="preserve"> </w:t>
      </w:r>
      <w:r w:rsidRPr="00A42D14">
        <w:rPr>
          <w:sz w:val="8"/>
        </w:rPr>
        <w:t>grammar</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assumptions</w:t>
      </w:r>
      <w:r w:rsidRPr="00A42D14">
        <w:rPr>
          <w:rFonts w:eastAsia="Garamond"/>
          <w:sz w:val="8"/>
        </w:rPr>
        <w:t xml:space="preserve"> </w:t>
      </w:r>
      <w:r w:rsidRPr="00A42D14">
        <w:rPr>
          <w:rStyle w:val="StyleUnderline"/>
        </w:rPr>
        <w:t>regarding</w:t>
      </w:r>
      <w:r w:rsidRPr="00A42D14">
        <w:rPr>
          <w:rStyle w:val="StyleUnderline"/>
          <w:rFonts w:eastAsia="Garamond"/>
        </w:rPr>
        <w:t xml:space="preserve"> </w:t>
      </w:r>
      <w:r w:rsidRPr="00A42D14">
        <w:rPr>
          <w:rStyle w:val="StyleUnderline"/>
        </w:rPr>
        <w:t>the</w:t>
      </w:r>
      <w:r w:rsidRPr="00A42D14">
        <w:rPr>
          <w:rStyle w:val="StyleUnderline"/>
          <w:rFonts w:eastAsia="Garamond"/>
        </w:rPr>
        <w:t xml:space="preserve"> </w:t>
      </w:r>
      <w:r w:rsidRPr="00A42D14">
        <w:rPr>
          <w:rStyle w:val="StyleUnderline"/>
        </w:rPr>
        <w:t>ontology</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suffering</w:t>
      </w:r>
      <w:r w:rsidRPr="00A42D14">
        <w:rPr>
          <w:rStyle w:val="StyleUnderline"/>
          <w:rFonts w:eastAsia="Garamond"/>
        </w:rPr>
        <w:t>—</w:t>
      </w:r>
      <w:r w:rsidRPr="00A42D14">
        <w:rPr>
          <w:rStyle w:val="StyleUnderline"/>
        </w:rPr>
        <w:t>which</w:t>
      </w:r>
      <w:r w:rsidRPr="00A42D14">
        <w:rPr>
          <w:rStyle w:val="StyleUnderline"/>
          <w:rFonts w:eastAsia="Garamond"/>
        </w:rPr>
        <w:t xml:space="preserve"> </w:t>
      </w:r>
      <w:r w:rsidRPr="00A42D14">
        <w:rPr>
          <w:rStyle w:val="StyleUnderline"/>
        </w:rPr>
        <w:t>underwrite</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elaborated</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direct</w:t>
      </w:r>
      <w:r w:rsidRPr="00A42D14">
        <w:rPr>
          <w:rFonts w:eastAsia="Garamond"/>
          <w:sz w:val="8"/>
        </w:rPr>
        <w:t xml:space="preserve"> </w:t>
      </w:r>
      <w:r w:rsidRPr="00A42D14">
        <w:rPr>
          <w:sz w:val="8"/>
        </w:rPr>
        <w:t>relation</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radical</w:t>
      </w:r>
      <w:r w:rsidRPr="00A42D14">
        <w:rPr>
          <w:rFonts w:eastAsia="Garamond"/>
          <w:sz w:val="8"/>
        </w:rPr>
        <w:t xml:space="preserve"> </w:t>
      </w:r>
      <w:r w:rsidRPr="00A42D14">
        <w:rPr>
          <w:sz w:val="8"/>
        </w:rPr>
        <w:t>action),</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underwrite</w:t>
      </w:r>
      <w:r w:rsidRPr="00A42D14">
        <w:rPr>
          <w:rFonts w:eastAsia="Garamond"/>
          <w:sz w:val="8"/>
        </w:rPr>
        <w:t xml:space="preserve"> </w:t>
      </w:r>
      <w:r w:rsidRPr="00A42D14">
        <w:rPr>
          <w:sz w:val="8"/>
        </w:rPr>
        <w:t>cinematic</w:t>
      </w:r>
      <w:r w:rsidRPr="00A42D14">
        <w:rPr>
          <w:rFonts w:eastAsia="Garamond"/>
          <w:sz w:val="8"/>
        </w:rPr>
        <w:t xml:space="preserve"> </w:t>
      </w:r>
      <w:r w:rsidRPr="00A42D14">
        <w:rPr>
          <w:sz w:val="8"/>
        </w:rPr>
        <w:t>speech</w:t>
      </w:r>
      <w:r w:rsidRPr="00A42D14">
        <w:rPr>
          <w:rFonts w:eastAsia="Garamond"/>
          <w:sz w:val="8"/>
        </w:rPr>
        <w:t xml:space="preserve"> </w:t>
      </w:r>
      <w:r w:rsidRPr="00A42D14">
        <w:rPr>
          <w:sz w:val="8"/>
        </w:rPr>
        <w:t>(in</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Red,</w:t>
      </w:r>
      <w:r w:rsidRPr="00A42D14">
        <w:rPr>
          <w:rFonts w:eastAsia="Garamond"/>
          <w:sz w:val="8"/>
        </w:rPr>
        <w:t xml:space="preserve"> </w:t>
      </w:r>
      <w:r w:rsidRPr="00A42D14">
        <w:rPr>
          <w:sz w:val="8"/>
        </w:rPr>
        <w:t>White,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Black</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mid-1960s</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present)</w:t>
      </w:r>
      <w:r w:rsidRPr="00A42D14">
        <w:rPr>
          <w:rFonts w:eastAsia="Garamond"/>
          <w:sz w:val="8"/>
        </w:rPr>
        <w:t xml:space="preserve"> </w:t>
      </w:r>
      <w:r w:rsidRPr="00A42D14">
        <w:rPr>
          <w:rStyle w:val="StyleUnderline"/>
        </w:rPr>
        <w:t>is</w:t>
      </w:r>
      <w:r w:rsidRPr="00A42D14">
        <w:rPr>
          <w:rStyle w:val="StyleUnderline"/>
          <w:rFonts w:eastAsia="Garamond"/>
        </w:rPr>
        <w:t xml:space="preserve"> </w:t>
      </w:r>
      <w:r w:rsidRPr="00A42D14">
        <w:rPr>
          <w:rStyle w:val="StyleUnderline"/>
        </w:rPr>
        <w:t>also</w:t>
      </w:r>
      <w:r w:rsidRPr="00A42D14">
        <w:rPr>
          <w:rStyle w:val="StyleUnderline"/>
          <w:rFonts w:eastAsia="Garamond"/>
        </w:rPr>
        <w:t xml:space="preserve"> </w:t>
      </w:r>
      <w:r w:rsidRPr="00A42D14">
        <w:rPr>
          <w:rStyle w:val="StyleUnderline"/>
        </w:rPr>
        <w:t>unspoken</w:t>
      </w:r>
      <w:r w:rsidRPr="00A42D14">
        <w:rPr>
          <w:sz w:val="8"/>
        </w:rPr>
        <w:t>.</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notwithstanding,</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rStyle w:val="StyleUnderline"/>
        </w:rPr>
        <w:t>political</w:t>
      </w:r>
      <w:r w:rsidRPr="00A42D14">
        <w:rPr>
          <w:rStyle w:val="StyleUnderline"/>
          <w:rFonts w:eastAsia="Garamond"/>
        </w:rPr>
        <w:t xml:space="preserve"> </w:t>
      </w:r>
      <w:r w:rsidRPr="00A42D14">
        <w:rPr>
          <w:rStyle w:val="StyleUnderline"/>
        </w:rPr>
        <w:t>discourse</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w:t>
      </w:r>
      <w:r w:rsidRPr="00A42D14">
        <w:rPr>
          <w:rFonts w:eastAsia="Garamond"/>
          <w:sz w:val="8"/>
        </w:rPr>
        <w:t xml:space="preserve"> </w:t>
      </w:r>
      <w:r w:rsidRPr="00A42D14">
        <w:rPr>
          <w:rStyle w:val="StyleUnderline"/>
        </w:rPr>
        <w:t>assume</w:t>
      </w:r>
      <w:r w:rsidRPr="00A42D14">
        <w:rPr>
          <w:rStyle w:val="StyleUnderline"/>
          <w:rFonts w:eastAsia="Garamond"/>
        </w:rPr>
        <w:t xml:space="preserve"> </w:t>
      </w:r>
      <w:r w:rsidRPr="00A42D14">
        <w:rPr>
          <w:rStyle w:val="StyleUnderline"/>
        </w:rPr>
        <w:t>an</w:t>
      </w:r>
      <w:r w:rsidRPr="00A42D14">
        <w:rPr>
          <w:rStyle w:val="StyleUnderline"/>
          <w:rFonts w:eastAsia="Garamond"/>
        </w:rPr>
        <w:t xml:space="preserve"> </w:t>
      </w:r>
      <w:r w:rsidRPr="00A42D14">
        <w:rPr>
          <w:rStyle w:val="StyleUnderline"/>
        </w:rPr>
        <w:t>ontological</w:t>
      </w:r>
      <w:r w:rsidRPr="00A42D14">
        <w:rPr>
          <w:rStyle w:val="StyleUnderline"/>
          <w:rFonts w:eastAsia="Garamond"/>
        </w:rPr>
        <w:t xml:space="preserve"> </w:t>
      </w:r>
      <w:r w:rsidRPr="00A42D14">
        <w:rPr>
          <w:rStyle w:val="StyleUnderline"/>
        </w:rPr>
        <w:t>grammar,</w:t>
      </w:r>
      <w:r w:rsidRPr="00A42D14">
        <w:rPr>
          <w:rStyle w:val="StyleUnderline"/>
          <w:rFonts w:eastAsia="Garamond"/>
        </w:rPr>
        <w:t xml:space="preserve"> </w:t>
      </w:r>
      <w:r w:rsidRPr="00A42D14">
        <w:rPr>
          <w:rStyle w:val="StyleUnderline"/>
        </w:rPr>
        <w:t>a</w:t>
      </w:r>
      <w:r w:rsidRPr="00A42D14">
        <w:rPr>
          <w:rStyle w:val="StyleUnderline"/>
          <w:rFonts w:eastAsia="Garamond"/>
        </w:rPr>
        <w:t xml:space="preserve"> </w:t>
      </w:r>
      <w:r w:rsidRPr="00A42D14">
        <w:rPr>
          <w:rStyle w:val="StyleUnderline"/>
        </w:rPr>
        <w:t>structure</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suffering</w:t>
      </w:r>
      <w:r w:rsidRPr="00A42D14">
        <w:rPr>
          <w:sz w:val="8"/>
        </w:rPr>
        <w:t>.</w:t>
      </w:r>
      <w:r w:rsidRPr="00A42D14">
        <w:rPr>
          <w:rFonts w:eastAsia="Garamond"/>
          <w:sz w:val="8"/>
        </w:rPr>
        <w:t xml:space="preserve"> </w:t>
      </w:r>
      <w:r w:rsidRPr="00A42D14">
        <w:rPr>
          <w:sz w:val="8"/>
        </w:rPr>
        <w:t>And</w:t>
      </w:r>
      <w:r w:rsidRPr="00A42D14">
        <w:rPr>
          <w:rFonts w:eastAsia="Garamond"/>
          <w:sz w:val="8"/>
        </w:rPr>
        <w:t xml:space="preserve"> </w:t>
      </w:r>
      <w:r w:rsidRPr="00A42D14">
        <w:rPr>
          <w:rStyle w:val="StyleUnderline"/>
          <w:highlight w:val="cyan"/>
        </w:rPr>
        <w:t>the</w:t>
      </w:r>
      <w:r w:rsidRPr="00A42D14">
        <w:rPr>
          <w:rStyle w:val="StyleUnderline"/>
          <w:rFonts w:eastAsia="Garamond"/>
          <w:highlight w:val="cyan"/>
        </w:rPr>
        <w:t xml:space="preserve"> </w:t>
      </w:r>
      <w:r w:rsidRPr="00A42D14">
        <w:rPr>
          <w:rStyle w:val="StyleUnderline"/>
          <w:highlight w:val="cyan"/>
        </w:rPr>
        <w:t>structure</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suffering</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film</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discourse,</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cinema</w:t>
      </w:r>
      <w:r w:rsidRPr="00A42D14">
        <w:rPr>
          <w:rFonts w:eastAsia="Garamond"/>
          <w:sz w:val="8"/>
        </w:rPr>
        <w:t xml:space="preserve"> </w:t>
      </w:r>
      <w:r w:rsidRPr="00A42D14">
        <w:rPr>
          <w:sz w:val="8"/>
        </w:rPr>
        <w:t>assume</w:t>
      </w:r>
      <w:r w:rsidRPr="00A42D14">
        <w:rPr>
          <w:rFonts w:eastAsia="Garamond"/>
          <w:sz w:val="8"/>
        </w:rPr>
        <w:t xml:space="preserve"> </w:t>
      </w:r>
      <w:r w:rsidRPr="00A42D14">
        <w:rPr>
          <w:rStyle w:val="StyleUnderline"/>
          <w:highlight w:val="cyan"/>
        </w:rPr>
        <w:t>crowds</w:t>
      </w:r>
      <w:r w:rsidRPr="00A42D14">
        <w:rPr>
          <w:rStyle w:val="StyleUnderline"/>
          <w:rFonts w:eastAsia="Garamond"/>
          <w:highlight w:val="cyan"/>
        </w:rPr>
        <w:t xml:space="preserve"> </w:t>
      </w:r>
      <w:r w:rsidRPr="00A42D14">
        <w:rPr>
          <w:rStyle w:val="StyleUnderline"/>
          <w:highlight w:val="cyan"/>
        </w:rPr>
        <w:t>out</w:t>
      </w:r>
      <w:r w:rsidRPr="00A42D14">
        <w:rPr>
          <w:rStyle w:val="StyleUnderline"/>
          <w:rFonts w:eastAsia="Garamond"/>
          <w:highlight w:val="cyan"/>
        </w:rPr>
        <w:t xml:space="preserve"> </w:t>
      </w:r>
      <w:r w:rsidRPr="00A42D14">
        <w:rPr>
          <w:rStyle w:val="StyleUnderline"/>
          <w:highlight w:val="cyan"/>
        </w:rPr>
        <w:t>other</w:t>
      </w:r>
      <w:r w:rsidRPr="00A42D14">
        <w:rPr>
          <w:rStyle w:val="StyleUnderline"/>
          <w:rFonts w:eastAsia="Garamond"/>
          <w:highlight w:val="cyan"/>
        </w:rPr>
        <w:t xml:space="preserve"> </w:t>
      </w:r>
      <w:r w:rsidRPr="00A42D14">
        <w:rPr>
          <w:rStyle w:val="StyleUnderline"/>
          <w:highlight w:val="cyan"/>
        </w:rPr>
        <w:t>structures</w:t>
      </w:r>
      <w:r w:rsidRPr="00A42D14">
        <w:rPr>
          <w:rStyle w:val="StyleUnderline"/>
          <w:rFonts w:eastAsia="Garamond"/>
          <w:highlight w:val="cyan"/>
        </w:rPr>
        <w:t xml:space="preserve"> </w:t>
      </w:r>
      <w:r w:rsidRPr="00A42D14">
        <w:rPr>
          <w:rStyle w:val="StyleUnderline"/>
          <w:highlight w:val="cyan"/>
        </w:rPr>
        <w:t>of</w:t>
      </w:r>
      <w:r w:rsidRPr="00A42D14">
        <w:rPr>
          <w:rStyle w:val="StyleUnderline"/>
          <w:rFonts w:eastAsia="Garamond"/>
          <w:highlight w:val="cyan"/>
        </w:rPr>
        <w:t xml:space="preserve"> </w:t>
      </w:r>
      <w:r w:rsidRPr="00A42D14">
        <w:rPr>
          <w:rStyle w:val="StyleUnderline"/>
          <w:highlight w:val="cyan"/>
        </w:rPr>
        <w:t>suffering,</w:t>
      </w:r>
      <w:r w:rsidRPr="00A42D14">
        <w:rPr>
          <w:rStyle w:val="StyleUnderline"/>
          <w:rFonts w:eastAsia="Garamond"/>
          <w:highlight w:val="cyan"/>
        </w:rPr>
        <w:t xml:space="preserve"> </w:t>
      </w:r>
      <w:r w:rsidRPr="00A42D14">
        <w:rPr>
          <w:rStyle w:val="Emphasis"/>
          <w:highlight w:val="cyan"/>
        </w:rPr>
        <w:t>regardless</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sentiment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film</w:t>
      </w:r>
      <w:r w:rsidRPr="00A42D14">
        <w:rPr>
          <w:rStyle w:val="Emphasis"/>
          <w:rFonts w:eastAsia="Garamond"/>
          <w:highlight w:val="cyan"/>
        </w:rPr>
        <w:t xml:space="preserve"> </w:t>
      </w:r>
      <w:r w:rsidRPr="00A42D14">
        <w:rPr>
          <w:rStyle w:val="Emphasis"/>
          <w:highlight w:val="cyan"/>
        </w:rPr>
        <w:t>or</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spirit</w:t>
      </w:r>
      <w:r w:rsidRPr="00A42D14">
        <w:rPr>
          <w:rStyle w:val="Emphasis"/>
          <w:rFonts w:eastAsia="Garamond"/>
          <w:highlight w:val="cyan"/>
        </w:rPr>
        <w:t xml:space="preserve"> </w:t>
      </w:r>
      <w:r w:rsidRPr="00A42D14">
        <w:rPr>
          <w:rStyle w:val="Emphasis"/>
          <w:highlight w:val="cyan"/>
        </w:rPr>
        <w:t>of</w:t>
      </w:r>
      <w:r w:rsidRPr="00A42D14">
        <w:rPr>
          <w:rStyle w:val="Emphasis"/>
          <w:rFonts w:eastAsia="Garamond"/>
          <w:highlight w:val="cyan"/>
        </w:rPr>
        <w:t xml:space="preserve"> </w:t>
      </w:r>
      <w:r w:rsidRPr="00A42D14">
        <w:rPr>
          <w:rStyle w:val="Emphasis"/>
          <w:highlight w:val="cyan"/>
        </w:rPr>
        <w:t>unity</w:t>
      </w:r>
      <w:r w:rsidRPr="00A42D14">
        <w:rPr>
          <w:rStyle w:val="Emphasis"/>
          <w:rFonts w:eastAsia="Garamond"/>
          <w:highlight w:val="cyan"/>
        </w:rPr>
        <w:t xml:space="preserve"> </w:t>
      </w:r>
      <w:r w:rsidRPr="00A42D14">
        <w:rPr>
          <w:rStyle w:val="Emphasis"/>
          <w:highlight w:val="cyan"/>
        </w:rPr>
        <w:t>mobilized</w:t>
      </w:r>
      <w:r w:rsidRPr="00A42D14">
        <w:rPr>
          <w:rStyle w:val="Emphasis"/>
          <w:rFonts w:eastAsia="Garamond"/>
          <w:highlight w:val="cyan"/>
        </w:rPr>
        <w:t xml:space="preserve"> </w:t>
      </w:r>
      <w:r w:rsidRPr="00A42D14">
        <w:rPr>
          <w:rStyle w:val="Emphasis"/>
          <w:highlight w:val="cyan"/>
        </w:rPr>
        <w:t>by</w:t>
      </w:r>
      <w:r w:rsidRPr="00A42D14">
        <w:rPr>
          <w:rStyle w:val="Emphasis"/>
          <w:rFonts w:eastAsia="Garamond"/>
          <w:highlight w:val="cyan"/>
        </w:rPr>
        <w:t xml:space="preserve"> </w:t>
      </w:r>
      <w:r w:rsidRPr="00A42D14">
        <w:rPr>
          <w:rStyle w:val="Emphasis"/>
          <w:highlight w:val="cyan"/>
        </w:rPr>
        <w:t>the</w:t>
      </w:r>
      <w:r w:rsidRPr="00A42D14">
        <w:rPr>
          <w:rStyle w:val="Emphasis"/>
          <w:rFonts w:eastAsia="Garamond"/>
          <w:highlight w:val="cyan"/>
        </w:rPr>
        <w:t xml:space="preserve"> </w:t>
      </w:r>
      <w:r w:rsidRPr="00A42D14">
        <w:rPr>
          <w:rStyle w:val="Emphasis"/>
          <w:highlight w:val="cyan"/>
        </w:rPr>
        <w:t>political</w:t>
      </w:r>
      <w:r w:rsidRPr="00A42D14">
        <w:rPr>
          <w:rStyle w:val="Emphasis"/>
          <w:rFonts w:eastAsia="Garamond"/>
          <w:highlight w:val="cyan"/>
        </w:rPr>
        <w:t xml:space="preserve"> </w:t>
      </w:r>
      <w:r w:rsidRPr="00A42D14">
        <w:rPr>
          <w:rStyle w:val="Emphasis"/>
          <w:highlight w:val="cyan"/>
        </w:rPr>
        <w:t>discourse</w:t>
      </w:r>
      <w:r w:rsidRPr="00A42D14">
        <w:rPr>
          <w:rStyle w:val="Emphasis"/>
          <w:rFonts w:eastAsia="Garamond"/>
          <w:highlight w:val="cyan"/>
        </w:rPr>
        <w:t xml:space="preserve"> </w:t>
      </w:r>
      <w:r w:rsidRPr="00A42D14">
        <w:rPr>
          <w:rStyle w:val="Emphasis"/>
          <w:highlight w:val="cyan"/>
        </w:rPr>
        <w:t>in</w:t>
      </w:r>
      <w:r w:rsidRPr="00A42D14">
        <w:rPr>
          <w:rStyle w:val="Emphasis"/>
          <w:rFonts w:eastAsia="Garamond"/>
          <w:highlight w:val="cyan"/>
        </w:rPr>
        <w:t xml:space="preserve"> </w:t>
      </w:r>
      <w:r w:rsidRPr="00A42D14">
        <w:rPr>
          <w:rStyle w:val="Emphasis"/>
          <w:highlight w:val="cyan"/>
        </w:rPr>
        <w:t>question</w:t>
      </w:r>
      <w:r w:rsidRPr="00A42D14">
        <w:rPr>
          <w:sz w:val="8"/>
        </w:rPr>
        <w:t>.</w:t>
      </w:r>
      <w:r w:rsidRPr="00A42D14">
        <w:rPr>
          <w:rFonts w:eastAsia="Garamond"/>
          <w:sz w:val="8"/>
        </w:rPr>
        <w:t xml:space="preserve"> </w:t>
      </w:r>
      <w:r w:rsidRPr="00A42D14">
        <w:rPr>
          <w:sz w:val="8"/>
        </w:rPr>
        <w:t>To</w:t>
      </w:r>
      <w:r w:rsidRPr="00A42D14">
        <w:rPr>
          <w:rFonts w:eastAsia="Garamond"/>
          <w:sz w:val="8"/>
        </w:rPr>
        <w:t xml:space="preserve"> </w:t>
      </w:r>
      <w:r w:rsidRPr="00A42D14">
        <w:rPr>
          <w:sz w:val="8"/>
        </w:rPr>
        <w:t>put</w:t>
      </w:r>
      <w:r w:rsidRPr="00A42D14">
        <w:rPr>
          <w:rFonts w:eastAsia="Garamond"/>
          <w:sz w:val="8"/>
        </w:rPr>
        <w:t xml:space="preserve"> </w:t>
      </w:r>
      <w:r w:rsidRPr="00A42D14">
        <w:rPr>
          <w:sz w:val="8"/>
        </w:rPr>
        <w:t>a</w:t>
      </w:r>
      <w:r w:rsidRPr="00A42D14">
        <w:rPr>
          <w:rFonts w:eastAsia="Garamond"/>
          <w:sz w:val="8"/>
        </w:rPr>
        <w:t xml:space="preserve"> </w:t>
      </w:r>
      <w:r w:rsidRPr="00A42D14">
        <w:rPr>
          <w:sz w:val="8"/>
        </w:rPr>
        <w:t>finer</w:t>
      </w:r>
      <w:r w:rsidRPr="00A42D14">
        <w:rPr>
          <w:rFonts w:eastAsia="Garamond"/>
          <w:sz w:val="8"/>
        </w:rPr>
        <w:t xml:space="preserve"> </w:t>
      </w:r>
      <w:r w:rsidRPr="00A42D14">
        <w:rPr>
          <w:sz w:val="8"/>
        </w:rPr>
        <w:t>point</w:t>
      </w:r>
      <w:r w:rsidRPr="00A42D14">
        <w:rPr>
          <w:rFonts w:eastAsia="Garamond"/>
          <w:sz w:val="8"/>
        </w:rPr>
        <w:t xml:space="preserve"> </w:t>
      </w:r>
      <w:r w:rsidRPr="00A42D14">
        <w:rPr>
          <w:sz w:val="8"/>
        </w:rPr>
        <w:t>on</w:t>
      </w:r>
      <w:r w:rsidRPr="00A42D14">
        <w:rPr>
          <w:rFonts w:eastAsia="Garamond"/>
          <w:sz w:val="8"/>
        </w:rPr>
        <w:t xml:space="preserve"> </w:t>
      </w:r>
      <w:r w:rsidRPr="00A42D14">
        <w:rPr>
          <w:sz w:val="8"/>
        </w:rPr>
        <w:t>it,</w:t>
      </w:r>
      <w:r w:rsidRPr="00A42D14">
        <w:rPr>
          <w:rFonts w:eastAsia="Garamond"/>
          <w:sz w:val="8"/>
        </w:rPr>
        <w:t xml:space="preserve"> </w:t>
      </w:r>
      <w:r w:rsidRPr="00A42D14">
        <w:rPr>
          <w:rStyle w:val="StyleUnderline"/>
        </w:rPr>
        <w:t>structures</w:t>
      </w:r>
      <w:r w:rsidRPr="00A42D14">
        <w:rPr>
          <w:rStyle w:val="StyleUnderline"/>
          <w:rFonts w:eastAsia="Garamond"/>
        </w:rPr>
        <w:t xml:space="preserve"> </w:t>
      </w:r>
      <w:r w:rsidRPr="00A42D14">
        <w:rPr>
          <w:rStyle w:val="StyleUnderline"/>
        </w:rPr>
        <w:t>of</w:t>
      </w:r>
      <w:r w:rsidRPr="00A42D14">
        <w:rPr>
          <w:rStyle w:val="StyleUnderline"/>
          <w:rFonts w:eastAsia="Garamond"/>
        </w:rPr>
        <w:t xml:space="preserve"> </w:t>
      </w:r>
      <w:r w:rsidRPr="00A42D14">
        <w:rPr>
          <w:rStyle w:val="StyleUnderline"/>
        </w:rPr>
        <w:t>ontological</w:t>
      </w:r>
      <w:r w:rsidRPr="00A42D14">
        <w:rPr>
          <w:rStyle w:val="StyleUnderline"/>
          <w:rFonts w:eastAsia="Garamond"/>
        </w:rPr>
        <w:t xml:space="preserve"> </w:t>
      </w:r>
      <w:r w:rsidRPr="00A42D14">
        <w:rPr>
          <w:rStyle w:val="StyleUnderline"/>
        </w:rPr>
        <w:t>suffering</w:t>
      </w:r>
      <w:r w:rsidRPr="00A42D14">
        <w:rPr>
          <w:rStyle w:val="StyleUnderline"/>
          <w:rFonts w:eastAsia="Garamond"/>
        </w:rPr>
        <w:t xml:space="preserve"> </w:t>
      </w:r>
      <w:r w:rsidRPr="00A42D14">
        <w:rPr>
          <w:rStyle w:val="StyleUnderline"/>
        </w:rPr>
        <w:t>stand</w:t>
      </w:r>
      <w:r w:rsidRPr="00A42D14">
        <w:rPr>
          <w:rStyle w:val="StyleUnderline"/>
          <w:rFonts w:eastAsia="Garamond"/>
        </w:rPr>
        <w:t xml:space="preserve"> </w:t>
      </w:r>
      <w:r w:rsidRPr="00A42D14">
        <w:rPr>
          <w:rStyle w:val="StyleUnderline"/>
        </w:rPr>
        <w:t>in</w:t>
      </w:r>
      <w:r w:rsidRPr="00A42D14">
        <w:rPr>
          <w:rStyle w:val="StyleUnderline"/>
          <w:rFonts w:eastAsia="Garamond"/>
        </w:rPr>
        <w:t xml:space="preserve"> </w:t>
      </w:r>
      <w:r w:rsidRPr="00A42D14">
        <w:rPr>
          <w:rStyle w:val="StyleUnderline"/>
        </w:rPr>
        <w:t>antagonistic,</w:t>
      </w:r>
      <w:r w:rsidRPr="00A42D14">
        <w:rPr>
          <w:rStyle w:val="StyleUnderline"/>
          <w:rFonts w:eastAsia="Garamond"/>
        </w:rPr>
        <w:t xml:space="preserve"> </w:t>
      </w:r>
      <w:r w:rsidRPr="00A42D14">
        <w:rPr>
          <w:rStyle w:val="StyleUnderline"/>
        </w:rPr>
        <w:t>rather</w:t>
      </w:r>
      <w:r w:rsidRPr="00A42D14">
        <w:rPr>
          <w:rStyle w:val="StyleUnderline"/>
          <w:rFonts w:eastAsia="Garamond"/>
        </w:rPr>
        <w:t xml:space="preserve"> </w:t>
      </w:r>
      <w:r w:rsidRPr="00A42D14">
        <w:rPr>
          <w:rStyle w:val="StyleUnderline"/>
        </w:rPr>
        <w:t>then</w:t>
      </w:r>
      <w:r w:rsidRPr="00A42D14">
        <w:rPr>
          <w:rStyle w:val="StyleUnderline"/>
          <w:rFonts w:eastAsia="Garamond"/>
        </w:rPr>
        <w:t xml:space="preserve"> </w:t>
      </w:r>
      <w:r w:rsidRPr="00A42D14">
        <w:rPr>
          <w:rStyle w:val="StyleUnderline"/>
        </w:rPr>
        <w:t>conflictual,</w:t>
      </w:r>
      <w:r w:rsidRPr="00A42D14">
        <w:rPr>
          <w:rStyle w:val="StyleUnderline"/>
          <w:rFonts w:eastAsia="Garamond"/>
        </w:rPr>
        <w:t xml:space="preserve"> </w:t>
      </w:r>
      <w:r w:rsidRPr="00A42D14">
        <w:rPr>
          <w:rStyle w:val="StyleUnderline"/>
        </w:rPr>
        <w:t>relation</w:t>
      </w:r>
      <w:r w:rsidRPr="00A42D14">
        <w:rPr>
          <w:rStyle w:val="StyleUnderline"/>
          <w:rFonts w:eastAsia="Garamond"/>
        </w:rPr>
        <w:t xml:space="preserve"> </w:t>
      </w:r>
      <w:r w:rsidRPr="00A42D14">
        <w:rPr>
          <w:rStyle w:val="StyleUnderline"/>
        </w:rPr>
        <w:t>to</w:t>
      </w:r>
      <w:r w:rsidRPr="00A42D14">
        <w:rPr>
          <w:rStyle w:val="StyleUnderline"/>
          <w:rFonts w:eastAsia="Garamond"/>
        </w:rPr>
        <w:t xml:space="preserve"> </w:t>
      </w:r>
      <w:r w:rsidRPr="00A42D14">
        <w:rPr>
          <w:rStyle w:val="StyleUnderline"/>
        </w:rPr>
        <w:t>one</w:t>
      </w:r>
      <w:r w:rsidRPr="00A42D14">
        <w:rPr>
          <w:rStyle w:val="StyleUnderline"/>
          <w:rFonts w:eastAsia="Garamond"/>
        </w:rPr>
        <w:t xml:space="preserve"> </w:t>
      </w:r>
      <w:r w:rsidRPr="00A42D14">
        <w:rPr>
          <w:rStyle w:val="StyleUnderline"/>
        </w:rPr>
        <w:t>another</w:t>
      </w:r>
      <w:r w:rsidRPr="00A42D14">
        <w:rPr>
          <w:rFonts w:eastAsia="Garamond"/>
          <w:sz w:val="8"/>
        </w:rPr>
        <w:t xml:space="preserve"> </w:t>
      </w:r>
      <w:r w:rsidRPr="00A42D14">
        <w:rPr>
          <w:sz w:val="8"/>
        </w:rPr>
        <w:t>(despite</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fact</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antagonists</w:t>
      </w:r>
      <w:r w:rsidRPr="00A42D14">
        <w:rPr>
          <w:rFonts w:eastAsia="Garamond"/>
          <w:sz w:val="8"/>
        </w:rPr>
        <w:t xml:space="preserve"> </w:t>
      </w:r>
      <w:r w:rsidRPr="00A42D14">
        <w:rPr>
          <w:sz w:val="8"/>
        </w:rPr>
        <w:t>themselves</w:t>
      </w:r>
      <w:r w:rsidRPr="00A42D14">
        <w:rPr>
          <w:rFonts w:eastAsia="Garamond"/>
          <w:sz w:val="8"/>
        </w:rPr>
        <w:t xml:space="preserve"> </w:t>
      </w:r>
      <w:r w:rsidRPr="00A42D14">
        <w:rPr>
          <w:sz w:val="8"/>
        </w:rPr>
        <w:t>may</w:t>
      </w:r>
      <w:r w:rsidRPr="00A42D14">
        <w:rPr>
          <w:rFonts w:eastAsia="Garamond"/>
          <w:sz w:val="8"/>
        </w:rPr>
        <w:t xml:space="preserve"> </w:t>
      </w:r>
      <w:r w:rsidRPr="00A42D14">
        <w:rPr>
          <w:sz w:val="8"/>
        </w:rPr>
        <w:t>not</w:t>
      </w:r>
      <w:r w:rsidRPr="00A42D14">
        <w:rPr>
          <w:rFonts w:eastAsia="Garamond"/>
          <w:sz w:val="8"/>
        </w:rPr>
        <w:t xml:space="preserve"> </w:t>
      </w:r>
      <w:r w:rsidRPr="00A42D14">
        <w:rPr>
          <w:sz w:val="8"/>
        </w:rPr>
        <w:t>be</w:t>
      </w:r>
      <w:r w:rsidRPr="00A42D14">
        <w:rPr>
          <w:rFonts w:eastAsia="Garamond"/>
          <w:sz w:val="8"/>
        </w:rPr>
        <w:t xml:space="preserve"> </w:t>
      </w:r>
      <w:r w:rsidRPr="00A42D14">
        <w:rPr>
          <w:sz w:val="8"/>
        </w:rPr>
        <w:t>aware</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ontological</w:t>
      </w:r>
      <w:r w:rsidRPr="00A42D14">
        <w:rPr>
          <w:rFonts w:eastAsia="Garamond"/>
          <w:sz w:val="8"/>
        </w:rPr>
        <w:t xml:space="preserve"> </w:t>
      </w:r>
      <w:r w:rsidRPr="00A42D14">
        <w:rPr>
          <w:sz w:val="8"/>
        </w:rPr>
        <w:t>positionality</w:t>
      </w:r>
      <w:r w:rsidRPr="00A42D14">
        <w:rPr>
          <w:rFonts w:eastAsia="Garamond"/>
          <w:sz w:val="8"/>
        </w:rPr>
        <w:t xml:space="preserve"> </w:t>
      </w:r>
      <w:r w:rsidRPr="00A42D14">
        <w:rPr>
          <w:sz w:val="8"/>
        </w:rPr>
        <w:t>from</w:t>
      </w:r>
      <w:r w:rsidRPr="00A42D14">
        <w:rPr>
          <w:rFonts w:eastAsia="Garamond"/>
          <w:sz w:val="8"/>
        </w:rPr>
        <w:t xml:space="preserve"> </w:t>
      </w:r>
      <w:r w:rsidRPr="00A42D14">
        <w:rPr>
          <w:sz w:val="8"/>
        </w:rPr>
        <w:t>which</w:t>
      </w:r>
      <w:r w:rsidRPr="00A42D14">
        <w:rPr>
          <w:rFonts w:eastAsia="Garamond"/>
          <w:sz w:val="8"/>
        </w:rPr>
        <w:t xml:space="preserve"> </w:t>
      </w:r>
      <w:r w:rsidRPr="00A42D14">
        <w:rPr>
          <w:sz w:val="8"/>
        </w:rPr>
        <w:t>they</w:t>
      </w:r>
      <w:r w:rsidRPr="00A42D14">
        <w:rPr>
          <w:rFonts w:eastAsia="Garamond"/>
          <w:sz w:val="8"/>
        </w:rPr>
        <w:t xml:space="preserve"> </w:t>
      </w:r>
      <w:r w:rsidRPr="00A42D14">
        <w:rPr>
          <w:sz w:val="8"/>
        </w:rPr>
        <w:t>speak).</w:t>
      </w:r>
      <w:r w:rsidRPr="00A42D14">
        <w:rPr>
          <w:rFonts w:eastAsia="Garamond"/>
          <w:sz w:val="8"/>
        </w:rPr>
        <w:t xml:space="preserve"> </w:t>
      </w:r>
      <w:r w:rsidRPr="00A42D14">
        <w:rPr>
          <w:sz w:val="8"/>
        </w:rPr>
        <w:t>Though</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perhaps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most</w:t>
      </w:r>
      <w:r w:rsidRPr="00A42D14">
        <w:rPr>
          <w:rFonts w:eastAsia="Garamond"/>
          <w:sz w:val="8"/>
        </w:rPr>
        <w:t xml:space="preserve"> </w:t>
      </w:r>
      <w:r w:rsidRPr="00A42D14">
        <w:rPr>
          <w:sz w:val="8"/>
        </w:rPr>
        <w:t>controversial</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out-of-step</w:t>
      </w:r>
      <w:r w:rsidRPr="00A42D14">
        <w:rPr>
          <w:rFonts w:eastAsia="Garamond"/>
          <w:sz w:val="8"/>
        </w:rPr>
        <w:t xml:space="preserve"> </w:t>
      </w:r>
      <w:r w:rsidRPr="00A42D14">
        <w:rPr>
          <w:sz w:val="8"/>
        </w:rPr>
        <w:t>claim</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this</w:t>
      </w:r>
      <w:r w:rsidRPr="00A42D14">
        <w:rPr>
          <w:rFonts w:eastAsia="Garamond"/>
          <w:sz w:val="8"/>
        </w:rPr>
        <w:t xml:space="preserve"> </w:t>
      </w:r>
      <w:r w:rsidRPr="00A42D14">
        <w:rPr>
          <w:sz w:val="8"/>
        </w:rPr>
        <w:t>book,</w:t>
      </w:r>
      <w:r w:rsidRPr="00A42D14">
        <w:rPr>
          <w:rFonts w:eastAsia="Garamond"/>
          <w:sz w:val="8"/>
        </w:rPr>
        <w:t xml:space="preserve"> </w:t>
      </w:r>
      <w:r w:rsidRPr="00A42D14">
        <w:rPr>
          <w:sz w:val="8"/>
        </w:rPr>
        <w:t>it</w:t>
      </w:r>
      <w:r w:rsidRPr="00A42D14">
        <w:rPr>
          <w:rFonts w:eastAsia="Garamond"/>
          <w:sz w:val="8"/>
        </w:rPr>
        <w:t xml:space="preserve"> </w:t>
      </w:r>
      <w:r w:rsidRPr="00A42D14">
        <w:rPr>
          <w:sz w:val="8"/>
        </w:rPr>
        <w:t>is,</w:t>
      </w:r>
      <w:r w:rsidRPr="00A42D14">
        <w:rPr>
          <w:rFonts w:eastAsia="Garamond"/>
          <w:sz w:val="8"/>
        </w:rPr>
        <w:t xml:space="preserve"> </w:t>
      </w:r>
      <w:r w:rsidRPr="00A42D14">
        <w:rPr>
          <w:sz w:val="8"/>
        </w:rPr>
        <w:t>nonetheless,</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foundation</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the</w:t>
      </w:r>
      <w:r w:rsidRPr="00A42D14">
        <w:rPr>
          <w:rFonts w:eastAsia="Garamond"/>
          <w:sz w:val="8"/>
        </w:rPr>
        <w:t xml:space="preserve"> </w:t>
      </w:r>
      <w:r w:rsidRPr="00A42D14">
        <w:rPr>
          <w:sz w:val="8"/>
        </w:rPr>
        <w:t>close</w:t>
      </w:r>
      <w:r w:rsidRPr="00A42D14">
        <w:rPr>
          <w:rFonts w:eastAsia="Garamond"/>
          <w:sz w:val="8"/>
        </w:rPr>
        <w:t xml:space="preserve"> </w:t>
      </w:r>
      <w:r w:rsidRPr="00A42D14">
        <w:rPr>
          <w:sz w:val="8"/>
        </w:rPr>
        <w:t>reading</w:t>
      </w:r>
      <w:r w:rsidRPr="00A42D14">
        <w:rPr>
          <w:rFonts w:eastAsia="Garamond"/>
          <w:sz w:val="8"/>
        </w:rPr>
        <w:t xml:space="preserve"> </w:t>
      </w:r>
      <w:r w:rsidRPr="00A42D14">
        <w:rPr>
          <w:sz w:val="8"/>
        </w:rPr>
        <w:t>of</w:t>
      </w:r>
      <w:r w:rsidRPr="00A42D14">
        <w:rPr>
          <w:rFonts w:eastAsia="Garamond"/>
          <w:sz w:val="8"/>
        </w:rPr>
        <w:t xml:space="preserve"> </w:t>
      </w:r>
      <w:r w:rsidRPr="00A42D14">
        <w:rPr>
          <w:sz w:val="8"/>
        </w:rPr>
        <w:t>feature</w:t>
      </w:r>
      <w:r w:rsidRPr="00A42D14">
        <w:rPr>
          <w:rFonts w:eastAsia="Garamond"/>
          <w:sz w:val="8"/>
        </w:rPr>
        <w:t xml:space="preserve"> </w:t>
      </w:r>
      <w:r w:rsidRPr="00A42D14">
        <w:rPr>
          <w:sz w:val="8"/>
        </w:rPr>
        <w:t>films</w:t>
      </w:r>
      <w:r w:rsidRPr="00A42D14">
        <w:rPr>
          <w:rFonts w:eastAsia="Garamond"/>
          <w:sz w:val="8"/>
        </w:rPr>
        <w:t xml:space="preserve"> </w:t>
      </w:r>
      <w:r w:rsidRPr="00A42D14">
        <w:rPr>
          <w:sz w:val="8"/>
        </w:rPr>
        <w:t>and</w:t>
      </w:r>
      <w:r w:rsidRPr="00A42D14">
        <w:rPr>
          <w:rFonts w:eastAsia="Garamond"/>
          <w:sz w:val="8"/>
        </w:rPr>
        <w:t xml:space="preserve"> </w:t>
      </w:r>
      <w:r w:rsidRPr="00A42D14">
        <w:rPr>
          <w:sz w:val="8"/>
        </w:rPr>
        <w:t>political</w:t>
      </w:r>
      <w:r w:rsidRPr="00A42D14">
        <w:rPr>
          <w:rFonts w:eastAsia="Garamond"/>
          <w:sz w:val="8"/>
        </w:rPr>
        <w:t xml:space="preserve"> </w:t>
      </w:r>
      <w:r w:rsidRPr="00A42D14">
        <w:rPr>
          <w:sz w:val="8"/>
        </w:rPr>
        <w:t>theory</w:t>
      </w:r>
      <w:r w:rsidRPr="00A42D14">
        <w:rPr>
          <w:rFonts w:eastAsia="Garamond"/>
          <w:sz w:val="8"/>
        </w:rPr>
        <w:t xml:space="preserve"> </w:t>
      </w:r>
      <w:r w:rsidRPr="00A42D14">
        <w:rPr>
          <w:sz w:val="8"/>
        </w:rPr>
        <w:t>that</w:t>
      </w:r>
      <w:r w:rsidRPr="00A42D14">
        <w:rPr>
          <w:rFonts w:eastAsia="Garamond"/>
          <w:sz w:val="8"/>
        </w:rPr>
        <w:t xml:space="preserve"> </w:t>
      </w:r>
      <w:r w:rsidRPr="00A42D14">
        <w:rPr>
          <w:sz w:val="8"/>
        </w:rPr>
        <w:t>follows.</w:t>
      </w:r>
    </w:p>
    <w:p w14:paraId="4BECA8F7" w14:textId="2EB2CAC4" w:rsidR="00C969C5" w:rsidRPr="006F3653" w:rsidRDefault="00966815" w:rsidP="00C969C5">
      <w:pPr>
        <w:spacing w:line="240" w:lineRule="auto"/>
        <w:rPr>
          <w:color w:val="000000" w:themeColor="text1"/>
          <w:sz w:val="8"/>
        </w:rPr>
      </w:pPr>
      <w:r>
        <w:rPr>
          <w:color w:val="000000" w:themeColor="text1"/>
          <w:sz w:val="8"/>
        </w:rPr>
        <w:softHyphen/>
      </w:r>
    </w:p>
    <w:p w14:paraId="4215165B" w14:textId="77777777" w:rsidR="009078A6" w:rsidRDefault="009078A6" w:rsidP="009078A6">
      <w:pPr>
        <w:pStyle w:val="Heading1"/>
      </w:pPr>
      <w:r>
        <w:t>A2 Permutations</w:t>
      </w:r>
    </w:p>
    <w:p w14:paraId="18628DDD" w14:textId="17E923F1" w:rsidR="009078A6" w:rsidRDefault="009078A6" w:rsidP="009078A6">
      <w:pPr>
        <w:pStyle w:val="Heading2"/>
      </w:pPr>
      <w:r>
        <w:t>Perm Overviews</w:t>
      </w:r>
    </w:p>
    <w:p w14:paraId="6614810E" w14:textId="77777777" w:rsidR="009078A6" w:rsidRDefault="009078A6" w:rsidP="009078A6"/>
    <w:p w14:paraId="3BA7F23E" w14:textId="38D83930" w:rsidR="009078A6" w:rsidRPr="009078A6" w:rsidRDefault="009078A6" w:rsidP="009078A6">
      <w:pPr>
        <w:pStyle w:val="Heading4"/>
      </w:pPr>
      <w:r>
        <w:t>They didn’t articulate any net benefits to each perm in the last speech which means you should assume links are DAs – don’t let them make new net benefits in the 2AR because I don’t have an opportunity to respond to them.</w:t>
      </w:r>
    </w:p>
    <w:p w14:paraId="78238105" w14:textId="051992E8" w:rsidR="009078A6" w:rsidRPr="009078A6" w:rsidRDefault="009078A6" w:rsidP="009078A6">
      <w:pPr>
        <w:pStyle w:val="Heading2"/>
      </w:pPr>
      <w:r>
        <w:t>A2 PDB w/ Policy Aff</w:t>
      </w:r>
    </w:p>
    <w:p w14:paraId="3E077B33" w14:textId="77777777" w:rsidR="009078A6" w:rsidRPr="004E552D" w:rsidRDefault="009078A6" w:rsidP="009078A6">
      <w:pPr>
        <w:pStyle w:val="Heading4"/>
        <w:numPr>
          <w:ilvl w:val="0"/>
          <w:numId w:val="7"/>
        </w:numPr>
        <w:rPr>
          <w:sz w:val="24"/>
          <w:szCs w:val="24"/>
        </w:rPr>
      </w:pPr>
      <w:r w:rsidRPr="004E552D">
        <w:rPr>
          <w:sz w:val="24"/>
          <w:szCs w:val="24"/>
          <w:u w:val="single"/>
        </w:rPr>
        <w:t>Afterthought DA</w:t>
      </w:r>
      <w:r>
        <w:rPr>
          <w:sz w:val="24"/>
          <w:szCs w:val="24"/>
        </w:rPr>
        <w:t xml:space="preserve"> – </w:t>
      </w:r>
      <w:r w:rsidRPr="004E552D">
        <w:rPr>
          <w:sz w:val="24"/>
          <w:szCs w:val="24"/>
        </w:rPr>
        <w:t xml:space="preserve">The perm is only seen as an “add on” to the case. Decentralizes focus from black slave to </w:t>
      </w:r>
      <w:r>
        <w:rPr>
          <w:sz w:val="24"/>
          <w:szCs w:val="24"/>
        </w:rPr>
        <w:t>1AC reps and i</w:t>
      </w:r>
      <w:r w:rsidRPr="004E552D">
        <w:rPr>
          <w:sz w:val="24"/>
          <w:szCs w:val="24"/>
        </w:rPr>
        <w:t xml:space="preserve">mpacts. Delegitimizes </w:t>
      </w:r>
      <w:r>
        <w:rPr>
          <w:sz w:val="24"/>
          <w:szCs w:val="24"/>
        </w:rPr>
        <w:t xml:space="preserve">the alternative </w:t>
      </w:r>
    </w:p>
    <w:p w14:paraId="400E1AB6" w14:textId="77777777" w:rsidR="009078A6" w:rsidRPr="004E552D" w:rsidRDefault="009078A6" w:rsidP="009078A6">
      <w:pPr>
        <w:pStyle w:val="Heading4"/>
        <w:numPr>
          <w:ilvl w:val="0"/>
          <w:numId w:val="7"/>
        </w:numPr>
        <w:rPr>
          <w:sz w:val="24"/>
          <w:szCs w:val="24"/>
        </w:rPr>
      </w:pPr>
      <w:r>
        <w:rPr>
          <w:sz w:val="24"/>
          <w:szCs w:val="24"/>
          <w:u w:val="single"/>
        </w:rPr>
        <w:t>Flinching DA</w:t>
      </w:r>
      <w:r>
        <w:rPr>
          <w:sz w:val="24"/>
          <w:szCs w:val="24"/>
        </w:rPr>
        <w:t xml:space="preserve"> – Wilderson 10 says we need an unflinching paradigmatic analysis – ie refusing to flinch in the face of civil society – you have already flinched by using the state and orienting yourself towards civil society which means only the negative can achieve an unflinching paradigmatic analysis which is key to overthrowing civil society  </w:t>
      </w:r>
    </w:p>
    <w:p w14:paraId="511AFC92" w14:textId="77777777" w:rsidR="00C969C5" w:rsidRDefault="00C969C5" w:rsidP="00C969C5"/>
    <w:p w14:paraId="41258BF3" w14:textId="5C39E953" w:rsidR="009078A6" w:rsidRDefault="009078A6" w:rsidP="009078A6">
      <w:pPr>
        <w:pStyle w:val="Heading2"/>
      </w:pPr>
      <w:r>
        <w:t xml:space="preserve">A2 Coalitions Perm </w:t>
      </w:r>
    </w:p>
    <w:p w14:paraId="5A16B543" w14:textId="77777777" w:rsidR="009078A6" w:rsidRDefault="009078A6" w:rsidP="009078A6"/>
    <w:p w14:paraId="17FEB8B1" w14:textId="26B0252E" w:rsidR="00235FEF" w:rsidRPr="00235FEF" w:rsidRDefault="00E86159" w:rsidP="00235FEF">
      <w:pPr>
        <w:pStyle w:val="Heading4"/>
        <w:numPr>
          <w:ilvl w:val="0"/>
          <w:numId w:val="11"/>
        </w:numPr>
        <w:rPr>
          <w:sz w:val="24"/>
          <w:szCs w:val="24"/>
        </w:rPr>
      </w:pPr>
      <w:r w:rsidRPr="00235FEF">
        <w:rPr>
          <w:sz w:val="24"/>
          <w:szCs w:val="24"/>
        </w:rPr>
        <w:t>They are liberal multiculturalism – trying to join hands with all marginalized groups and walk happily together to the common fabric of humanity – this ignores the specificity of which antiblackness operates and the onto</w:t>
      </w:r>
      <w:r w:rsidR="00235FEF">
        <w:rPr>
          <w:sz w:val="24"/>
          <w:szCs w:val="24"/>
        </w:rPr>
        <w:t>logical status of black bodies and allows analysis of antiblackness to be erased.</w:t>
      </w:r>
    </w:p>
    <w:p w14:paraId="038B4399" w14:textId="77777777" w:rsidR="00235FEF" w:rsidRDefault="00235FEF" w:rsidP="00235FEF">
      <w:pPr>
        <w:pStyle w:val="Heading4"/>
        <w:numPr>
          <w:ilvl w:val="0"/>
          <w:numId w:val="11"/>
        </w:numPr>
      </w:pPr>
      <w:r w:rsidRPr="00235FEF">
        <w:rPr>
          <w:sz w:val="24"/>
          <w:szCs w:val="24"/>
          <w:u w:val="single"/>
        </w:rPr>
        <w:t>Flinching DA</w:t>
      </w:r>
      <w:r w:rsidRPr="00235FEF">
        <w:rPr>
          <w:sz w:val="24"/>
          <w:szCs w:val="24"/>
        </w:rPr>
        <w:t xml:space="preserve"> – </w:t>
      </w:r>
      <w:r w:rsidRPr="00235FEF">
        <w:rPr>
          <w:sz w:val="24"/>
          <w:szCs w:val="24"/>
          <w:u w:val="single"/>
        </w:rPr>
        <w:t>Wilderson 10</w:t>
      </w:r>
      <w:r w:rsidRPr="00235FEF">
        <w:rPr>
          <w:sz w:val="24"/>
          <w:szCs w:val="24"/>
        </w:rPr>
        <w:t xml:space="preserve"> says we need an unflinching paradigmatic analysis – ie refusing to flinch in the face of civil society – you have already flinched by using the state and orienting yourself towards civil society which means only the negative can achieve an unflinching paradigmatic analysis which is key to overthrowing civil society </w:t>
      </w:r>
    </w:p>
    <w:p w14:paraId="3746C772" w14:textId="24D70551" w:rsidR="009078A6" w:rsidRPr="00235FEF" w:rsidRDefault="009078A6" w:rsidP="00235FEF">
      <w:pPr>
        <w:pStyle w:val="Heading4"/>
        <w:numPr>
          <w:ilvl w:val="0"/>
          <w:numId w:val="11"/>
        </w:numPr>
        <w:rPr>
          <w:sz w:val="24"/>
          <w:szCs w:val="24"/>
          <w:u w:val="single"/>
        </w:rPr>
      </w:pPr>
      <w:r w:rsidRPr="00235FEF">
        <w:rPr>
          <w:sz w:val="24"/>
          <w:szCs w:val="24"/>
        </w:rPr>
        <w:t xml:space="preserve">Coalitions replicate antiblack violence – </w:t>
      </w:r>
      <w:r w:rsidR="00235FEF">
        <w:rPr>
          <w:sz w:val="24"/>
          <w:szCs w:val="24"/>
        </w:rPr>
        <w:t xml:space="preserve">partnering with junior partners </w:t>
      </w:r>
      <w:r w:rsidRPr="00235FEF">
        <w:rPr>
          <w:sz w:val="24"/>
          <w:szCs w:val="24"/>
        </w:rPr>
        <w:t xml:space="preserve">extend the reach of </w:t>
      </w:r>
      <w:r w:rsidR="00235FEF">
        <w:rPr>
          <w:sz w:val="24"/>
          <w:szCs w:val="24"/>
        </w:rPr>
        <w:t xml:space="preserve">civil </w:t>
      </w:r>
      <w:r w:rsidRPr="00235FEF">
        <w:rPr>
          <w:sz w:val="24"/>
          <w:szCs w:val="24"/>
        </w:rPr>
        <w:t xml:space="preserve">society’s violence instead of destroying it. We can’t demand recognition or rights from within the system, but must destroy the system itself – </w:t>
      </w:r>
      <w:r w:rsidRPr="00235FEF">
        <w:rPr>
          <w:sz w:val="24"/>
          <w:szCs w:val="24"/>
          <w:u w:val="single"/>
        </w:rPr>
        <w:t xml:space="preserve">Wilderson 03 </w:t>
      </w:r>
    </w:p>
    <w:p w14:paraId="37D9BD8C" w14:textId="77777777" w:rsidR="009078A6" w:rsidRPr="009078A6" w:rsidRDefault="009078A6" w:rsidP="009078A6"/>
    <w:p w14:paraId="0885CEED" w14:textId="0646BBE6" w:rsidR="009078A6" w:rsidRPr="00B50C3A" w:rsidRDefault="009078A6" w:rsidP="009078A6">
      <w:pPr>
        <w:pStyle w:val="Heading4"/>
        <w:spacing w:line="240" w:lineRule="auto"/>
        <w:rPr>
          <w:color w:val="000000" w:themeColor="text1"/>
        </w:rPr>
      </w:pPr>
      <w:r>
        <w:rPr>
          <w:color w:val="000000" w:themeColor="text1"/>
        </w:rPr>
        <w:t xml:space="preserve">[If not Junior Partners Shell] </w:t>
      </w:r>
      <w:r w:rsidRPr="00B50C3A">
        <w:rPr>
          <w:color w:val="000000" w:themeColor="text1"/>
        </w:rPr>
        <w:t xml:space="preserve">Coalitional politics replicates anti-blackness – junior partners extend civil society rather than destroy it. </w:t>
      </w:r>
    </w:p>
    <w:p w14:paraId="10600363" w14:textId="77777777" w:rsidR="009078A6" w:rsidRPr="00B50C3A" w:rsidRDefault="009078A6" w:rsidP="009078A6">
      <w:pPr>
        <w:spacing w:line="240" w:lineRule="auto"/>
        <w:rPr>
          <w:b/>
          <w:color w:val="000000" w:themeColor="text1"/>
          <w:u w:val="single"/>
        </w:rPr>
      </w:pPr>
      <w:r w:rsidRPr="00B50C3A">
        <w:rPr>
          <w:rStyle w:val="Style13ptBold"/>
          <w:color w:val="000000" w:themeColor="text1"/>
          <w:u w:val="single"/>
        </w:rPr>
        <w:t>Wilderson</w:t>
      </w:r>
      <w:r w:rsidRPr="00B50C3A">
        <w:rPr>
          <w:b/>
          <w:color w:val="000000" w:themeColor="text1"/>
          <w:u w:val="single"/>
        </w:rPr>
        <w:t xml:space="preserve"> 03</w:t>
      </w:r>
      <w:r w:rsidRPr="00B50C3A">
        <w:rPr>
          <w:rStyle w:val="FootnoteReference"/>
          <w:b/>
          <w:color w:val="000000" w:themeColor="text1"/>
          <w:u w:val="single"/>
        </w:rPr>
        <w:footnoteReference w:id="37"/>
      </w:r>
    </w:p>
    <w:p w14:paraId="4E6EA3A9" w14:textId="77777777" w:rsidR="009078A6" w:rsidRPr="00B50C3A" w:rsidRDefault="009078A6" w:rsidP="009078A6">
      <w:pPr>
        <w:spacing w:line="240" w:lineRule="auto"/>
        <w:rPr>
          <w:color w:val="000000" w:themeColor="text1"/>
          <w:sz w:val="14"/>
        </w:rPr>
      </w:pPr>
      <w:r w:rsidRPr="00B50C3A">
        <w:rPr>
          <w:b/>
          <w:color w:val="000000" w:themeColor="text1"/>
          <w:u w:val="single"/>
        </w:rPr>
        <w:t xml:space="preserve">THERE IS </w:t>
      </w:r>
      <w:r w:rsidRPr="00B50C3A">
        <w:rPr>
          <w:b/>
          <w:color w:val="000000" w:themeColor="text1"/>
          <w:highlight w:val="cyan"/>
          <w:u w:val="single"/>
        </w:rPr>
        <w:t xml:space="preserve">SOMETHING ORGANIC TO BLACK POSITIONALITY </w:t>
      </w:r>
      <w:r w:rsidRPr="00B50C3A">
        <w:rPr>
          <w:b/>
          <w:color w:val="000000" w:themeColor="text1"/>
          <w:u w:val="single"/>
        </w:rPr>
        <w:t xml:space="preserve">THAT </w:t>
      </w:r>
      <w:r w:rsidRPr="00B50C3A">
        <w:rPr>
          <w:b/>
          <w:color w:val="000000" w:themeColor="text1"/>
          <w:highlight w:val="cyan"/>
          <w:u w:val="single"/>
        </w:rPr>
        <w:t>MAKES IT ESSENTIAL to the destruction of civil society.</w:t>
      </w:r>
      <w:r w:rsidRPr="00B50C3A">
        <w:rPr>
          <w:color w:val="000000" w:themeColor="text1"/>
          <w:sz w:val="14"/>
        </w:rPr>
        <w:t xml:space="preserve"> There is nothing willful or speculative in this statement, for one could just as well state the claim the other way around: There is something organic to civil society that makes it essential to the destruction of the Black body. </w:t>
      </w:r>
      <w:r w:rsidRPr="00B50C3A">
        <w:rPr>
          <w:b/>
          <w:color w:val="000000" w:themeColor="text1"/>
          <w:highlight w:val="cyan"/>
          <w:u w:val="single"/>
        </w:rPr>
        <w:t>Blackness is a positionality of “absolute dereliction”</w:t>
      </w:r>
      <w:r w:rsidRPr="00B50C3A">
        <w:rPr>
          <w:color w:val="000000" w:themeColor="text1"/>
          <w:sz w:val="14"/>
        </w:rPr>
        <w:t xml:space="preserve"> (Fanon), </w:t>
      </w:r>
      <w:r w:rsidRPr="00B50C3A">
        <w:rPr>
          <w:b/>
          <w:color w:val="000000" w:themeColor="text1"/>
          <w:u w:val="single"/>
        </w:rPr>
        <w:t xml:space="preserve">abandonment, </w:t>
      </w:r>
      <w:r w:rsidRPr="00B50C3A">
        <w:rPr>
          <w:b/>
          <w:color w:val="000000" w:themeColor="text1"/>
          <w:highlight w:val="cyan"/>
          <w:u w:val="single"/>
        </w:rPr>
        <w:t>in the face of civil society</w:t>
      </w:r>
      <w:r w:rsidRPr="00B50C3A">
        <w:rPr>
          <w:color w:val="000000" w:themeColor="text1"/>
          <w:highlight w:val="cyan"/>
          <w:u w:val="single"/>
        </w:rPr>
        <w:t xml:space="preserve">, </w:t>
      </w:r>
      <w:r w:rsidRPr="00B50C3A">
        <w:rPr>
          <w:b/>
          <w:color w:val="000000" w:themeColor="text1"/>
          <w:highlight w:val="cyan"/>
          <w:u w:val="single"/>
        </w:rPr>
        <w:t>and therefore cannot establish itself</w:t>
      </w:r>
      <w:r w:rsidRPr="00B50C3A">
        <w:rPr>
          <w:color w:val="000000" w:themeColor="text1"/>
          <w:sz w:val="14"/>
        </w:rPr>
        <w:t xml:space="preserve">, or be established, </w:t>
      </w:r>
      <w:r w:rsidRPr="00B50C3A">
        <w:rPr>
          <w:b/>
          <w:color w:val="000000" w:themeColor="text1"/>
          <w:highlight w:val="cyan"/>
          <w:u w:val="single"/>
        </w:rPr>
        <w:t>through hegemonic interventions</w:t>
      </w:r>
      <w:r w:rsidRPr="00B50C3A">
        <w:rPr>
          <w:color w:val="000000" w:themeColor="text1"/>
          <w:sz w:val="14"/>
          <w:highlight w:val="cyan"/>
        </w:rPr>
        <w:t xml:space="preserve">. </w:t>
      </w:r>
      <w:r w:rsidRPr="00B50C3A">
        <w:rPr>
          <w:b/>
          <w:color w:val="000000" w:themeColor="text1"/>
          <w:highlight w:val="cyan"/>
          <w:u w:val="single"/>
        </w:rPr>
        <w:t>Blackness cannot become one of civil society’s</w:t>
      </w:r>
      <w:r w:rsidRPr="00B50C3A">
        <w:rPr>
          <w:color w:val="000000" w:themeColor="text1"/>
          <w:sz w:val="14"/>
        </w:rPr>
        <w:t xml:space="preserve"> many </w:t>
      </w:r>
      <w:r w:rsidRPr="00B50C3A">
        <w:rPr>
          <w:b/>
          <w:color w:val="000000" w:themeColor="text1"/>
          <w:highlight w:val="cyan"/>
          <w:u w:val="single"/>
        </w:rPr>
        <w:t>junior partners</w:t>
      </w:r>
      <w:r w:rsidRPr="00B50C3A">
        <w:rPr>
          <w:color w:val="000000" w:themeColor="text1"/>
          <w:sz w:val="14"/>
          <w:highlight w:val="cyan"/>
        </w:rPr>
        <w:t xml:space="preserve">: </w:t>
      </w:r>
      <w:r w:rsidRPr="00B50C3A">
        <w:rPr>
          <w:b/>
          <w:color w:val="000000" w:themeColor="text1"/>
          <w:highlight w:val="cyan"/>
          <w:u w:val="single"/>
        </w:rPr>
        <w:t>Black citizenship</w:t>
      </w:r>
      <w:r w:rsidRPr="00B50C3A">
        <w:rPr>
          <w:color w:val="000000" w:themeColor="text1"/>
          <w:sz w:val="14"/>
          <w:highlight w:val="cyan"/>
        </w:rPr>
        <w:t xml:space="preserve">, </w:t>
      </w:r>
      <w:r w:rsidRPr="00B50C3A">
        <w:rPr>
          <w:b/>
          <w:color w:val="000000" w:themeColor="text1"/>
          <w:u w:val="single"/>
        </w:rPr>
        <w:t>or Black civic obligation</w:t>
      </w:r>
      <w:r w:rsidRPr="00B50C3A">
        <w:rPr>
          <w:color w:val="000000" w:themeColor="text1"/>
          <w:sz w:val="14"/>
          <w:highlight w:val="cyan"/>
        </w:rPr>
        <w:t xml:space="preserve">, </w:t>
      </w:r>
      <w:r w:rsidRPr="00B50C3A">
        <w:rPr>
          <w:b/>
          <w:color w:val="000000" w:themeColor="text1"/>
          <w:highlight w:val="cyan"/>
          <w:u w:val="single"/>
        </w:rPr>
        <w:t>are oxymorons</w:t>
      </w:r>
      <w:r w:rsidRPr="00B50C3A">
        <w:rPr>
          <w:color w:val="000000" w:themeColor="text1"/>
          <w:sz w:val="14"/>
        </w:rPr>
        <w:t xml:space="preserve">. In light of this, </w:t>
      </w:r>
      <w:r w:rsidRPr="00B50C3A">
        <w:rPr>
          <w:b/>
          <w:color w:val="000000" w:themeColor="text1"/>
          <w:highlight w:val="cyan"/>
          <w:u w:val="single"/>
        </w:rPr>
        <w:t xml:space="preserve">coalitions </w:t>
      </w:r>
      <w:r w:rsidRPr="00B50C3A">
        <w:rPr>
          <w:b/>
          <w:color w:val="000000" w:themeColor="text1"/>
          <w:u w:val="single"/>
        </w:rPr>
        <w:t>and social movements,</w:t>
      </w:r>
      <w:r w:rsidRPr="00B50C3A">
        <w:rPr>
          <w:color w:val="000000" w:themeColor="text1"/>
          <w:sz w:val="14"/>
        </w:rPr>
        <w:t xml:space="preserve"> even radical social movements like the Prison Abolition Movement, </w:t>
      </w:r>
      <w:r w:rsidRPr="00B50C3A">
        <w:rPr>
          <w:b/>
          <w:color w:val="000000" w:themeColor="text1"/>
          <w:highlight w:val="cyan"/>
          <w:u w:val="single"/>
        </w:rPr>
        <w:t>bound up in the solicitation of hegemon</w:t>
      </w:r>
      <w:r w:rsidRPr="00B50C3A">
        <w:rPr>
          <w:color w:val="000000" w:themeColor="text1"/>
          <w:highlight w:val="cyan"/>
          <w:u w:val="single"/>
        </w:rPr>
        <w:t>y</w:t>
      </w:r>
      <w:r w:rsidRPr="00B50C3A">
        <w:rPr>
          <w:color w:val="000000" w:themeColor="text1"/>
          <w:sz w:val="14"/>
        </w:rPr>
        <w:t xml:space="preserve">, so as </w:t>
      </w:r>
      <w:r w:rsidRPr="00B50C3A">
        <w:rPr>
          <w:b/>
          <w:color w:val="000000" w:themeColor="text1"/>
          <w:highlight w:val="cyan"/>
          <w:u w:val="single"/>
        </w:rPr>
        <w:t xml:space="preserve">to </w:t>
      </w:r>
      <w:r w:rsidRPr="00B50C3A">
        <w:rPr>
          <w:b/>
          <w:color w:val="000000" w:themeColor="text1"/>
          <w:u w:val="single"/>
        </w:rPr>
        <w:t xml:space="preserve">fortify and </w:t>
      </w:r>
      <w:r w:rsidRPr="00B50C3A">
        <w:rPr>
          <w:b/>
          <w:color w:val="000000" w:themeColor="text1"/>
          <w:highlight w:val="cyan"/>
          <w:u w:val="single"/>
        </w:rPr>
        <w:t>extend the interlocutory life of civil society</w:t>
      </w:r>
      <w:r w:rsidRPr="00B50C3A">
        <w:rPr>
          <w:color w:val="000000" w:themeColor="text1"/>
          <w:sz w:val="14"/>
        </w:rPr>
        <w:t xml:space="preserve">, </w:t>
      </w:r>
      <w:r w:rsidRPr="00B50C3A">
        <w:rPr>
          <w:b/>
          <w:color w:val="000000" w:themeColor="text1"/>
          <w:u w:val="single"/>
        </w:rPr>
        <w:t xml:space="preserve">ultimately </w:t>
      </w:r>
      <w:r w:rsidRPr="00B50C3A">
        <w:rPr>
          <w:b/>
          <w:color w:val="000000" w:themeColor="text1"/>
          <w:highlight w:val="cyan"/>
          <w:u w:val="single"/>
        </w:rPr>
        <w:t>accommodate only the satiable demands and finite antagonisms of civil society’s junior partners</w:t>
      </w:r>
      <w:r w:rsidRPr="00B50C3A">
        <w:rPr>
          <w:b/>
          <w:color w:val="000000" w:themeColor="text1"/>
          <w:u w:val="single"/>
        </w:rPr>
        <w:t xml:space="preserve"> </w:t>
      </w:r>
      <w:r w:rsidRPr="00B50C3A">
        <w:rPr>
          <w:color w:val="000000" w:themeColor="text1"/>
          <w:sz w:val="14"/>
        </w:rPr>
        <w:t>(</w:t>
      </w:r>
      <w:r w:rsidRPr="00B50C3A">
        <w:rPr>
          <w:b/>
          <w:color w:val="000000" w:themeColor="text1"/>
          <w:u w:val="single"/>
        </w:rPr>
        <w:t>i.e., immigrants, white women, and the working class)</w:t>
      </w:r>
      <w:r w:rsidRPr="00B50C3A">
        <w:rPr>
          <w:b/>
          <w:color w:val="000000" w:themeColor="text1"/>
          <w:highlight w:val="cyan"/>
          <w:u w:val="single"/>
        </w:rPr>
        <w:t>, but foreclose upon</w:t>
      </w:r>
      <w:r w:rsidRPr="00B50C3A">
        <w:rPr>
          <w:color w:val="000000" w:themeColor="text1"/>
          <w:sz w:val="14"/>
        </w:rPr>
        <w:t xml:space="preserve"> the </w:t>
      </w:r>
      <w:r w:rsidRPr="00B50C3A">
        <w:rPr>
          <w:b/>
          <w:color w:val="000000" w:themeColor="text1"/>
          <w:highlight w:val="cyan"/>
          <w:u w:val="single"/>
        </w:rPr>
        <w:t>insatiable demands and endless antagonisms of the prison slave</w:t>
      </w:r>
      <w:r w:rsidRPr="00B50C3A">
        <w:rPr>
          <w:b/>
          <w:color w:val="000000" w:themeColor="text1"/>
          <w:u w:val="single"/>
        </w:rPr>
        <w:t xml:space="preserve"> and the prison-slave-in-waiting. In short, </w:t>
      </w:r>
      <w:r w:rsidRPr="00B50C3A">
        <w:rPr>
          <w:color w:val="000000" w:themeColor="text1"/>
          <w:sz w:val="14"/>
        </w:rPr>
        <w:t xml:space="preserve">whereas such </w:t>
      </w:r>
      <w:r w:rsidRPr="00B50C3A">
        <w:rPr>
          <w:b/>
          <w:color w:val="000000" w:themeColor="text1"/>
          <w:highlight w:val="cyan"/>
          <w:u w:val="single"/>
        </w:rPr>
        <w:t xml:space="preserve">coalitions </w:t>
      </w:r>
      <w:r w:rsidRPr="00B50C3A">
        <w:rPr>
          <w:b/>
          <w:color w:val="000000" w:themeColor="text1"/>
          <w:u w:val="single"/>
        </w:rPr>
        <w:t xml:space="preserve">and social movements </w:t>
      </w:r>
      <w:r w:rsidRPr="00B50C3A">
        <w:rPr>
          <w:b/>
          <w:color w:val="000000" w:themeColor="text1"/>
          <w:highlight w:val="cyan"/>
          <w:u w:val="single"/>
        </w:rPr>
        <w:t>cannot be called the outright handmaidens of white supremacy</w:t>
      </w:r>
      <w:r w:rsidRPr="00B50C3A">
        <w:rPr>
          <w:color w:val="000000" w:themeColor="text1"/>
          <w:sz w:val="14"/>
        </w:rPr>
        <w:t xml:space="preserve">, </w:t>
      </w:r>
      <w:r w:rsidRPr="00B50C3A">
        <w:rPr>
          <w:b/>
          <w:color w:val="000000" w:themeColor="text1"/>
          <w:highlight w:val="cyan"/>
          <w:u w:val="single"/>
        </w:rPr>
        <w:t>their rhetorical structures and political desire are underwritten by a supplemental antiBlackness.</w:t>
      </w:r>
      <w:r w:rsidRPr="00B50C3A">
        <w:rPr>
          <w:color w:val="000000" w:themeColor="text1"/>
          <w:sz w:val="14"/>
        </w:rPr>
        <w:t xml:space="preserve"> In her autobiography, Assata Shakur’s comments vacillate between being interesting and insightful to painfully programmatic and “responsible.” </w:t>
      </w:r>
      <w:r w:rsidRPr="00B50C3A">
        <w:rPr>
          <w:b/>
          <w:color w:val="000000" w:themeColor="text1"/>
          <w:highlight w:val="cyan"/>
          <w:u w:val="single"/>
        </w:rPr>
        <w:t>The expository method of conveyance accounts for this air of responsibility</w:t>
      </w:r>
      <w:r w:rsidRPr="00B50C3A">
        <w:rPr>
          <w:color w:val="000000" w:themeColor="text1"/>
          <w:sz w:val="14"/>
        </w:rPr>
        <w:t xml:space="preserve">. </w:t>
      </w:r>
      <w:r w:rsidRPr="00B50C3A">
        <w:rPr>
          <w:b/>
          <w:color w:val="000000" w:themeColor="text1"/>
          <w:highlight w:val="cyan"/>
          <w:u w:val="single"/>
        </w:rPr>
        <w:t>However</w:t>
      </w:r>
      <w:r w:rsidRPr="00B50C3A">
        <w:rPr>
          <w:color w:val="000000" w:themeColor="text1"/>
          <w:sz w:val="14"/>
        </w:rPr>
        <w:t xml:space="preserve">, toward the end of the book, she accounts for </w:t>
      </w:r>
      <w:r w:rsidRPr="00B50C3A">
        <w:rPr>
          <w:b/>
          <w:color w:val="000000" w:themeColor="text1"/>
          <w:highlight w:val="cyan"/>
          <w:u w:val="single"/>
        </w:rPr>
        <w:t xml:space="preserve">coalition work </w:t>
      </w:r>
      <w:r w:rsidRPr="00B50C3A">
        <w:rPr>
          <w:color w:val="000000" w:themeColor="text1"/>
          <w:sz w:val="14"/>
        </w:rPr>
        <w:t>by way of</w:t>
      </w:r>
      <w:r w:rsidRPr="00B50C3A">
        <w:rPr>
          <w:b/>
          <w:color w:val="000000" w:themeColor="text1"/>
        </w:rPr>
        <w:t xml:space="preserve"> </w:t>
      </w:r>
      <w:r w:rsidRPr="00B50C3A">
        <w:rPr>
          <w:b/>
          <w:color w:val="000000" w:themeColor="text1"/>
          <w:highlight w:val="cyan"/>
          <w:u w:val="single"/>
        </w:rPr>
        <w:t>extended narrative as opposed to exposition</w:t>
      </w:r>
      <w:r w:rsidRPr="00B50C3A">
        <w:rPr>
          <w:color w:val="000000" w:themeColor="text1"/>
          <w:sz w:val="14"/>
        </w:rPr>
        <w:t xml:space="preserve">. We accompany her on one of Zayd Shakur’s many Panther projects with outside groups, work “dealing with white support groups who were involved in raising bail for the Panther 21 members in jail” (Shakur, 1987: 224). With no more than three words, her recollection becomes matter of fact and unfiltered. She writes, “I hated it.” At the time, i felt that anything below 110th street was another country. All my activities were centered in Harlem and i almost never left it. Doing defense committee work was definitely not up my alley.... i hated standing around while all these white people asked me to explain myself, my existence. i became a master of the one-liner (Shakur, 1987: 224). Her hatred of this work is bound up in her anticipation, fully realized, of all the zonal violations to come when a white woman asks her if Zayd is her “panther...you know, is he your black cat?” and then runs her fingers through Assata’s hair to cop a kinky feel. </w:t>
      </w:r>
      <w:r w:rsidRPr="00B50C3A">
        <w:rPr>
          <w:b/>
          <w:color w:val="000000" w:themeColor="text1"/>
          <w:highlight w:val="cyan"/>
          <w:u w:val="single"/>
        </w:rPr>
        <w:t>Her narrative anticipates these violations-to-come at the level of the street, as well as at the level of the body. Here is the moment in her life as a prison-slave-in-waiting</w:t>
      </w:r>
      <w:r w:rsidRPr="00B50C3A">
        <w:rPr>
          <w:color w:val="000000" w:themeColor="text1"/>
          <w:sz w:val="14"/>
        </w:rPr>
        <w:t>, which is to say, a moment as an ordinary Black person, when she finds herself among “friends” — abolitionists, at least partners in purpose, and yet she feels it necessary to adopt the same muscular constriction, the same coiled anticipation, the same combative “one-liners” that she will need to adopt just one year later to steel herself against the encroachment of prison guards. The verisimilitude between Assata’s wellknown police encounters, and her experiences in civil society’s most nurturing nook, the radical coalition, raises disturbing questions about political desire, Black positionality, and hegemony as a modality of struggle.</w:t>
      </w:r>
    </w:p>
    <w:p w14:paraId="315E44E5" w14:textId="77777777" w:rsidR="009078A6" w:rsidRPr="009078A6" w:rsidRDefault="009078A6" w:rsidP="009078A6"/>
    <w:p w14:paraId="5876AF8F" w14:textId="35DAB644" w:rsidR="009078A6" w:rsidRDefault="009078A6" w:rsidP="009078A6">
      <w:pPr>
        <w:pStyle w:val="Heading2"/>
      </w:pPr>
      <w:r>
        <w:t>A2 Perm Double Bind</w:t>
      </w:r>
    </w:p>
    <w:p w14:paraId="4E8F2FD9" w14:textId="77777777" w:rsidR="00235FEF" w:rsidRDefault="00235FEF" w:rsidP="00235FEF"/>
    <w:p w14:paraId="18655546" w14:textId="460F4CA8" w:rsidR="00235FEF" w:rsidRDefault="00235FEF" w:rsidP="002B1B70">
      <w:pPr>
        <w:pStyle w:val="Heading4"/>
        <w:numPr>
          <w:ilvl w:val="0"/>
          <w:numId w:val="15"/>
        </w:numPr>
      </w:pPr>
      <w:r>
        <w:t xml:space="preserve">This is how civil society operates – ‘Just hold on for a couple more minutes and then some time in the to-come future after this policy is passed we will do this good thing that you want’ – This future to come will never happen and this narrative of progress extends the reach of civil society’s antiblackness. That’s </w:t>
      </w:r>
      <w:r w:rsidRPr="00235FEF">
        <w:rPr>
          <w:u w:val="single"/>
        </w:rPr>
        <w:t>Farley 05</w:t>
      </w:r>
      <w:r>
        <w:t>.</w:t>
      </w:r>
    </w:p>
    <w:p w14:paraId="722819AD" w14:textId="69DB1024" w:rsidR="00235FEF" w:rsidRDefault="00235FEF" w:rsidP="002B1B70">
      <w:pPr>
        <w:pStyle w:val="Heading4"/>
        <w:numPr>
          <w:ilvl w:val="0"/>
          <w:numId w:val="15"/>
        </w:numPr>
      </w:pPr>
      <w:r w:rsidRPr="00235FEF">
        <w:rPr>
          <w:sz w:val="24"/>
          <w:szCs w:val="24"/>
          <w:u w:val="single"/>
        </w:rPr>
        <w:t>Flinching DA</w:t>
      </w:r>
      <w:r w:rsidRPr="00235FEF">
        <w:rPr>
          <w:sz w:val="24"/>
          <w:szCs w:val="24"/>
        </w:rPr>
        <w:t xml:space="preserve"> – </w:t>
      </w:r>
      <w:r w:rsidRPr="00235FEF">
        <w:rPr>
          <w:sz w:val="24"/>
          <w:szCs w:val="24"/>
          <w:u w:val="single"/>
        </w:rPr>
        <w:t>Wilderson 10</w:t>
      </w:r>
      <w:r w:rsidRPr="00235FEF">
        <w:rPr>
          <w:sz w:val="24"/>
          <w:szCs w:val="24"/>
        </w:rPr>
        <w:t xml:space="preserve"> says we need an unflinching paradigmatic analysis – ie refusing to flinch in the face of civil society – </w:t>
      </w:r>
      <w:r>
        <w:rPr>
          <w:sz w:val="24"/>
          <w:szCs w:val="24"/>
        </w:rPr>
        <w:t>this perm is flinching -</w:t>
      </w:r>
      <w:r w:rsidRPr="00235FEF">
        <w:rPr>
          <w:sz w:val="24"/>
          <w:szCs w:val="24"/>
        </w:rPr>
        <w:t xml:space="preserve"> orienting yourself towards civil society </w:t>
      </w:r>
      <w:r>
        <w:rPr>
          <w:sz w:val="24"/>
          <w:szCs w:val="24"/>
        </w:rPr>
        <w:t xml:space="preserve">and allowing it to happen one more time, </w:t>
      </w:r>
      <w:r w:rsidRPr="00235FEF">
        <w:rPr>
          <w:sz w:val="24"/>
          <w:szCs w:val="24"/>
        </w:rPr>
        <w:t xml:space="preserve">which means only the negative can achieve an unflinching paradigmatic analysis which is key to overthrowing civil society </w:t>
      </w:r>
    </w:p>
    <w:p w14:paraId="5A65101D" w14:textId="77777777" w:rsidR="00235FEF" w:rsidRPr="00235FEF" w:rsidRDefault="00235FEF" w:rsidP="00235FEF"/>
    <w:p w14:paraId="34B8EFF7" w14:textId="66BA6932" w:rsidR="009078A6" w:rsidRPr="009078A6" w:rsidRDefault="009078A6" w:rsidP="009078A6">
      <w:pPr>
        <w:pStyle w:val="Heading2"/>
      </w:pPr>
      <w:r>
        <w:t>A2 Perm Do Aff in Mindset of Neg</w:t>
      </w:r>
    </w:p>
    <w:p w14:paraId="13585C03" w14:textId="77777777" w:rsidR="00C969C5" w:rsidRPr="00B50C3A" w:rsidRDefault="00C969C5" w:rsidP="00C969C5">
      <w:pPr>
        <w:pStyle w:val="Heading1"/>
        <w:spacing w:line="240" w:lineRule="auto"/>
        <w:rPr>
          <w:color w:val="000000" w:themeColor="text1"/>
        </w:rPr>
      </w:pPr>
      <w:r w:rsidRPr="00B50C3A">
        <w:rPr>
          <w:color w:val="000000" w:themeColor="text1"/>
        </w:rPr>
        <w:t>Frontlines</w:t>
      </w:r>
    </w:p>
    <w:p w14:paraId="21B7F199" w14:textId="77777777" w:rsidR="00C969C5" w:rsidRPr="004E552D" w:rsidRDefault="00C969C5" w:rsidP="00C969C5"/>
    <w:p w14:paraId="28BC42AA" w14:textId="77777777" w:rsidR="00C969C5" w:rsidRPr="00B50C3A" w:rsidRDefault="00C969C5" w:rsidP="00C969C5">
      <w:pPr>
        <w:pStyle w:val="Heading2"/>
        <w:spacing w:line="240" w:lineRule="auto"/>
        <w:ind w:firstLine="360"/>
        <w:rPr>
          <w:color w:val="000000" w:themeColor="text1"/>
        </w:rPr>
      </w:pPr>
      <w:r w:rsidRPr="00B50C3A">
        <w:rPr>
          <w:color w:val="000000" w:themeColor="text1"/>
        </w:rPr>
        <w:t>A2 Policy Making</w:t>
      </w:r>
    </w:p>
    <w:p w14:paraId="5956438E" w14:textId="77777777" w:rsidR="00C969C5" w:rsidRPr="00B50C3A" w:rsidRDefault="00C969C5" w:rsidP="00C969C5">
      <w:pPr>
        <w:pStyle w:val="Heading4"/>
        <w:numPr>
          <w:ilvl w:val="0"/>
          <w:numId w:val="3"/>
        </w:numPr>
        <w:spacing w:line="240" w:lineRule="auto"/>
        <w:rPr>
          <w:color w:val="000000" w:themeColor="text1"/>
        </w:rPr>
      </w:pPr>
      <w:r w:rsidRPr="00556B68">
        <w:rPr>
          <w:color w:val="000000" w:themeColor="text1"/>
          <w:u w:val="single"/>
        </w:rPr>
        <w:t>Political Structuring DA</w:t>
      </w:r>
      <w:r w:rsidRPr="00B50C3A">
        <w:rPr>
          <w:color w:val="000000" w:themeColor="text1"/>
        </w:rPr>
        <w:t xml:space="preserve"> – Their state good arguments assume that the black body has access to politics. They </w:t>
      </w:r>
      <w:r>
        <w:rPr>
          <w:color w:val="000000" w:themeColor="text1"/>
        </w:rPr>
        <w:t>fail</w:t>
      </w:r>
      <w:r w:rsidRPr="00B50C3A">
        <w:rPr>
          <w:color w:val="000000" w:themeColor="text1"/>
        </w:rPr>
        <w:t xml:space="preserve"> to respond to our </w:t>
      </w:r>
      <w:r>
        <w:rPr>
          <w:color w:val="000000" w:themeColor="text1"/>
        </w:rPr>
        <w:t>specific</w:t>
      </w:r>
      <w:r w:rsidRPr="00B50C3A">
        <w:rPr>
          <w:color w:val="000000" w:themeColor="text1"/>
        </w:rPr>
        <w:t xml:space="preserve"> interpretations of white supremacy. Our Wilderson evidence indicates that political discourse can never account for structural blackness because it cannot articulate claims of the non human</w:t>
      </w:r>
    </w:p>
    <w:p w14:paraId="5D6A8995" w14:textId="77777777" w:rsidR="00C969C5" w:rsidRPr="00B50C3A" w:rsidRDefault="00C969C5" w:rsidP="00C969C5">
      <w:pPr>
        <w:pStyle w:val="Heading4"/>
        <w:numPr>
          <w:ilvl w:val="0"/>
          <w:numId w:val="3"/>
        </w:numPr>
        <w:spacing w:line="240" w:lineRule="auto"/>
        <w:rPr>
          <w:color w:val="000000" w:themeColor="text1"/>
        </w:rPr>
      </w:pPr>
      <w:r w:rsidRPr="00556B68">
        <w:rPr>
          <w:color w:val="000000" w:themeColor="text1"/>
          <w:u w:val="single"/>
        </w:rPr>
        <w:t>Respectability Politics DA</w:t>
      </w:r>
      <w:r w:rsidRPr="00B50C3A">
        <w:rPr>
          <w:color w:val="000000" w:themeColor="text1"/>
        </w:rPr>
        <w:t xml:space="preserve"> – You force debaters to speak through the lens of white supremacy which reproduces anti blackness. It crushes </w:t>
      </w:r>
      <w:r>
        <w:rPr>
          <w:color w:val="000000" w:themeColor="text1"/>
        </w:rPr>
        <w:t>dissent</w:t>
      </w:r>
      <w:r w:rsidRPr="00B50C3A">
        <w:rPr>
          <w:color w:val="000000" w:themeColor="text1"/>
        </w:rPr>
        <w:t xml:space="preserve"> and forces black bodies to act the way that White supremacy wants them to. This is anti-black and </w:t>
      </w:r>
      <w:r>
        <w:rPr>
          <w:color w:val="000000" w:themeColor="text1"/>
        </w:rPr>
        <w:t>prevents</w:t>
      </w:r>
      <w:r w:rsidRPr="00B50C3A">
        <w:rPr>
          <w:color w:val="000000" w:themeColor="text1"/>
        </w:rPr>
        <w:t xml:space="preserve"> any possibility of “change”</w:t>
      </w:r>
    </w:p>
    <w:p w14:paraId="5B2D01A7" w14:textId="77777777" w:rsidR="00C969C5" w:rsidRDefault="00C969C5" w:rsidP="00C969C5">
      <w:pPr>
        <w:pStyle w:val="Heading4"/>
        <w:numPr>
          <w:ilvl w:val="0"/>
          <w:numId w:val="3"/>
        </w:numPr>
        <w:spacing w:line="240" w:lineRule="auto"/>
        <w:rPr>
          <w:color w:val="000000" w:themeColor="text1"/>
        </w:rPr>
      </w:pPr>
      <w:r w:rsidRPr="00B50C3A">
        <w:rPr>
          <w:color w:val="000000" w:themeColor="text1"/>
        </w:rPr>
        <w:t>This prevents us from ever stepping back and analyzing the violence that the state produces – we can never stop to question the state when we are forced to defend it.</w:t>
      </w:r>
    </w:p>
    <w:p w14:paraId="68A54C6A" w14:textId="77777777" w:rsidR="00C969C5" w:rsidRPr="001F743C" w:rsidRDefault="00C969C5" w:rsidP="00C969C5">
      <w:pPr>
        <w:pStyle w:val="Heading4"/>
        <w:numPr>
          <w:ilvl w:val="0"/>
          <w:numId w:val="3"/>
        </w:numPr>
        <w:spacing w:line="240" w:lineRule="auto"/>
        <w:rPr>
          <w:color w:val="000000" w:themeColor="text1"/>
        </w:rPr>
      </w:pPr>
      <w:r>
        <w:rPr>
          <w:color w:val="000000" w:themeColor="text1"/>
        </w:rPr>
        <w:t>They need to win reformism to win policy making good – if we win social death, then politics can never be a viable tool</w:t>
      </w:r>
      <w:r w:rsidRPr="00B50C3A">
        <w:rPr>
          <w:color w:val="000000" w:themeColor="text1"/>
        </w:rPr>
        <w:t xml:space="preserve"> </w:t>
      </w:r>
    </w:p>
    <w:p w14:paraId="28717C2A" w14:textId="77777777" w:rsidR="00C969C5" w:rsidRPr="00B50C3A" w:rsidRDefault="00C969C5" w:rsidP="00C969C5">
      <w:pPr>
        <w:pStyle w:val="1AChushush"/>
        <w:rPr>
          <w:color w:val="000000" w:themeColor="text1"/>
        </w:rPr>
      </w:pPr>
    </w:p>
    <w:p w14:paraId="24B52230" w14:textId="77777777" w:rsidR="00C969C5" w:rsidRPr="00B50C3A" w:rsidRDefault="00C969C5" w:rsidP="00C969C5">
      <w:pPr>
        <w:pStyle w:val="Heading2"/>
        <w:spacing w:line="240" w:lineRule="auto"/>
        <w:rPr>
          <w:color w:val="000000" w:themeColor="text1"/>
        </w:rPr>
      </w:pPr>
      <w:r w:rsidRPr="00B50C3A">
        <w:rPr>
          <w:color w:val="000000" w:themeColor="text1"/>
        </w:rPr>
        <w:t>A2 Bryant</w:t>
      </w:r>
    </w:p>
    <w:p w14:paraId="53ED577D" w14:textId="27FCF0A0" w:rsidR="00C969C5" w:rsidRPr="00B50C3A" w:rsidRDefault="00C969C5" w:rsidP="00AE7283">
      <w:pPr>
        <w:pStyle w:val="tag0"/>
        <w:numPr>
          <w:ilvl w:val="0"/>
          <w:numId w:val="27"/>
        </w:numPr>
      </w:pPr>
      <w:r w:rsidRPr="00B50C3A">
        <w:t xml:space="preserve">Byrant just says we need concrete solutions – never says policies. We are a concrete solution </w:t>
      </w:r>
    </w:p>
    <w:p w14:paraId="53423E43" w14:textId="0240B2D7" w:rsidR="00C969C5" w:rsidRPr="00B50C3A" w:rsidRDefault="00C969C5" w:rsidP="00AE7283">
      <w:pPr>
        <w:pStyle w:val="tag0"/>
        <w:numPr>
          <w:ilvl w:val="0"/>
          <w:numId w:val="27"/>
        </w:numPr>
      </w:pPr>
      <w:r w:rsidRPr="00B50C3A">
        <w:t>The State becomes inevitable when we can’t question it – the only way we can create change and rupture the system is by demanding the impossible. Pragmatic considerations sacrifice the power to pose the question – only a refusal to compromise can effectively confront the structural horror of America and civil society</w:t>
      </w:r>
    </w:p>
    <w:p w14:paraId="2F5B60BD" w14:textId="7BE282EC" w:rsidR="00C969C5" w:rsidRPr="00B50C3A" w:rsidRDefault="00C969C5" w:rsidP="00AE7283">
      <w:pPr>
        <w:pStyle w:val="tag0"/>
        <w:numPr>
          <w:ilvl w:val="0"/>
          <w:numId w:val="27"/>
        </w:numPr>
      </w:pPr>
      <w:r w:rsidRPr="00B50C3A">
        <w:t>This presupposes that the only ‘effective’ solutions are policy options. You have a limited political imagination – saying that we can only focus on policies to create is a tool of the state to justify its violence.</w:t>
      </w:r>
    </w:p>
    <w:p w14:paraId="5F9B08AD" w14:textId="22BC1208" w:rsidR="00C969C5" w:rsidRPr="00B50C3A" w:rsidRDefault="00C969C5" w:rsidP="00AE7283">
      <w:pPr>
        <w:pStyle w:val="tag0"/>
        <w:numPr>
          <w:ilvl w:val="0"/>
          <w:numId w:val="27"/>
        </w:numPr>
      </w:pPr>
      <w:r w:rsidRPr="00B50C3A">
        <w:t xml:space="preserve">TURN – </w:t>
      </w:r>
      <w:r w:rsidR="00AE7283">
        <w:t xml:space="preserve">we will never be policy makers </w:t>
      </w:r>
      <w:r w:rsidRPr="00B50C3A">
        <w:t>– the world of the aff doesn’t actually exist – only the neg is tangle individual action</w:t>
      </w:r>
    </w:p>
    <w:p w14:paraId="59A8C2C4" w14:textId="0D73C370" w:rsidR="00C969C5" w:rsidRPr="00B50C3A" w:rsidRDefault="00C969C5" w:rsidP="00AE7283">
      <w:pPr>
        <w:pStyle w:val="tag0"/>
        <w:numPr>
          <w:ilvl w:val="0"/>
          <w:numId w:val="27"/>
        </w:numPr>
      </w:pPr>
      <w:r w:rsidRPr="00B50C3A">
        <w:t xml:space="preserve">Even if policy options are good, we need to imagine and discuss nonpolicy options. We are not policy makers – we are simply pedagues in an intellectual discussion. Whether practical or not practical, we need to discuss ways to solve problems. </w:t>
      </w:r>
    </w:p>
    <w:p w14:paraId="3A44C4F3" w14:textId="77777777" w:rsidR="00C969C5" w:rsidRPr="00B50C3A" w:rsidRDefault="00C969C5" w:rsidP="00C969C5">
      <w:pPr>
        <w:pStyle w:val="Heading2"/>
        <w:spacing w:line="240" w:lineRule="auto"/>
        <w:rPr>
          <w:color w:val="000000" w:themeColor="text1"/>
        </w:rPr>
      </w:pPr>
      <w:r w:rsidRPr="00B50C3A">
        <w:rPr>
          <w:color w:val="000000" w:themeColor="text1"/>
        </w:rPr>
        <w:t>A2 Curry</w:t>
      </w:r>
    </w:p>
    <w:p w14:paraId="7B447FC1" w14:textId="77777777" w:rsidR="00C969C5" w:rsidRPr="00B50C3A" w:rsidRDefault="00C969C5" w:rsidP="00C969C5">
      <w:pPr>
        <w:pStyle w:val="ListParagraph"/>
        <w:numPr>
          <w:ilvl w:val="0"/>
          <w:numId w:val="4"/>
        </w:numPr>
        <w:spacing w:line="240" w:lineRule="auto"/>
        <w:rPr>
          <w:color w:val="000000" w:themeColor="text1"/>
        </w:rPr>
      </w:pPr>
      <w:r w:rsidRPr="00B50C3A">
        <w:rPr>
          <w:color w:val="000000" w:themeColor="text1"/>
        </w:rPr>
        <w:t xml:space="preserve">No impact to abstraction </w:t>
      </w:r>
    </w:p>
    <w:p w14:paraId="0DE61B62" w14:textId="77777777" w:rsidR="00C969C5" w:rsidRPr="00B50C3A" w:rsidRDefault="00C969C5" w:rsidP="00C969C5">
      <w:pPr>
        <w:pStyle w:val="ListParagraph"/>
        <w:numPr>
          <w:ilvl w:val="0"/>
          <w:numId w:val="4"/>
        </w:numPr>
        <w:spacing w:line="240" w:lineRule="auto"/>
        <w:rPr>
          <w:color w:val="000000" w:themeColor="text1"/>
        </w:rPr>
      </w:pPr>
      <w:r w:rsidRPr="00B50C3A">
        <w:rPr>
          <w:color w:val="000000" w:themeColor="text1"/>
        </w:rPr>
        <w:t>Curry doesn’t say we need policies</w:t>
      </w:r>
    </w:p>
    <w:p w14:paraId="4FB53347" w14:textId="5BE38335" w:rsidR="00C969C5" w:rsidRPr="00B50C3A" w:rsidRDefault="00382F6B" w:rsidP="00C969C5">
      <w:pPr>
        <w:pStyle w:val="ListParagraph"/>
        <w:numPr>
          <w:ilvl w:val="0"/>
          <w:numId w:val="4"/>
        </w:numPr>
        <w:spacing w:line="240" w:lineRule="auto"/>
        <w:rPr>
          <w:color w:val="000000" w:themeColor="text1"/>
        </w:rPr>
      </w:pPr>
      <w:r>
        <w:rPr>
          <w:color w:val="000000" w:themeColor="text1"/>
        </w:rPr>
        <w:t xml:space="preserve">Its even </w:t>
      </w:r>
      <w:r w:rsidR="00AE7283">
        <w:rPr>
          <w:color w:val="000000" w:themeColor="text1"/>
        </w:rPr>
        <w:t>more</w:t>
      </w:r>
      <w:r>
        <w:rPr>
          <w:color w:val="000000" w:themeColor="text1"/>
        </w:rPr>
        <w:t xml:space="preserve"> abstract to assume the USFG will act ethically</w:t>
      </w:r>
    </w:p>
    <w:p w14:paraId="757CF8DE" w14:textId="77777777" w:rsidR="00C969C5" w:rsidRPr="00B50C3A" w:rsidRDefault="00C969C5" w:rsidP="00C969C5">
      <w:pPr>
        <w:pStyle w:val="Heading2"/>
        <w:spacing w:line="240" w:lineRule="auto"/>
        <w:rPr>
          <w:color w:val="000000" w:themeColor="text1"/>
        </w:rPr>
      </w:pPr>
      <w:r w:rsidRPr="00B50C3A">
        <w:rPr>
          <w:color w:val="000000" w:themeColor="text1"/>
        </w:rPr>
        <w:t>A2 Zanotti</w:t>
      </w:r>
    </w:p>
    <w:p w14:paraId="566440D4" w14:textId="02692B84" w:rsidR="00C969C5" w:rsidRPr="00B50C3A" w:rsidRDefault="00C969C5" w:rsidP="00C969C5">
      <w:pPr>
        <w:pStyle w:val="Heading4"/>
        <w:numPr>
          <w:ilvl w:val="0"/>
          <w:numId w:val="10"/>
        </w:numPr>
      </w:pPr>
      <w:r w:rsidRPr="00B50C3A">
        <w:t xml:space="preserve">We meet – we are analysis of the state so we learn its tactics, no reason pretending we are policy makers is </w:t>
      </w:r>
      <w:r w:rsidR="004362E0">
        <w:t xml:space="preserve">key </w:t>
      </w:r>
    </w:p>
    <w:p w14:paraId="5F17D94F" w14:textId="77777777" w:rsidR="00C969C5" w:rsidRPr="00B50C3A" w:rsidRDefault="00C969C5" w:rsidP="00C969C5">
      <w:pPr>
        <w:pStyle w:val="Heading2"/>
        <w:spacing w:line="240" w:lineRule="auto"/>
        <w:rPr>
          <w:color w:val="000000" w:themeColor="text1"/>
        </w:rPr>
      </w:pPr>
      <w:r w:rsidRPr="00B50C3A">
        <w:rPr>
          <w:color w:val="000000" w:themeColor="text1"/>
        </w:rPr>
        <w:t>A2 Cede the Political (Boggs)</w:t>
      </w:r>
    </w:p>
    <w:p w14:paraId="30F892CD" w14:textId="77777777" w:rsidR="00C969C5" w:rsidRDefault="00C969C5" w:rsidP="00C969C5">
      <w:pPr>
        <w:spacing w:line="240" w:lineRule="auto"/>
        <w:rPr>
          <w:color w:val="000000" w:themeColor="text1"/>
        </w:rPr>
      </w:pPr>
    </w:p>
    <w:p w14:paraId="10AAE224" w14:textId="5A681F79" w:rsidR="008D756E" w:rsidRDefault="00C969C5" w:rsidP="008D756E">
      <w:pPr>
        <w:pStyle w:val="Heading4"/>
        <w:numPr>
          <w:ilvl w:val="0"/>
          <w:numId w:val="9"/>
        </w:numPr>
      </w:pPr>
      <w:r>
        <w:t>The political had already been ceded – we critique the idea that there is some way that politics could</w:t>
      </w:r>
      <w:r w:rsidR="008D756E">
        <w:t xml:space="preserve"> get better or could get worse, it has stayed the same and will always remain antiblack</w:t>
      </w:r>
    </w:p>
    <w:p w14:paraId="678C4E74" w14:textId="01180DA6" w:rsidR="008D756E" w:rsidRPr="008D756E" w:rsidRDefault="008D756E" w:rsidP="008D756E">
      <w:pPr>
        <w:pStyle w:val="tag0"/>
        <w:numPr>
          <w:ilvl w:val="0"/>
          <w:numId w:val="9"/>
        </w:numPr>
      </w:pPr>
      <w:r>
        <w:t xml:space="preserve">Boggs flows neg – says the solution is grassroots, not political solutions </w:t>
      </w:r>
    </w:p>
    <w:p w14:paraId="56317EDF" w14:textId="77777777" w:rsidR="00C969C5" w:rsidRPr="00B50C3A" w:rsidRDefault="00C969C5" w:rsidP="00C969C5">
      <w:pPr>
        <w:pStyle w:val="Heading2"/>
        <w:spacing w:line="240" w:lineRule="auto"/>
        <w:rPr>
          <w:color w:val="000000" w:themeColor="text1"/>
        </w:rPr>
      </w:pPr>
      <w:r w:rsidRPr="00B50C3A">
        <w:rPr>
          <w:color w:val="000000" w:themeColor="text1"/>
        </w:rPr>
        <w:t>A2 Backlash</w:t>
      </w:r>
    </w:p>
    <w:p w14:paraId="43DD1B2F" w14:textId="77777777" w:rsidR="00C969C5" w:rsidRPr="00556B68" w:rsidRDefault="00C969C5" w:rsidP="00C969C5">
      <w:pPr>
        <w:pStyle w:val="Heading4"/>
        <w:numPr>
          <w:ilvl w:val="0"/>
          <w:numId w:val="8"/>
        </w:numPr>
      </w:pPr>
      <w:r>
        <w:t xml:space="preserve">Dude seriously – there was backlash after abolishing slavery, probably not a reason to not abolish slavery fam </w:t>
      </w:r>
    </w:p>
    <w:p w14:paraId="1468C2AD" w14:textId="77777777" w:rsidR="00C969C5" w:rsidRPr="00B50C3A" w:rsidRDefault="00C969C5" w:rsidP="00C969C5">
      <w:pPr>
        <w:pStyle w:val="Heading2"/>
        <w:spacing w:line="240" w:lineRule="auto"/>
        <w:rPr>
          <w:color w:val="000000" w:themeColor="text1"/>
        </w:rPr>
      </w:pPr>
      <w:r w:rsidRPr="00B50C3A">
        <w:rPr>
          <w:color w:val="000000" w:themeColor="text1"/>
        </w:rPr>
        <w:t>A2 Psychoanalysis Bad</w:t>
      </w:r>
    </w:p>
    <w:p w14:paraId="12013035" w14:textId="77777777" w:rsidR="00C969C5" w:rsidRPr="00B50C3A" w:rsidRDefault="00C969C5" w:rsidP="00C969C5">
      <w:pPr>
        <w:pStyle w:val="Heading2"/>
        <w:spacing w:line="240" w:lineRule="auto"/>
        <w:rPr>
          <w:color w:val="000000" w:themeColor="text1"/>
        </w:rPr>
      </w:pPr>
      <w:r w:rsidRPr="00B50C3A">
        <w:rPr>
          <w:color w:val="000000" w:themeColor="text1"/>
        </w:rPr>
        <w:t>A2 Black Women DA</w:t>
      </w:r>
    </w:p>
    <w:p w14:paraId="3CBD96A4" w14:textId="3230D7FB" w:rsidR="00B3394B" w:rsidRDefault="00B3394B" w:rsidP="002B1B70">
      <w:pPr>
        <w:pStyle w:val="Heading4"/>
        <w:numPr>
          <w:ilvl w:val="0"/>
          <w:numId w:val="14"/>
        </w:numPr>
        <w:spacing w:line="240" w:lineRule="auto"/>
        <w:rPr>
          <w:rFonts w:cs="Times New Roman"/>
          <w:color w:val="000000" w:themeColor="text1"/>
        </w:rPr>
      </w:pPr>
      <w:r>
        <w:rPr>
          <w:rFonts w:cs="Times New Roman"/>
          <w:color w:val="000000" w:themeColor="text1"/>
        </w:rPr>
        <w:t>Intersectionality DA – Coalitional Politics fail, recreate antiblackness – Wilderson 03</w:t>
      </w:r>
    </w:p>
    <w:p w14:paraId="52A30E0F" w14:textId="693E91C8" w:rsidR="00C969C5" w:rsidRPr="00B50C3A" w:rsidRDefault="00C969C5" w:rsidP="002B1B70">
      <w:pPr>
        <w:pStyle w:val="Heading4"/>
        <w:numPr>
          <w:ilvl w:val="0"/>
          <w:numId w:val="14"/>
        </w:numPr>
        <w:spacing w:line="240" w:lineRule="auto"/>
        <w:rPr>
          <w:rFonts w:cs="Times New Roman"/>
          <w:color w:val="000000" w:themeColor="text1"/>
        </w:rPr>
      </w:pPr>
      <w:r w:rsidRPr="00B50C3A">
        <w:rPr>
          <w:rFonts w:cs="Times New Roman"/>
          <w:color w:val="000000" w:themeColor="text1"/>
        </w:rPr>
        <w:t xml:space="preserve">They describe women as someone that becomes dehumanized and objectified—this fluidity of switching in an out of the category of the human is something the black lacks and the analogization of women as being outside the category of human actively obscures the original violence of slavery. The category of woman is a colonial category.  </w:t>
      </w:r>
    </w:p>
    <w:p w14:paraId="545F471D" w14:textId="77777777" w:rsidR="00C969C5" w:rsidRPr="00B50C3A" w:rsidRDefault="00C969C5" w:rsidP="00C969C5">
      <w:pPr>
        <w:spacing w:line="240" w:lineRule="auto"/>
        <w:rPr>
          <w:color w:val="000000" w:themeColor="text1"/>
          <w:u w:val="single"/>
        </w:rPr>
      </w:pPr>
      <w:r w:rsidRPr="00B50C3A">
        <w:rPr>
          <w:rStyle w:val="Style13ptBold"/>
          <w:color w:val="000000" w:themeColor="text1"/>
          <w:sz w:val="24"/>
          <w:u w:val="single"/>
        </w:rPr>
        <w:t>Broeck 08</w:t>
      </w:r>
      <w:r w:rsidRPr="00B50C3A">
        <w:rPr>
          <w:rStyle w:val="FootnoteReference"/>
          <w:color w:val="000000" w:themeColor="text1"/>
          <w:u w:val="single"/>
        </w:rPr>
        <w:footnoteReference w:id="38"/>
      </w:r>
    </w:p>
    <w:p w14:paraId="6638126D" w14:textId="77777777" w:rsidR="00C969C5" w:rsidRPr="00B50C3A" w:rsidRDefault="00C969C5" w:rsidP="00C969C5">
      <w:pPr>
        <w:spacing w:line="240" w:lineRule="auto"/>
        <w:rPr>
          <w:rStyle w:val="Style13ptBold"/>
          <w:b w:val="0"/>
          <w:color w:val="000000" w:themeColor="text1"/>
          <w:sz w:val="8"/>
        </w:rPr>
      </w:pPr>
      <w:r w:rsidRPr="00B50C3A">
        <w:rPr>
          <w:rStyle w:val="Style13ptBold"/>
          <w:b w:val="0"/>
          <w:color w:val="000000" w:themeColor="text1"/>
          <w:sz w:val="8"/>
        </w:rPr>
        <w:t xml:space="preserve">The point I want to make is not that African societies did not organize themselves around different cultural social and economic interpellations for men and women, neither that in new world slavery, and colonial societies female beings were not subjected to particular politics and practices most importantly - rape, and the theft of motherhood. However, as Spillers has argued, and as Hartman's texts illuminate, </w:t>
      </w:r>
      <w:r w:rsidRPr="00B50C3A">
        <w:rPr>
          <w:rStyle w:val="Style13ptBold"/>
          <w:color w:val="000000" w:themeColor="text1"/>
          <w:sz w:val="24"/>
          <w:highlight w:val="cyan"/>
          <w:u w:val="single"/>
        </w:rPr>
        <w:t>enslaved African</w:t>
      </w:r>
      <w:r w:rsidRPr="00B50C3A">
        <w:rPr>
          <w:rStyle w:val="Style13ptBold"/>
          <w:b w:val="0"/>
          <w:color w:val="000000" w:themeColor="text1"/>
          <w:sz w:val="8"/>
        </w:rPr>
        <w:t xml:space="preserve">-origin </w:t>
      </w:r>
      <w:r w:rsidRPr="00B50C3A">
        <w:rPr>
          <w:rStyle w:val="Style13ptBold"/>
          <w:color w:val="000000" w:themeColor="text1"/>
          <w:sz w:val="24"/>
          <w:highlight w:val="cyan"/>
          <w:u w:val="single"/>
        </w:rPr>
        <w:t>female beings never qualified as women</w:t>
      </w:r>
      <w:r w:rsidRPr="00B50C3A">
        <w:rPr>
          <w:rStyle w:val="Style13ptBold"/>
          <w:b w:val="0"/>
          <w:color w:val="000000" w:themeColor="text1"/>
          <w:sz w:val="8"/>
        </w:rPr>
        <w:t xml:space="preserve"> (because of their non-humanness, it followed logically) in the Euro-American modern world </w:t>
      </w:r>
      <w:r w:rsidRPr="00B50C3A">
        <w:rPr>
          <w:rStyle w:val="Style13ptBold"/>
          <w:color w:val="000000" w:themeColor="text1"/>
          <w:sz w:val="24"/>
          <w:highlight w:val="cyan"/>
          <w:u w:val="single"/>
        </w:rPr>
        <w:t>and</w:t>
      </w:r>
      <w:r w:rsidRPr="00B50C3A">
        <w:rPr>
          <w:rStyle w:val="Style13ptBold"/>
          <w:b w:val="0"/>
          <w:color w:val="000000" w:themeColor="text1"/>
          <w:sz w:val="8"/>
        </w:rPr>
        <w:t xml:space="preserve"> therefore </w:t>
      </w:r>
      <w:r w:rsidRPr="00B50C3A">
        <w:rPr>
          <w:rStyle w:val="Style13ptBold"/>
          <w:color w:val="000000" w:themeColor="text1"/>
          <w:sz w:val="24"/>
          <w:highlight w:val="cyan"/>
          <w:u w:val="single"/>
        </w:rPr>
        <w:t>were not interpellated to partake in the</w:t>
      </w:r>
      <w:r w:rsidRPr="00B50C3A">
        <w:rPr>
          <w:rStyle w:val="Style13ptBold"/>
          <w:b w:val="0"/>
          <w:color w:val="000000" w:themeColor="text1"/>
          <w:sz w:val="8"/>
        </w:rPr>
        <w:t xml:space="preserve"> ongoing social construction and </w:t>
      </w:r>
      <w:r w:rsidRPr="00B50C3A">
        <w:rPr>
          <w:rStyle w:val="Style13ptBold"/>
          <w:color w:val="000000" w:themeColor="text1"/>
          <w:sz w:val="24"/>
          <w:highlight w:val="cyan"/>
          <w:u w:val="single"/>
        </w:rPr>
        <w:t>contestation of gender</w:t>
      </w:r>
      <w:r w:rsidRPr="00B50C3A">
        <w:rPr>
          <w:rStyle w:val="Style13ptBold"/>
          <w:b w:val="0"/>
          <w:color w:val="000000" w:themeColor="text1"/>
          <w:sz w:val="8"/>
        </w:rPr>
        <w:t xml:space="preserve">. The point I do want to make is that </w:t>
      </w:r>
      <w:r w:rsidRPr="00B50C3A">
        <w:rPr>
          <w:rStyle w:val="Style13ptBold"/>
          <w:color w:val="000000" w:themeColor="text1"/>
          <w:sz w:val="24"/>
          <w:highlight w:val="cyan"/>
          <w:u w:val="single"/>
        </w:rPr>
        <w:t>gender - a category that would have enabled a black female claim on social negotiations did not apply to 'things'</w:t>
      </w:r>
      <w:r w:rsidRPr="00B50C3A">
        <w:rPr>
          <w:rStyle w:val="Style13ptBold"/>
          <w:b w:val="0"/>
          <w:color w:val="000000" w:themeColor="text1"/>
          <w:sz w:val="8"/>
        </w:rPr>
        <w:t xml:space="preserve">, to what was constructed as and treated as human flesh. Moreover, that very category gender </w:t>
      </w:r>
      <w:r w:rsidRPr="00B50C3A">
        <w:rPr>
          <w:rStyle w:val="Style13ptBold"/>
          <w:color w:val="000000" w:themeColor="text1"/>
          <w:sz w:val="24"/>
          <w:highlight w:val="cyan"/>
          <w:u w:val="single"/>
        </w:rPr>
        <w:t>emerged</w:t>
      </w:r>
      <w:r w:rsidRPr="00B50C3A">
        <w:rPr>
          <w:rStyle w:val="Style13ptBold"/>
          <w:b w:val="0"/>
          <w:color w:val="000000" w:themeColor="text1"/>
          <w:sz w:val="8"/>
        </w:rPr>
        <w:t xml:space="preserve"> in western transatlantic rhetoric precisely in the context of </w:t>
      </w:r>
      <w:r w:rsidRPr="00B50C3A">
        <w:rPr>
          <w:rStyle w:val="Style13ptBold"/>
          <w:color w:val="000000" w:themeColor="text1"/>
          <w:sz w:val="24"/>
          <w:highlight w:val="cyan"/>
          <w:u w:val="single"/>
        </w:rPr>
        <w:t>creating a space for white women</w:t>
      </w:r>
      <w:r w:rsidRPr="00B50C3A">
        <w:rPr>
          <w:rStyle w:val="Style13ptBold"/>
          <w:b w:val="0"/>
          <w:color w:val="000000" w:themeColor="text1"/>
          <w:sz w:val="8"/>
          <w:highlight w:val="cyan"/>
        </w:rPr>
        <w:t>,</w:t>
      </w:r>
      <w:r w:rsidRPr="00B50C3A">
        <w:rPr>
          <w:rStyle w:val="Style13ptBold"/>
          <w:b w:val="0"/>
          <w:color w:val="000000" w:themeColor="text1"/>
          <w:sz w:val="8"/>
        </w:rPr>
        <w:t xml:space="preserve"> who refused to be treated like slaves, like things. Modern gender, with early modern feminism, constituted itself discursively precisely in the shift from 18th century female abolitionist Christian empathy with the enslaved to the paradigmatic separation of women from slaves, a process that repeated itself in the late 19th century American negotiations of, and between, abolitionism and suffrage. The fact that black women have - in their long history in the western transatlantic world - consistently fought for an access to the category gender to be able to occupy a space of articulation at all, most famously, of course, in 19th century Sojourner Truth's angrily subversive exclamation </w:t>
      </w:r>
      <w:r w:rsidRPr="00B50C3A">
        <w:rPr>
          <w:rStyle w:val="Style13ptBold"/>
          <w:color w:val="000000" w:themeColor="text1"/>
          <w:sz w:val="24"/>
          <w:u w:val="single"/>
        </w:rPr>
        <w:t>"Am I not a woman and a sister?", does not alter the structural complicity of gender as a category with the formation of the sovereign modern white self</w:t>
      </w:r>
      <w:r w:rsidRPr="00B50C3A">
        <w:rPr>
          <w:rStyle w:val="Style13ptBold"/>
          <w:b w:val="0"/>
          <w:color w:val="000000" w:themeColor="text1"/>
          <w:sz w:val="8"/>
        </w:rPr>
        <w:t xml:space="preserve">. That is to say to have, or </w:t>
      </w:r>
      <w:r w:rsidRPr="00B50C3A">
        <w:rPr>
          <w:rStyle w:val="Style13ptBold"/>
          <w:color w:val="000000" w:themeColor="text1"/>
          <w:sz w:val="24"/>
          <w:u w:val="single"/>
        </w:rPr>
        <w:t>to be of female gender which could claim</w:t>
      </w:r>
      <w:r w:rsidRPr="00B50C3A">
        <w:rPr>
          <w:rStyle w:val="Style13ptBold"/>
          <w:b w:val="0"/>
          <w:color w:val="000000" w:themeColor="text1"/>
          <w:sz w:val="8"/>
        </w:rPr>
        <w:t xml:space="preserve"> and deserved certain kinds of </w:t>
      </w:r>
      <w:r w:rsidRPr="00B50C3A">
        <w:rPr>
          <w:rStyle w:val="Style13ptBold"/>
          <w:color w:val="000000" w:themeColor="text1"/>
          <w:sz w:val="24"/>
          <w:u w:val="single"/>
        </w:rPr>
        <w:t>rights</w:t>
      </w:r>
      <w:r w:rsidRPr="00B50C3A">
        <w:rPr>
          <w:rStyle w:val="Style13ptBold"/>
          <w:b w:val="0"/>
          <w:color w:val="000000" w:themeColor="text1"/>
          <w:sz w:val="8"/>
        </w:rPr>
        <w:t xml:space="preserve">, and treatment, </w:t>
      </w:r>
      <w:r w:rsidRPr="00B50C3A">
        <w:rPr>
          <w:rStyle w:val="Style13ptBold"/>
          <w:color w:val="000000" w:themeColor="text1"/>
          <w:sz w:val="24"/>
          <w:u w:val="single"/>
        </w:rPr>
        <w:t>staked the claim of white 18th century women to full human subjectivity, as opposed to thingness</w:t>
      </w:r>
      <w:r w:rsidRPr="00B50C3A">
        <w:rPr>
          <w:rStyle w:val="Style13ptBold"/>
          <w:b w:val="0"/>
          <w:color w:val="000000" w:themeColor="text1"/>
          <w:sz w:val="8"/>
        </w:rPr>
        <w:t xml:space="preserve">. </w:t>
      </w:r>
      <w:r w:rsidRPr="00B50C3A">
        <w:rPr>
          <w:rStyle w:val="Style13ptBold"/>
          <w:color w:val="000000" w:themeColor="text1"/>
          <w:sz w:val="24"/>
          <w:highlight w:val="cyan"/>
          <w:u w:val="single"/>
        </w:rPr>
        <w:t>The</w:t>
      </w:r>
      <w:r w:rsidRPr="00B50C3A">
        <w:rPr>
          <w:rStyle w:val="Style13ptBold"/>
          <w:b w:val="0"/>
          <w:color w:val="000000" w:themeColor="text1"/>
          <w:sz w:val="8"/>
        </w:rPr>
        <w:t xml:space="preserve"> infamous and very persistent use of the </w:t>
      </w:r>
      <w:r w:rsidRPr="00B50C3A">
        <w:rPr>
          <w:rStyle w:val="Style13ptBold"/>
          <w:color w:val="000000" w:themeColor="text1"/>
          <w:sz w:val="24"/>
          <w:highlight w:val="cyan"/>
          <w:u w:val="single"/>
        </w:rPr>
        <w:t>analogy of women and</w:t>
      </w:r>
      <w:r w:rsidRPr="00B50C3A">
        <w:rPr>
          <w:rStyle w:val="Style13ptBold"/>
          <w:color w:val="000000" w:themeColor="text1"/>
          <w:sz w:val="24"/>
          <w:u w:val="single"/>
        </w:rPr>
        <w:t xml:space="preserve"> </w:t>
      </w:r>
      <w:r w:rsidRPr="00B50C3A">
        <w:rPr>
          <w:rStyle w:val="Style13ptBold"/>
          <w:color w:val="000000" w:themeColor="text1"/>
          <w:sz w:val="24"/>
          <w:highlight w:val="cyan"/>
          <w:u w:val="single"/>
        </w:rPr>
        <w:t>slaves</w:t>
      </w:r>
      <w:r w:rsidRPr="00B50C3A">
        <w:rPr>
          <w:rStyle w:val="Style13ptBold"/>
          <w:b w:val="0"/>
          <w:color w:val="000000" w:themeColor="text1"/>
          <w:sz w:val="8"/>
        </w:rPr>
        <w:t xml:space="preserve"> (Broeck) provided a springboard for </w:t>
      </w:r>
      <w:r w:rsidRPr="00B50C3A">
        <w:rPr>
          <w:rStyle w:val="Style13ptBold"/>
          <w:color w:val="000000" w:themeColor="text1"/>
          <w:sz w:val="24"/>
          <w:highlight w:val="cyan"/>
          <w:u w:val="single"/>
        </w:rPr>
        <w:t>white women</w:t>
      </w:r>
      <w:r w:rsidRPr="00B50C3A">
        <w:rPr>
          <w:rStyle w:val="Style13ptBold"/>
          <w:b w:val="0"/>
          <w:color w:val="000000" w:themeColor="text1"/>
          <w:sz w:val="8"/>
        </w:rPr>
        <w:t xml:space="preserve"> to </w:t>
      </w:r>
      <w:r w:rsidRPr="00B50C3A">
        <w:rPr>
          <w:rStyle w:val="Style13ptBold"/>
          <w:color w:val="000000" w:themeColor="text1"/>
          <w:sz w:val="24"/>
          <w:highlight w:val="cyan"/>
          <w:u w:val="single"/>
        </w:rPr>
        <w:t>begin</w:t>
      </w:r>
      <w:r w:rsidRPr="00B50C3A">
        <w:rPr>
          <w:rStyle w:val="Style13ptBold"/>
          <w:color w:val="000000" w:themeColor="text1"/>
          <w:sz w:val="24"/>
          <w:u w:val="single"/>
        </w:rPr>
        <w:t xml:space="preserve"> </w:t>
      </w:r>
      <w:r w:rsidRPr="00B50C3A">
        <w:rPr>
          <w:rStyle w:val="Style13ptBold"/>
          <w:color w:val="000000" w:themeColor="text1"/>
          <w:sz w:val="24"/>
          <w:highlight w:val="cyan"/>
          <w:u w:val="single"/>
        </w:rPr>
        <w:t>theorizing</w:t>
      </w:r>
      <w:r w:rsidRPr="00B50C3A">
        <w:rPr>
          <w:rStyle w:val="Style13ptBold"/>
          <w:b w:val="0"/>
          <w:color w:val="000000" w:themeColor="text1"/>
          <w:sz w:val="8"/>
        </w:rPr>
        <w:t xml:space="preserve"> a catalogue of </w:t>
      </w:r>
      <w:r w:rsidRPr="00B50C3A">
        <w:rPr>
          <w:rStyle w:val="Style13ptBold"/>
          <w:color w:val="000000" w:themeColor="text1"/>
          <w:sz w:val="24"/>
          <w:highlight w:val="cyan"/>
          <w:u w:val="single"/>
        </w:rPr>
        <w:t>their own demands for an acknowledgement of modern, free</w:t>
      </w:r>
      <w:r w:rsidRPr="00B50C3A">
        <w:rPr>
          <w:rStyle w:val="Style13ptBold"/>
          <w:color w:val="000000" w:themeColor="text1"/>
          <w:sz w:val="24"/>
          <w:u w:val="single"/>
        </w:rPr>
        <w:t xml:space="preserve"> </w:t>
      </w:r>
      <w:r w:rsidRPr="00B50C3A">
        <w:rPr>
          <w:rStyle w:val="Style13ptBold"/>
          <w:color w:val="000000" w:themeColor="text1"/>
          <w:sz w:val="24"/>
          <w:highlight w:val="cyan"/>
          <w:u w:val="single"/>
        </w:rPr>
        <w:t>subjectivity as antagonistic to enslavement; as a discursive construct, then, modern gender served the differentiation of human from property</w:t>
      </w:r>
      <w:r w:rsidRPr="00B50C3A">
        <w:rPr>
          <w:rStyle w:val="Style13ptBold"/>
          <w:color w:val="000000" w:themeColor="text1"/>
          <w:sz w:val="24"/>
          <w:u w:val="single"/>
        </w:rPr>
        <w:t>.</w:t>
      </w:r>
      <w:r w:rsidRPr="00B50C3A">
        <w:rPr>
          <w:rStyle w:val="Style13ptBold"/>
          <w:b w:val="0"/>
          <w:color w:val="000000" w:themeColor="text1"/>
          <w:sz w:val="8"/>
        </w:rPr>
        <w:t xml:space="preserve"> White Feminism and gender theory have thus played active roles in the constitution of modern societies as we know them that need far more reflection in shaping and negotiating the expectations of how to do gender properly, even in its critical modes - roles that were claimed rather rarely in conjunction with, or based on an acknowledgment of black people's agency. To me, the corruption inherent in this history demands a bracketing of the category gender, a coupling of it to that history to lose its innocence. Making this kind of connection will also support Gender Studies to go beyond the epistemologically restrictive gender-race analogy which fired white female abolitionism - an ideological position that is untenable for gender studies in a de-colonial moment. (White) Gender Studies may decide to reflect self-critically on its own embeddedness in the Enlightenment proposal of human freedom which strategically split a certain group of humans, namely enslaved African-origin people, from the constitutive freedom to possess themselves and as such, from any access to subjectivity, which entailed, as Hortense Spillers above all has argued, a splitting of African-origin women from gender. If, thus, the knowledge of the slave trade and slavery will become the site of a re-reading of Enlightenment, modernity and postmodernity, a revised theoretical, and material approach to an epistemology of emancipation like Gender Studies will be possible. Gender Studies, too, lives "in the time of slavery," in the "future created by it" (Hartman 2007, 133). </w:t>
      </w:r>
      <w:r w:rsidRPr="00B50C3A">
        <w:rPr>
          <w:rStyle w:val="Style13ptBold"/>
          <w:color w:val="000000" w:themeColor="text1"/>
          <w:sz w:val="24"/>
          <w:highlight w:val="cyan"/>
          <w:u w:val="single"/>
        </w:rPr>
        <w:t>It is the</w:t>
      </w:r>
      <w:r w:rsidRPr="00B50C3A">
        <w:rPr>
          <w:rStyle w:val="Style13ptBold"/>
          <w:b w:val="0"/>
          <w:color w:val="000000" w:themeColor="text1"/>
          <w:sz w:val="8"/>
        </w:rPr>
        <w:t xml:space="preserve"> </w:t>
      </w:r>
      <w:r w:rsidRPr="00B50C3A">
        <w:rPr>
          <w:rStyle w:val="Style13ptBold"/>
          <w:color w:val="000000" w:themeColor="text1"/>
          <w:sz w:val="24"/>
          <w:u w:val="single"/>
        </w:rPr>
        <w:t>economic, cultural and epistemic regime of</w:t>
      </w:r>
      <w:r w:rsidRPr="00B50C3A">
        <w:rPr>
          <w:rStyle w:val="Style13ptBold"/>
          <w:b w:val="0"/>
          <w:color w:val="000000" w:themeColor="text1"/>
          <w:sz w:val="8"/>
        </w:rPr>
        <w:t xml:space="preserve"> </w:t>
      </w:r>
      <w:r w:rsidRPr="00B50C3A">
        <w:rPr>
          <w:rStyle w:val="Style13ptBold"/>
          <w:color w:val="000000" w:themeColor="text1"/>
          <w:sz w:val="24"/>
          <w:highlight w:val="cyan"/>
          <w:u w:val="single"/>
        </w:rPr>
        <w:t>human commodification</w:t>
      </w:r>
      <w:r w:rsidRPr="00B50C3A">
        <w:rPr>
          <w:rStyle w:val="Style13ptBold"/>
          <w:b w:val="0"/>
          <w:color w:val="000000" w:themeColor="text1"/>
          <w:sz w:val="8"/>
        </w:rPr>
        <w:t xml:space="preserve">, that transgressive nexus of violence, desire and property which first formed the horizon of the Euro-American modernity that US and European intellectuals, including </w:t>
      </w:r>
      <w:r w:rsidRPr="00B50C3A">
        <w:rPr>
          <w:rStyle w:val="Style13ptBold"/>
          <w:color w:val="000000" w:themeColor="text1"/>
          <w:sz w:val="24"/>
          <w:highlight w:val="cyan"/>
          <w:u w:val="single"/>
        </w:rPr>
        <w:t>Gender Studies</w:t>
      </w:r>
      <w:r w:rsidRPr="00B50C3A">
        <w:rPr>
          <w:rStyle w:val="Style13ptBold"/>
          <w:b w:val="0"/>
          <w:color w:val="000000" w:themeColor="text1"/>
          <w:sz w:val="8"/>
        </w:rPr>
        <w:t xml:space="preserve">, </w:t>
      </w:r>
      <w:r w:rsidRPr="00B50C3A">
        <w:rPr>
          <w:rStyle w:val="Style13ptBold"/>
          <w:color w:val="000000" w:themeColor="text1"/>
          <w:sz w:val="24"/>
          <w:highlight w:val="cyan"/>
          <w:u w:val="single"/>
        </w:rPr>
        <w:t>have</w:t>
      </w:r>
      <w:r w:rsidRPr="00B50C3A">
        <w:rPr>
          <w:rStyle w:val="Style13ptBold"/>
          <w:b w:val="0"/>
          <w:color w:val="000000" w:themeColor="text1"/>
          <w:sz w:val="8"/>
        </w:rPr>
        <w:t xml:space="preserve"> known and </w:t>
      </w:r>
      <w:r w:rsidRPr="00B50C3A">
        <w:rPr>
          <w:rStyle w:val="Style13ptBold"/>
          <w:color w:val="000000" w:themeColor="text1"/>
          <w:sz w:val="24"/>
          <w:highlight w:val="cyan"/>
          <w:u w:val="single"/>
        </w:rPr>
        <w:t>claimed</w:t>
      </w:r>
      <w:r w:rsidRPr="00B50C3A">
        <w:rPr>
          <w:rStyle w:val="Style13ptBold"/>
          <w:b w:val="0"/>
          <w:color w:val="000000" w:themeColor="text1"/>
          <w:sz w:val="8"/>
        </w:rPr>
        <w:t xml:space="preserve">. </w:t>
      </w:r>
      <w:r w:rsidRPr="00B50C3A">
        <w:rPr>
          <w:rStyle w:val="Style13ptBold"/>
          <w:color w:val="000000" w:themeColor="text1"/>
          <w:sz w:val="24"/>
          <w:u w:val="single"/>
        </w:rPr>
        <w:t>The Enlightenment's proposal of</w:t>
      </w:r>
      <w:r w:rsidRPr="00B50C3A">
        <w:rPr>
          <w:rStyle w:val="Style13ptBold"/>
          <w:b w:val="0"/>
          <w:color w:val="000000" w:themeColor="text1"/>
          <w:sz w:val="8"/>
        </w:rPr>
        <w:t xml:space="preserve"> </w:t>
      </w:r>
      <w:r w:rsidRPr="00B50C3A">
        <w:rPr>
          <w:rStyle w:val="Style13ptBold"/>
          <w:color w:val="000000" w:themeColor="text1"/>
          <w:sz w:val="24"/>
          <w:highlight w:val="cyan"/>
          <w:u w:val="single"/>
        </w:rPr>
        <w:t>human subjectivity and rights</w:t>
      </w:r>
      <w:r w:rsidRPr="00B50C3A">
        <w:rPr>
          <w:rStyle w:val="Style13ptBold"/>
          <w:b w:val="0"/>
          <w:color w:val="000000" w:themeColor="text1"/>
          <w:sz w:val="8"/>
        </w:rPr>
        <w:t xml:space="preserve"> which </w:t>
      </w:r>
      <w:r w:rsidRPr="00B50C3A">
        <w:rPr>
          <w:rStyle w:val="Style13ptBold"/>
          <w:color w:val="000000" w:themeColor="text1"/>
          <w:sz w:val="24"/>
          <w:highlight w:val="cyan"/>
          <w:u w:val="single"/>
        </w:rPr>
        <w:t>was</w:t>
      </w:r>
      <w:r w:rsidRPr="00B50C3A">
        <w:rPr>
          <w:rStyle w:val="Style13ptBold"/>
          <w:b w:val="0"/>
          <w:color w:val="000000" w:themeColor="text1"/>
          <w:sz w:val="8"/>
        </w:rPr>
        <w:t xml:space="preserve"> in fact </w:t>
      </w:r>
      <w:r w:rsidRPr="00B50C3A">
        <w:rPr>
          <w:rStyle w:val="Style13ptBold"/>
          <w:color w:val="000000" w:themeColor="text1"/>
          <w:sz w:val="24"/>
          <w:highlight w:val="cyan"/>
          <w:u w:val="single"/>
        </w:rPr>
        <w:t>inscribed into the world</w:t>
      </w:r>
      <w:r w:rsidRPr="00B50C3A">
        <w:rPr>
          <w:rStyle w:val="Style13ptBold"/>
          <w:b w:val="0"/>
          <w:color w:val="000000" w:themeColor="text1"/>
          <w:sz w:val="8"/>
        </w:rPr>
        <w:t xml:space="preserve"> the slave trade and </w:t>
      </w:r>
      <w:r w:rsidRPr="00B50C3A">
        <w:rPr>
          <w:rStyle w:val="Style13ptBold"/>
          <w:color w:val="000000" w:themeColor="text1"/>
          <w:sz w:val="24"/>
          <w:highlight w:val="cyan"/>
          <w:u w:val="single"/>
        </w:rPr>
        <w:t>slavery</w:t>
      </w:r>
      <w:r w:rsidRPr="00B50C3A">
        <w:rPr>
          <w:rStyle w:val="Style13ptBold"/>
          <w:b w:val="0"/>
          <w:color w:val="000000" w:themeColor="text1"/>
          <w:sz w:val="8"/>
        </w:rPr>
        <w:t xml:space="preserve"> had made (Blackburn), </w:t>
      </w:r>
      <w:r w:rsidRPr="00B50C3A">
        <w:rPr>
          <w:rStyle w:val="Style13ptBold"/>
          <w:color w:val="000000" w:themeColor="text1"/>
          <w:sz w:val="24"/>
          <w:highlight w:val="cyan"/>
          <w:u w:val="single"/>
        </w:rPr>
        <w:t>created a</w:t>
      </w:r>
      <w:r w:rsidRPr="00B50C3A">
        <w:rPr>
          <w:rStyle w:val="Style13ptBold"/>
          <w:b w:val="0"/>
          <w:color w:val="000000" w:themeColor="text1"/>
          <w:sz w:val="8"/>
        </w:rPr>
        <w:t xml:space="preserve"> vertical </w:t>
      </w:r>
      <w:r w:rsidRPr="00B50C3A">
        <w:rPr>
          <w:rStyle w:val="Style13ptBold"/>
          <w:color w:val="000000" w:themeColor="text1"/>
          <w:sz w:val="24"/>
          <w:highlight w:val="cyan"/>
          <w:u w:val="single"/>
        </w:rPr>
        <w:t>structure of</w:t>
      </w:r>
      <w:r w:rsidRPr="00B50C3A">
        <w:rPr>
          <w:rStyle w:val="Style13ptBold"/>
          <w:b w:val="0"/>
          <w:color w:val="000000" w:themeColor="text1"/>
          <w:sz w:val="8"/>
        </w:rPr>
        <w:t xml:space="preserve"> access </w:t>
      </w:r>
      <w:r w:rsidRPr="00B50C3A">
        <w:rPr>
          <w:rStyle w:val="Style13ptBold"/>
          <w:color w:val="000000" w:themeColor="text1"/>
          <w:sz w:val="24"/>
          <w:highlight w:val="cyan"/>
          <w:u w:val="single"/>
        </w:rPr>
        <w:t>claims to self-representation and</w:t>
      </w:r>
      <w:r w:rsidRPr="00B50C3A">
        <w:rPr>
          <w:rStyle w:val="Style13ptBold"/>
          <w:b w:val="0"/>
          <w:color w:val="000000" w:themeColor="text1"/>
          <w:sz w:val="8"/>
        </w:rPr>
        <w:t xml:space="preserve"> social </w:t>
      </w:r>
      <w:r w:rsidRPr="00B50C3A">
        <w:rPr>
          <w:rStyle w:val="Style13ptBold"/>
          <w:color w:val="000000" w:themeColor="text1"/>
          <w:sz w:val="24"/>
          <w:highlight w:val="cyan"/>
          <w:u w:val="single"/>
        </w:rPr>
        <w:t>participation</w:t>
      </w:r>
      <w:r w:rsidRPr="00B50C3A">
        <w:rPr>
          <w:rStyle w:val="Style13ptBold"/>
          <w:b w:val="0"/>
          <w:color w:val="000000" w:themeColor="text1"/>
          <w:sz w:val="8"/>
          <w:highlight w:val="cyan"/>
        </w:rPr>
        <w:t xml:space="preserve"> </w:t>
      </w:r>
      <w:r w:rsidRPr="00B50C3A">
        <w:rPr>
          <w:rStyle w:val="Style13ptBold"/>
          <w:color w:val="000000" w:themeColor="text1"/>
          <w:sz w:val="24"/>
          <w:highlight w:val="cyan"/>
          <w:u w:val="single"/>
        </w:rPr>
        <w:t>from which African</w:t>
      </w:r>
      <w:r w:rsidRPr="00B50C3A">
        <w:rPr>
          <w:rStyle w:val="Style13ptBold"/>
          <w:b w:val="0"/>
          <w:color w:val="000000" w:themeColor="text1"/>
          <w:sz w:val="8"/>
        </w:rPr>
        <w:t xml:space="preserve">-origin </w:t>
      </w:r>
      <w:r w:rsidRPr="00B50C3A">
        <w:rPr>
          <w:rStyle w:val="Style13ptBold"/>
          <w:color w:val="000000" w:themeColor="text1"/>
          <w:sz w:val="24"/>
          <w:highlight w:val="cyan"/>
          <w:u w:val="single"/>
        </w:rPr>
        <w:t>people</w:t>
      </w:r>
      <w:r w:rsidRPr="00B50C3A">
        <w:rPr>
          <w:rStyle w:val="Style13ptBold"/>
          <w:b w:val="0"/>
          <w:color w:val="000000" w:themeColor="text1"/>
          <w:sz w:val="8"/>
        </w:rPr>
        <w:t xml:space="preserve">, as hereditary commodities, </w:t>
      </w:r>
      <w:r w:rsidRPr="00B50C3A">
        <w:rPr>
          <w:rStyle w:val="Style13ptBold"/>
          <w:color w:val="000000" w:themeColor="text1"/>
          <w:sz w:val="24"/>
          <w:highlight w:val="cyan"/>
          <w:u w:val="single"/>
        </w:rPr>
        <w:t>were</w:t>
      </w:r>
      <w:r w:rsidRPr="00B50C3A">
        <w:rPr>
          <w:rStyle w:val="Style13ptBold"/>
          <w:b w:val="0"/>
          <w:color w:val="000000" w:themeColor="text1"/>
          <w:sz w:val="8"/>
        </w:rPr>
        <w:t xml:space="preserve"> </w:t>
      </w:r>
      <w:r w:rsidRPr="00B50C3A">
        <w:rPr>
          <w:rStyle w:val="Style13ptBold"/>
          <w:color w:val="000000" w:themeColor="text1"/>
          <w:sz w:val="24"/>
          <w:u w:val="single"/>
        </w:rPr>
        <w:t xml:space="preserve">a priori </w:t>
      </w:r>
      <w:r w:rsidRPr="00B50C3A">
        <w:rPr>
          <w:rStyle w:val="Style13ptBold"/>
          <w:color w:val="000000" w:themeColor="text1"/>
          <w:sz w:val="24"/>
          <w:highlight w:val="cyan"/>
          <w:u w:val="single"/>
        </w:rPr>
        <w:t>abjected</w:t>
      </w:r>
      <w:r w:rsidRPr="00B50C3A">
        <w:rPr>
          <w:rStyle w:val="Style13ptBold"/>
          <w:b w:val="0"/>
          <w:color w:val="000000" w:themeColor="text1"/>
          <w:sz w:val="8"/>
          <w:highlight w:val="cyan"/>
        </w:rPr>
        <w:t xml:space="preserve">. </w:t>
      </w:r>
      <w:r w:rsidRPr="00B50C3A">
        <w:rPr>
          <w:rStyle w:val="Style13ptBold"/>
          <w:color w:val="000000" w:themeColor="text1"/>
          <w:sz w:val="24"/>
          <w:highlight w:val="cyan"/>
          <w:u w:val="single"/>
        </w:rPr>
        <w:t>It is on the basis of that abjection</w:t>
      </w:r>
      <w:r w:rsidRPr="00B50C3A">
        <w:rPr>
          <w:rStyle w:val="Style13ptBold"/>
          <w:b w:val="0"/>
          <w:color w:val="000000" w:themeColor="text1"/>
          <w:sz w:val="8"/>
          <w:highlight w:val="cyan"/>
        </w:rPr>
        <w:t xml:space="preserve">, </w:t>
      </w:r>
      <w:r w:rsidRPr="00B50C3A">
        <w:rPr>
          <w:rStyle w:val="Style13ptBold"/>
          <w:color w:val="000000" w:themeColor="text1"/>
          <w:sz w:val="24"/>
          <w:highlight w:val="cyan"/>
          <w:u w:val="single"/>
        </w:rPr>
        <w:t>that</w:t>
      </w:r>
      <w:r w:rsidRPr="00B50C3A">
        <w:rPr>
          <w:rStyle w:val="Style13ptBold"/>
          <w:b w:val="0"/>
          <w:color w:val="000000" w:themeColor="text1"/>
          <w:sz w:val="8"/>
        </w:rPr>
        <w:t xml:space="preserve"> </w:t>
      </w:r>
      <w:r w:rsidRPr="00B50C3A">
        <w:rPr>
          <w:rStyle w:val="Style13ptBold"/>
          <w:color w:val="000000" w:themeColor="text1"/>
          <w:sz w:val="24"/>
          <w:u w:val="single"/>
        </w:rPr>
        <w:t>the category of woman, of</w:t>
      </w:r>
      <w:r w:rsidRPr="00B50C3A">
        <w:rPr>
          <w:rStyle w:val="Style13ptBold"/>
          <w:b w:val="0"/>
          <w:color w:val="000000" w:themeColor="text1"/>
          <w:sz w:val="8"/>
        </w:rPr>
        <w:t xml:space="preserve"> </w:t>
      </w:r>
      <w:r w:rsidRPr="00B50C3A">
        <w:rPr>
          <w:rStyle w:val="Style13ptBold"/>
          <w:color w:val="000000" w:themeColor="text1"/>
          <w:sz w:val="24"/>
          <w:highlight w:val="cyan"/>
          <w:u w:val="single"/>
        </w:rPr>
        <w:t>gender as a framework to negotiate the</w:t>
      </w:r>
      <w:r w:rsidRPr="00B50C3A">
        <w:rPr>
          <w:rStyle w:val="Style13ptBold"/>
          <w:b w:val="0"/>
          <w:color w:val="000000" w:themeColor="text1"/>
          <w:sz w:val="8"/>
        </w:rPr>
        <w:t xml:space="preserve"> social, cultural and economic </w:t>
      </w:r>
      <w:r w:rsidRPr="00B50C3A">
        <w:rPr>
          <w:rStyle w:val="Style13ptBold"/>
          <w:color w:val="000000" w:themeColor="text1"/>
          <w:sz w:val="24"/>
          <w:highlight w:val="cyan"/>
          <w:u w:val="single"/>
        </w:rPr>
        <w:t>position of white European women was created</w:t>
      </w:r>
      <w:r w:rsidRPr="00B50C3A">
        <w:rPr>
          <w:rStyle w:val="Style13ptBold"/>
          <w:b w:val="0"/>
          <w:color w:val="000000" w:themeColor="text1"/>
          <w:sz w:val="8"/>
        </w:rPr>
        <w:t xml:space="preserve">. To accept that the very constitution of gender as a term in European early modernity was tied to a social, cultural and political system which constitutively pre-figured "wasted lives," and an extreme precariousness of what constitutes human existence, throws contemporary notions of gendered subjectivity into stark relief. Hartman's work, therefore, may be read as just as axiomatic as Bauman's, Butler's or Agamben's in measuring postmodern global challenges to critical theory. Elaine Scary's, Susan Sontag's interventions on pain and voyeurism, and Spillers' or Wood's considerations, more specifically, on the sexualized campaigns of Anglo-American abolition, have compounded the challenge for an epistemology of slavery as a modern episteme not to recycle abolitionist titillation - the risk to become part of a second order abolitionist discourse must, however, be run. To play an active role in the project of decolonizing (post)modern critical theory, gender studies need to acknowledge and reckon with black de-colonial feminist interventions beyond add-on approaches. Those interventions will enable an epistemic turn away from the solipsistic quasi universal presentism of much of contemporary theory, and make it answerable to its own indebtedness to the history of early modern Europe, and the New World. Hartman's and Spiller's texts, as well as Morrison's writing become something like deconstructive guides: we are being asked to look, and listen with black women's perspectives - but at the same time the texts fold back on themselves, and thus on our reading; they disrupt a smooth appropriation of suffering, they derail us from a swift hate for the Thistlewoods (Mother, 61). Those texts under scrutiny here do enact a kind of self-conscious parasitism, forcing readers into complicity - but they refuse to do it innocently, disrupting a renewed take on slavery by way of abolitionist benevolence. They teach readers that the boundaries of the archive cannot be trespassed at will, and without consequence; and they also teach us to respect what Hartman calls, with Fred Moten, "black noise" (2008, 12). "I, too, live in the time of slavery" - is a statement not yet widely enough echoed; gender theory needs to expose itself to the demands of modern history. At a time of rampant takeover by globalized forces of neo-liberalism, for (white) gender studies theory the challenge is to achieve agony instead of complicity with the corporate projects and, particularly in Europe, with the recent onset of a rampant eulogizing of Europe as the mythical ground of universal freedom. This urgency of the modern past as postmodern present may be shored up against all too flippant deployments of Agamben's, Bauman's or Butler's respective terms of "precarious lives" - terms which need to be reloaded with their entire modern history. (White) critical </w:t>
      </w:r>
      <w:r w:rsidRPr="00B50C3A">
        <w:rPr>
          <w:rStyle w:val="Style13ptBold"/>
          <w:color w:val="000000" w:themeColor="text1"/>
          <w:sz w:val="24"/>
          <w:highlight w:val="cyan"/>
          <w:u w:val="single"/>
        </w:rPr>
        <w:t>gender theory</w:t>
      </w:r>
      <w:r w:rsidRPr="00B50C3A">
        <w:rPr>
          <w:rStyle w:val="Style13ptBold"/>
          <w:b w:val="0"/>
          <w:color w:val="000000" w:themeColor="text1"/>
          <w:sz w:val="8"/>
        </w:rPr>
        <w:t xml:space="preserve">, as much as it has been a modern critical agent in the negotiation of patriarchal power, </w:t>
      </w:r>
      <w:r w:rsidRPr="00B50C3A">
        <w:rPr>
          <w:rStyle w:val="Style13ptBold"/>
          <w:color w:val="000000" w:themeColor="text1"/>
          <w:sz w:val="24"/>
          <w:highlight w:val="cyan"/>
          <w:u w:val="single"/>
        </w:rPr>
        <w:t>has</w:t>
      </w:r>
      <w:r w:rsidRPr="00B50C3A">
        <w:rPr>
          <w:rStyle w:val="Style13ptBold"/>
          <w:b w:val="0"/>
          <w:color w:val="000000" w:themeColor="text1"/>
          <w:sz w:val="8"/>
        </w:rPr>
        <w:t xml:space="preserve"> also </w:t>
      </w:r>
      <w:r w:rsidRPr="00B50C3A">
        <w:rPr>
          <w:rStyle w:val="Style13ptBold"/>
          <w:color w:val="000000" w:themeColor="text1"/>
          <w:sz w:val="24"/>
          <w:highlight w:val="cyan"/>
          <w:u w:val="single"/>
        </w:rPr>
        <w:t>partaken in the violence of discursive formations that produced the disposable lives of "black flesh".</w:t>
      </w:r>
      <w:r w:rsidRPr="00B50C3A">
        <w:rPr>
          <w:b/>
          <w:color w:val="000000" w:themeColor="text1"/>
          <w:sz w:val="8"/>
        </w:rPr>
        <w:t xml:space="preserve"> </w:t>
      </w:r>
      <w:r w:rsidRPr="00B50C3A">
        <w:rPr>
          <w:rStyle w:val="Style13ptBold"/>
          <w:color w:val="000000" w:themeColor="text1"/>
          <w:sz w:val="24"/>
          <w:u w:val="single"/>
        </w:rPr>
        <w:t xml:space="preserve">Black women writers </w:t>
      </w:r>
      <w:r w:rsidRPr="00B50C3A">
        <w:rPr>
          <w:rStyle w:val="Style13ptBold"/>
          <w:b w:val="0"/>
          <w:color w:val="000000" w:themeColor="text1"/>
          <w:sz w:val="8"/>
        </w:rPr>
        <w:t xml:space="preserve">like Hartman, Spillers or Morrison </w:t>
      </w:r>
      <w:r w:rsidRPr="00B50C3A">
        <w:rPr>
          <w:rStyle w:val="Style13ptBold"/>
          <w:color w:val="000000" w:themeColor="text1"/>
          <w:sz w:val="24"/>
          <w:u w:val="single"/>
        </w:rPr>
        <w:t>argue for creating</w:t>
      </w:r>
      <w:r w:rsidRPr="00B50C3A">
        <w:rPr>
          <w:rStyle w:val="Style13ptBold"/>
          <w:b w:val="0"/>
          <w:color w:val="000000" w:themeColor="text1"/>
          <w:sz w:val="8"/>
        </w:rPr>
        <w:t xml:space="preserve"> or maintaining - in the face of much postmodern indifference or abandon - </w:t>
      </w:r>
      <w:r w:rsidRPr="00B50C3A">
        <w:rPr>
          <w:rStyle w:val="Style13ptBold"/>
          <w:color w:val="000000" w:themeColor="text1"/>
          <w:sz w:val="24"/>
          <w:u w:val="single"/>
        </w:rPr>
        <w:t>a particular "relationship to loss"</w:t>
      </w:r>
      <w:r w:rsidRPr="00B50C3A">
        <w:rPr>
          <w:rStyle w:val="Style13ptBold"/>
          <w:b w:val="0"/>
          <w:color w:val="000000" w:themeColor="text1"/>
          <w:sz w:val="8"/>
        </w:rPr>
        <w:t xml:space="preserve">. </w:t>
      </w:r>
      <w:r w:rsidRPr="00B50C3A">
        <w:rPr>
          <w:rStyle w:val="Style13ptBold"/>
          <w:color w:val="000000" w:themeColor="text1"/>
          <w:sz w:val="24"/>
          <w:u w:val="single"/>
        </w:rPr>
        <w:t>Their work</w:t>
      </w:r>
      <w:r w:rsidRPr="00B50C3A">
        <w:rPr>
          <w:rStyle w:val="Style13ptBold"/>
          <w:b w:val="0"/>
          <w:color w:val="000000" w:themeColor="text1"/>
          <w:sz w:val="8"/>
        </w:rPr>
        <w:t xml:space="preserve">, as formulated most clearly by Hartman, </w:t>
      </w:r>
      <w:r w:rsidRPr="00B50C3A">
        <w:rPr>
          <w:rStyle w:val="Style13ptBold"/>
          <w:color w:val="000000" w:themeColor="text1"/>
          <w:sz w:val="24"/>
          <w:highlight w:val="cyan"/>
          <w:u w:val="single"/>
        </w:rPr>
        <w:t>calls</w:t>
      </w:r>
      <w:r w:rsidRPr="00B50C3A">
        <w:rPr>
          <w:rStyle w:val="Style13ptBold"/>
          <w:b w:val="0"/>
          <w:color w:val="000000" w:themeColor="text1"/>
          <w:sz w:val="8"/>
        </w:rPr>
        <w:t xml:space="preserve"> </w:t>
      </w:r>
      <w:r w:rsidRPr="00B50C3A">
        <w:rPr>
          <w:rStyle w:val="Style13ptBold"/>
          <w:color w:val="000000" w:themeColor="text1"/>
          <w:sz w:val="24"/>
          <w:u w:val="single"/>
        </w:rPr>
        <w:t>for a "redress project" which challenges white reading communities - in the present case, a reading public trained in gender studies, that is -</w:t>
      </w:r>
      <w:r w:rsidRPr="00B50C3A">
        <w:rPr>
          <w:rStyle w:val="Style13ptBold"/>
          <w:b w:val="0"/>
          <w:color w:val="000000" w:themeColor="text1"/>
          <w:sz w:val="8"/>
        </w:rPr>
        <w:t xml:space="preserve"> </w:t>
      </w:r>
      <w:r w:rsidRPr="00B50C3A">
        <w:rPr>
          <w:rStyle w:val="Style13ptBold"/>
          <w:color w:val="000000" w:themeColor="text1"/>
          <w:sz w:val="24"/>
          <w:highlight w:val="cyan"/>
          <w:u w:val="single"/>
        </w:rPr>
        <w:t>to go beyond the confines of gender</w:t>
      </w:r>
      <w:r w:rsidRPr="00B50C3A">
        <w:rPr>
          <w:rStyle w:val="Style13ptBold"/>
          <w:b w:val="0"/>
          <w:color w:val="000000" w:themeColor="text1"/>
          <w:sz w:val="8"/>
        </w:rPr>
        <w:t xml:space="preserve">. To re-arrive in the time of slavery calls for a political orientation in support of "fugitive justice," in Best and Hartman's words, to interrogate rigorously the kinds of political claims that can be mobilized on behalf of the slave (the stateless, the socially dead, and the disposable) in the political present. [...] [W]e are concerned neither with 'what happened then' nor with 'what is owed because of what happened then,' but rather with the contemporary predicament of freedom, with the melancholy recognition of foreseeable futures still tethered to the past. [...] [W]hat is the story about the slave we ought to tell out of the present we ourselves inhabit -- a present in which torture isn't really torture, a present in which persons have been stripped of rights heretofore deemed inalienable? (Best and Hartman, 3, 4) Hartman (and her co-author, Stephen Best) have outlined a series of questions for the Redress Project, the most important in my context being the following: · What is the violence particular to slavery? [...] What is the essential feature of slavery: (1) property in human beings, (2) physical compulsion and corporal correction of the laborer, (3) involuntary servitude, (4) restrictions on mobility or opportunity or personal liberty, (5) restrictions of liberty of contract, (6) the expropriation of material fruits of the slave's labor, (7) absence of collective self-governance or non-citizenship, (8) dishonor and social death, (9) racism? We understand the particular character of slavery's violence to be ongoing and constitutive of the unfinished project of freedom. · What is the slave -- property, commodity, or disposable life? · What is the time of slavery? Is it the time of the present, as Hortense Spillers suggests, a death sentence reenacted and transmitted across generations? (Best and Hartman, 5) 18 For the still largely white gender studies academic community in Europe to adopt itself to the redress project means a re-location into the time of slavery, into a genealogical continuum which reaches from the early modern period into postmodernity. This kind of "bracketing" gender might result in an expansion of urgently needed sites of cross-racial alliance, for gender studies to find a position from which to share not only postcolonial melancholia but also transcultural conviviality, as Paul Gilroy has recently phrased it. This conviviality requires white critical communities to read black women writers/critics work not as ethnography, but as lessons in decolonization itself. Working through Fred Moten's In The Break, Hartman postulates: By throwing into crisis "what happened when" and by exploiting the "transparency of sources" as fictions of history, I wanted to make visible the production of disposable lives (in the Atlantic slave trade and, as well, in the discipline of history), to describe "the resistance of the object," if only by first imagining it, and to listen for the mutters and oaths and cries of the commodity, trying to narrate "the time of slavery as our present," to "imagine a future in which the afterlife of slavery has ended," and finally, to move beyond "the ongoing state of emergency on which black life remains in peril. (2008, 11, 12) Euro-American modern societies created the paradox of dehumanized but at the same time racialized and hyper-sexualized group of about 12 million people at the locomotive disposal of white ownership. As black writers have insisted for generations, and Hartman's work confirms yet again, this transatlantic moment of early modernity amply qualifies as the first instance of "the lager." </w:t>
      </w:r>
      <w:r w:rsidRPr="00B50C3A">
        <w:rPr>
          <w:rStyle w:val="Style13ptBold"/>
          <w:color w:val="000000" w:themeColor="text1"/>
          <w:sz w:val="24"/>
          <w:highlight w:val="cyan"/>
          <w:u w:val="single"/>
        </w:rPr>
        <w:t>Beyond</w:t>
      </w:r>
      <w:r w:rsidRPr="00B50C3A">
        <w:rPr>
          <w:rStyle w:val="Style13ptBold"/>
          <w:color w:val="000000" w:themeColor="text1"/>
          <w:sz w:val="24"/>
          <w:u w:val="single"/>
        </w:rPr>
        <w:t xml:space="preserve"> an innocence of </w:t>
      </w:r>
      <w:r w:rsidRPr="00B50C3A">
        <w:rPr>
          <w:rStyle w:val="Style13ptBold"/>
          <w:color w:val="000000" w:themeColor="text1"/>
          <w:sz w:val="24"/>
          <w:highlight w:val="cyan"/>
          <w:u w:val="single"/>
        </w:rPr>
        <w:t>'gender' as a category rooted in</w:t>
      </w:r>
      <w:r w:rsidRPr="00B50C3A">
        <w:rPr>
          <w:rStyle w:val="Style13ptBold"/>
          <w:color w:val="000000" w:themeColor="text1"/>
          <w:sz w:val="24"/>
          <w:u w:val="single"/>
        </w:rPr>
        <w:t xml:space="preserve"> a narrative of </w:t>
      </w:r>
      <w:r w:rsidRPr="00B50C3A">
        <w:rPr>
          <w:rStyle w:val="Style13ptBold"/>
          <w:color w:val="000000" w:themeColor="text1"/>
          <w:sz w:val="24"/>
          <w:highlight w:val="cyan"/>
          <w:u w:val="single"/>
        </w:rPr>
        <w:t>universal freedom, the political point that Gender Studies needs to adjust itself to is to trace its own story</w:t>
      </w:r>
      <w:r w:rsidRPr="00B50C3A">
        <w:rPr>
          <w:rStyle w:val="Style13ptBold"/>
          <w:color w:val="000000" w:themeColor="text1"/>
          <w:sz w:val="24"/>
          <w:u w:val="single"/>
        </w:rPr>
        <w:t xml:space="preserve"> as much </w:t>
      </w:r>
      <w:r w:rsidRPr="00B50C3A">
        <w:rPr>
          <w:rStyle w:val="Style13ptBold"/>
          <w:color w:val="000000" w:themeColor="text1"/>
          <w:sz w:val="24"/>
          <w:highlight w:val="cyan"/>
          <w:u w:val="single"/>
        </w:rPr>
        <w:t>to</w:t>
      </w:r>
      <w:r w:rsidRPr="00B50C3A">
        <w:rPr>
          <w:rStyle w:val="Style13ptBold"/>
          <w:color w:val="000000" w:themeColor="text1"/>
          <w:sz w:val="24"/>
          <w:u w:val="single"/>
        </w:rPr>
        <w:t xml:space="preserve"> a story of </w:t>
      </w:r>
      <w:r w:rsidRPr="00B50C3A">
        <w:rPr>
          <w:rStyle w:val="Style13ptBold"/>
          <w:color w:val="000000" w:themeColor="text1"/>
          <w:sz w:val="24"/>
          <w:highlight w:val="cyan"/>
          <w:u w:val="single"/>
        </w:rPr>
        <w:t>the realization of subjectivity as to a story of abjection, and foundational commodification of black</w:t>
      </w:r>
      <w:r w:rsidRPr="00B50C3A">
        <w:rPr>
          <w:rStyle w:val="Style13ptBold"/>
          <w:b w:val="0"/>
          <w:color w:val="000000" w:themeColor="text1"/>
          <w:sz w:val="8"/>
        </w:rPr>
        <w:t xml:space="preserve"> human </w:t>
      </w:r>
      <w:r w:rsidRPr="00B50C3A">
        <w:rPr>
          <w:rStyle w:val="Style13ptBold"/>
          <w:color w:val="000000" w:themeColor="text1"/>
          <w:sz w:val="24"/>
          <w:highlight w:val="cyan"/>
          <w:u w:val="single"/>
        </w:rPr>
        <w:t>beings</w:t>
      </w:r>
      <w:r w:rsidRPr="00B50C3A">
        <w:rPr>
          <w:rStyle w:val="Style13ptBold"/>
          <w:b w:val="0"/>
          <w:color w:val="000000" w:themeColor="text1"/>
          <w:sz w:val="8"/>
        </w:rPr>
        <w:t>.</w:t>
      </w:r>
    </w:p>
    <w:p w14:paraId="1027D936" w14:textId="77777777" w:rsidR="00C969C5" w:rsidRPr="00B50C3A" w:rsidRDefault="00C969C5" w:rsidP="00C969C5">
      <w:pPr>
        <w:spacing w:line="240" w:lineRule="auto"/>
        <w:rPr>
          <w:color w:val="000000" w:themeColor="text1"/>
        </w:rPr>
      </w:pPr>
    </w:p>
    <w:p w14:paraId="63C49886" w14:textId="77777777" w:rsidR="00C969C5" w:rsidRPr="00B50C3A" w:rsidRDefault="00C969C5" w:rsidP="00C969C5">
      <w:pPr>
        <w:pStyle w:val="Heading2"/>
        <w:spacing w:line="240" w:lineRule="auto"/>
        <w:rPr>
          <w:color w:val="000000" w:themeColor="text1"/>
        </w:rPr>
      </w:pPr>
      <w:r w:rsidRPr="00B50C3A">
        <w:rPr>
          <w:color w:val="000000" w:themeColor="text1"/>
        </w:rPr>
        <w:t>A2 Coalitions</w:t>
      </w:r>
    </w:p>
    <w:p w14:paraId="081C3775" w14:textId="77777777" w:rsidR="00C969C5" w:rsidRPr="00B50C3A" w:rsidRDefault="00C969C5" w:rsidP="00C969C5">
      <w:pPr>
        <w:pStyle w:val="Heading4"/>
        <w:numPr>
          <w:ilvl w:val="0"/>
          <w:numId w:val="2"/>
        </w:numPr>
        <w:spacing w:line="240" w:lineRule="auto"/>
        <w:rPr>
          <w:color w:val="000000" w:themeColor="text1"/>
        </w:rPr>
      </w:pPr>
      <w:r w:rsidRPr="00B50C3A">
        <w:rPr>
          <w:color w:val="000000" w:themeColor="text1"/>
        </w:rPr>
        <w:t xml:space="preserve">Coalitional politics replicates anti-blackness – junior partners extend civil society rather than destroy it. </w:t>
      </w:r>
    </w:p>
    <w:p w14:paraId="3D8830C3" w14:textId="77777777" w:rsidR="00C969C5" w:rsidRPr="00B50C3A" w:rsidRDefault="00C969C5" w:rsidP="00C969C5">
      <w:pPr>
        <w:spacing w:line="240" w:lineRule="auto"/>
        <w:rPr>
          <w:b/>
          <w:color w:val="000000" w:themeColor="text1"/>
          <w:u w:val="single"/>
        </w:rPr>
      </w:pPr>
      <w:r w:rsidRPr="00B50C3A">
        <w:rPr>
          <w:rStyle w:val="Style13ptBold"/>
          <w:color w:val="000000" w:themeColor="text1"/>
          <w:u w:val="single"/>
        </w:rPr>
        <w:t>Wilderson</w:t>
      </w:r>
      <w:r w:rsidRPr="00B50C3A">
        <w:rPr>
          <w:b/>
          <w:color w:val="000000" w:themeColor="text1"/>
          <w:u w:val="single"/>
        </w:rPr>
        <w:t xml:space="preserve"> 03</w:t>
      </w:r>
      <w:r w:rsidRPr="00B50C3A">
        <w:rPr>
          <w:rStyle w:val="FootnoteReference"/>
          <w:b/>
          <w:color w:val="000000" w:themeColor="text1"/>
          <w:u w:val="single"/>
        </w:rPr>
        <w:footnoteReference w:id="39"/>
      </w:r>
    </w:p>
    <w:p w14:paraId="2CC37797" w14:textId="77777777" w:rsidR="00C969C5" w:rsidRPr="00B50C3A" w:rsidRDefault="00C969C5" w:rsidP="00C969C5">
      <w:pPr>
        <w:spacing w:line="240" w:lineRule="auto"/>
        <w:rPr>
          <w:color w:val="000000" w:themeColor="text1"/>
          <w:sz w:val="14"/>
        </w:rPr>
      </w:pPr>
      <w:r w:rsidRPr="00B50C3A">
        <w:rPr>
          <w:b/>
          <w:color w:val="000000" w:themeColor="text1"/>
          <w:u w:val="single"/>
        </w:rPr>
        <w:t xml:space="preserve">THERE IS </w:t>
      </w:r>
      <w:r w:rsidRPr="00B50C3A">
        <w:rPr>
          <w:b/>
          <w:color w:val="000000" w:themeColor="text1"/>
          <w:highlight w:val="cyan"/>
          <w:u w:val="single"/>
        </w:rPr>
        <w:t xml:space="preserve">SOMETHING ORGANIC TO BLACK POSITIONALITY </w:t>
      </w:r>
      <w:r w:rsidRPr="00B50C3A">
        <w:rPr>
          <w:b/>
          <w:color w:val="000000" w:themeColor="text1"/>
          <w:u w:val="single"/>
        </w:rPr>
        <w:t xml:space="preserve">THAT </w:t>
      </w:r>
      <w:r w:rsidRPr="00B50C3A">
        <w:rPr>
          <w:b/>
          <w:color w:val="000000" w:themeColor="text1"/>
          <w:highlight w:val="cyan"/>
          <w:u w:val="single"/>
        </w:rPr>
        <w:t>MAKES IT ESSENTIAL to the destruction of civil society.</w:t>
      </w:r>
      <w:r w:rsidRPr="00B50C3A">
        <w:rPr>
          <w:color w:val="000000" w:themeColor="text1"/>
          <w:sz w:val="14"/>
        </w:rPr>
        <w:t xml:space="preserve"> There is nothing willful or speculative in this statement, for one could just as well state the claim the other way around: There is something organic to civil society that makes it essential to the destruction of the Black body. </w:t>
      </w:r>
      <w:r w:rsidRPr="00B50C3A">
        <w:rPr>
          <w:b/>
          <w:color w:val="000000" w:themeColor="text1"/>
          <w:highlight w:val="cyan"/>
          <w:u w:val="single"/>
        </w:rPr>
        <w:t>Blackness is a positionality of “absolute dereliction”</w:t>
      </w:r>
      <w:r w:rsidRPr="00B50C3A">
        <w:rPr>
          <w:color w:val="000000" w:themeColor="text1"/>
          <w:sz w:val="14"/>
        </w:rPr>
        <w:t xml:space="preserve"> (Fanon), </w:t>
      </w:r>
      <w:r w:rsidRPr="00B50C3A">
        <w:rPr>
          <w:b/>
          <w:color w:val="000000" w:themeColor="text1"/>
          <w:u w:val="single"/>
        </w:rPr>
        <w:t xml:space="preserve">abandonment, </w:t>
      </w:r>
      <w:r w:rsidRPr="00B50C3A">
        <w:rPr>
          <w:b/>
          <w:color w:val="000000" w:themeColor="text1"/>
          <w:highlight w:val="cyan"/>
          <w:u w:val="single"/>
        </w:rPr>
        <w:t>in the face of civil society</w:t>
      </w:r>
      <w:r w:rsidRPr="00B50C3A">
        <w:rPr>
          <w:color w:val="000000" w:themeColor="text1"/>
          <w:highlight w:val="cyan"/>
          <w:u w:val="single"/>
        </w:rPr>
        <w:t xml:space="preserve">, </w:t>
      </w:r>
      <w:r w:rsidRPr="00B50C3A">
        <w:rPr>
          <w:b/>
          <w:color w:val="000000" w:themeColor="text1"/>
          <w:highlight w:val="cyan"/>
          <w:u w:val="single"/>
        </w:rPr>
        <w:t>and therefore cannot establish itself</w:t>
      </w:r>
      <w:r w:rsidRPr="00B50C3A">
        <w:rPr>
          <w:color w:val="000000" w:themeColor="text1"/>
          <w:sz w:val="14"/>
        </w:rPr>
        <w:t xml:space="preserve">, or be established, </w:t>
      </w:r>
      <w:r w:rsidRPr="00B50C3A">
        <w:rPr>
          <w:b/>
          <w:color w:val="000000" w:themeColor="text1"/>
          <w:highlight w:val="cyan"/>
          <w:u w:val="single"/>
        </w:rPr>
        <w:t>through hegemonic interventions</w:t>
      </w:r>
      <w:r w:rsidRPr="00B50C3A">
        <w:rPr>
          <w:color w:val="000000" w:themeColor="text1"/>
          <w:sz w:val="14"/>
          <w:highlight w:val="cyan"/>
        </w:rPr>
        <w:t xml:space="preserve">. </w:t>
      </w:r>
      <w:r w:rsidRPr="00B50C3A">
        <w:rPr>
          <w:b/>
          <w:color w:val="000000" w:themeColor="text1"/>
          <w:highlight w:val="cyan"/>
          <w:u w:val="single"/>
        </w:rPr>
        <w:t>Blackness cannot become one of civil society’s</w:t>
      </w:r>
      <w:r w:rsidRPr="00B50C3A">
        <w:rPr>
          <w:color w:val="000000" w:themeColor="text1"/>
          <w:sz w:val="14"/>
        </w:rPr>
        <w:t xml:space="preserve"> many </w:t>
      </w:r>
      <w:r w:rsidRPr="00B50C3A">
        <w:rPr>
          <w:b/>
          <w:color w:val="000000" w:themeColor="text1"/>
          <w:highlight w:val="cyan"/>
          <w:u w:val="single"/>
        </w:rPr>
        <w:t>junior partners</w:t>
      </w:r>
      <w:r w:rsidRPr="00B50C3A">
        <w:rPr>
          <w:color w:val="000000" w:themeColor="text1"/>
          <w:sz w:val="14"/>
          <w:highlight w:val="cyan"/>
        </w:rPr>
        <w:t xml:space="preserve">: </w:t>
      </w:r>
      <w:r w:rsidRPr="00B50C3A">
        <w:rPr>
          <w:b/>
          <w:color w:val="000000" w:themeColor="text1"/>
          <w:highlight w:val="cyan"/>
          <w:u w:val="single"/>
        </w:rPr>
        <w:t>Black citizenship</w:t>
      </w:r>
      <w:r w:rsidRPr="00B50C3A">
        <w:rPr>
          <w:color w:val="000000" w:themeColor="text1"/>
          <w:sz w:val="14"/>
          <w:highlight w:val="cyan"/>
        </w:rPr>
        <w:t xml:space="preserve">, </w:t>
      </w:r>
      <w:r w:rsidRPr="00B50C3A">
        <w:rPr>
          <w:b/>
          <w:color w:val="000000" w:themeColor="text1"/>
          <w:u w:val="single"/>
        </w:rPr>
        <w:t>or Black civic obligation</w:t>
      </w:r>
      <w:r w:rsidRPr="00B50C3A">
        <w:rPr>
          <w:color w:val="000000" w:themeColor="text1"/>
          <w:sz w:val="14"/>
          <w:highlight w:val="cyan"/>
        </w:rPr>
        <w:t xml:space="preserve">, </w:t>
      </w:r>
      <w:r w:rsidRPr="00B50C3A">
        <w:rPr>
          <w:b/>
          <w:color w:val="000000" w:themeColor="text1"/>
          <w:highlight w:val="cyan"/>
          <w:u w:val="single"/>
        </w:rPr>
        <w:t>are oxymorons</w:t>
      </w:r>
      <w:r w:rsidRPr="00B50C3A">
        <w:rPr>
          <w:color w:val="000000" w:themeColor="text1"/>
          <w:sz w:val="14"/>
        </w:rPr>
        <w:t xml:space="preserve">. In light of this, </w:t>
      </w:r>
      <w:r w:rsidRPr="00B50C3A">
        <w:rPr>
          <w:b/>
          <w:color w:val="000000" w:themeColor="text1"/>
          <w:highlight w:val="cyan"/>
          <w:u w:val="single"/>
        </w:rPr>
        <w:t xml:space="preserve">coalitions </w:t>
      </w:r>
      <w:r w:rsidRPr="00B50C3A">
        <w:rPr>
          <w:b/>
          <w:color w:val="000000" w:themeColor="text1"/>
          <w:u w:val="single"/>
        </w:rPr>
        <w:t>and social movements,</w:t>
      </w:r>
      <w:r w:rsidRPr="00B50C3A">
        <w:rPr>
          <w:color w:val="000000" w:themeColor="text1"/>
          <w:sz w:val="14"/>
        </w:rPr>
        <w:t xml:space="preserve"> even radical social movements like the Prison Abolition Movement, </w:t>
      </w:r>
      <w:r w:rsidRPr="00B50C3A">
        <w:rPr>
          <w:b/>
          <w:color w:val="000000" w:themeColor="text1"/>
          <w:highlight w:val="cyan"/>
          <w:u w:val="single"/>
        </w:rPr>
        <w:t>bound up in the solicitation of hegemon</w:t>
      </w:r>
      <w:r w:rsidRPr="00B50C3A">
        <w:rPr>
          <w:color w:val="000000" w:themeColor="text1"/>
          <w:highlight w:val="cyan"/>
          <w:u w:val="single"/>
        </w:rPr>
        <w:t>y</w:t>
      </w:r>
      <w:r w:rsidRPr="00B50C3A">
        <w:rPr>
          <w:color w:val="000000" w:themeColor="text1"/>
          <w:sz w:val="14"/>
        </w:rPr>
        <w:t xml:space="preserve">, so as </w:t>
      </w:r>
      <w:r w:rsidRPr="00B50C3A">
        <w:rPr>
          <w:b/>
          <w:color w:val="000000" w:themeColor="text1"/>
          <w:highlight w:val="cyan"/>
          <w:u w:val="single"/>
        </w:rPr>
        <w:t xml:space="preserve">to </w:t>
      </w:r>
      <w:r w:rsidRPr="00B50C3A">
        <w:rPr>
          <w:b/>
          <w:color w:val="000000" w:themeColor="text1"/>
          <w:u w:val="single"/>
        </w:rPr>
        <w:t xml:space="preserve">fortify and </w:t>
      </w:r>
      <w:r w:rsidRPr="00B50C3A">
        <w:rPr>
          <w:b/>
          <w:color w:val="000000" w:themeColor="text1"/>
          <w:highlight w:val="cyan"/>
          <w:u w:val="single"/>
        </w:rPr>
        <w:t>extend the interlocutory life of civil society</w:t>
      </w:r>
      <w:r w:rsidRPr="00B50C3A">
        <w:rPr>
          <w:color w:val="000000" w:themeColor="text1"/>
          <w:sz w:val="14"/>
        </w:rPr>
        <w:t xml:space="preserve">, </w:t>
      </w:r>
      <w:r w:rsidRPr="00B50C3A">
        <w:rPr>
          <w:b/>
          <w:color w:val="000000" w:themeColor="text1"/>
          <w:u w:val="single"/>
        </w:rPr>
        <w:t xml:space="preserve">ultimately </w:t>
      </w:r>
      <w:r w:rsidRPr="00B50C3A">
        <w:rPr>
          <w:b/>
          <w:color w:val="000000" w:themeColor="text1"/>
          <w:highlight w:val="cyan"/>
          <w:u w:val="single"/>
        </w:rPr>
        <w:t>accommodate only the satiable demands and finite antagonisms of civil society’s junior partners</w:t>
      </w:r>
      <w:r w:rsidRPr="00B50C3A">
        <w:rPr>
          <w:b/>
          <w:color w:val="000000" w:themeColor="text1"/>
          <w:u w:val="single"/>
        </w:rPr>
        <w:t xml:space="preserve"> </w:t>
      </w:r>
      <w:r w:rsidRPr="00B50C3A">
        <w:rPr>
          <w:color w:val="000000" w:themeColor="text1"/>
          <w:sz w:val="14"/>
        </w:rPr>
        <w:t>(</w:t>
      </w:r>
      <w:r w:rsidRPr="00B50C3A">
        <w:rPr>
          <w:b/>
          <w:color w:val="000000" w:themeColor="text1"/>
          <w:u w:val="single"/>
        </w:rPr>
        <w:t>i.e., immigrants, white women, and the working class)</w:t>
      </w:r>
      <w:r w:rsidRPr="00B50C3A">
        <w:rPr>
          <w:b/>
          <w:color w:val="000000" w:themeColor="text1"/>
          <w:highlight w:val="cyan"/>
          <w:u w:val="single"/>
        </w:rPr>
        <w:t>, but foreclose upon</w:t>
      </w:r>
      <w:r w:rsidRPr="00B50C3A">
        <w:rPr>
          <w:color w:val="000000" w:themeColor="text1"/>
          <w:sz w:val="14"/>
        </w:rPr>
        <w:t xml:space="preserve"> the </w:t>
      </w:r>
      <w:r w:rsidRPr="00B50C3A">
        <w:rPr>
          <w:b/>
          <w:color w:val="000000" w:themeColor="text1"/>
          <w:highlight w:val="cyan"/>
          <w:u w:val="single"/>
        </w:rPr>
        <w:t>insatiable demands and endless antagonisms of the prison slave</w:t>
      </w:r>
      <w:r w:rsidRPr="00B50C3A">
        <w:rPr>
          <w:b/>
          <w:color w:val="000000" w:themeColor="text1"/>
          <w:u w:val="single"/>
        </w:rPr>
        <w:t xml:space="preserve"> and the prison-slave-in-waiting. In short, </w:t>
      </w:r>
      <w:r w:rsidRPr="00B50C3A">
        <w:rPr>
          <w:color w:val="000000" w:themeColor="text1"/>
          <w:sz w:val="14"/>
        </w:rPr>
        <w:t xml:space="preserve">whereas such </w:t>
      </w:r>
      <w:r w:rsidRPr="00B50C3A">
        <w:rPr>
          <w:b/>
          <w:color w:val="000000" w:themeColor="text1"/>
          <w:highlight w:val="cyan"/>
          <w:u w:val="single"/>
        </w:rPr>
        <w:t xml:space="preserve">coalitions </w:t>
      </w:r>
      <w:r w:rsidRPr="00B50C3A">
        <w:rPr>
          <w:b/>
          <w:color w:val="000000" w:themeColor="text1"/>
          <w:u w:val="single"/>
        </w:rPr>
        <w:t xml:space="preserve">and social movements </w:t>
      </w:r>
      <w:r w:rsidRPr="00B50C3A">
        <w:rPr>
          <w:b/>
          <w:color w:val="000000" w:themeColor="text1"/>
          <w:highlight w:val="cyan"/>
          <w:u w:val="single"/>
        </w:rPr>
        <w:t>cannot be called the outright handmaidens of white supremacy</w:t>
      </w:r>
      <w:r w:rsidRPr="00B50C3A">
        <w:rPr>
          <w:color w:val="000000" w:themeColor="text1"/>
          <w:sz w:val="14"/>
        </w:rPr>
        <w:t xml:space="preserve">, </w:t>
      </w:r>
      <w:r w:rsidRPr="00B50C3A">
        <w:rPr>
          <w:b/>
          <w:color w:val="000000" w:themeColor="text1"/>
          <w:highlight w:val="cyan"/>
          <w:u w:val="single"/>
        </w:rPr>
        <w:t>their rhetorical structures and political desire are underwritten by a supplemental antiBlackness.</w:t>
      </w:r>
      <w:r w:rsidRPr="00B50C3A">
        <w:rPr>
          <w:color w:val="000000" w:themeColor="text1"/>
          <w:sz w:val="14"/>
        </w:rPr>
        <w:t xml:space="preserve"> In her autobiography, Assata Shakur’s comments vacillate between being interesting and insightful to painfully programmatic and “responsible.” </w:t>
      </w:r>
      <w:r w:rsidRPr="00B50C3A">
        <w:rPr>
          <w:b/>
          <w:color w:val="000000" w:themeColor="text1"/>
          <w:highlight w:val="cyan"/>
          <w:u w:val="single"/>
        </w:rPr>
        <w:t>The expository method of conveyance accounts for this air of responsibility</w:t>
      </w:r>
      <w:r w:rsidRPr="00B50C3A">
        <w:rPr>
          <w:color w:val="000000" w:themeColor="text1"/>
          <w:sz w:val="14"/>
        </w:rPr>
        <w:t xml:space="preserve">. </w:t>
      </w:r>
      <w:r w:rsidRPr="00B50C3A">
        <w:rPr>
          <w:b/>
          <w:color w:val="000000" w:themeColor="text1"/>
          <w:highlight w:val="cyan"/>
          <w:u w:val="single"/>
        </w:rPr>
        <w:t>However</w:t>
      </w:r>
      <w:r w:rsidRPr="00B50C3A">
        <w:rPr>
          <w:color w:val="000000" w:themeColor="text1"/>
          <w:sz w:val="14"/>
        </w:rPr>
        <w:t xml:space="preserve">, toward the end of the book, she accounts for </w:t>
      </w:r>
      <w:r w:rsidRPr="00B50C3A">
        <w:rPr>
          <w:b/>
          <w:color w:val="000000" w:themeColor="text1"/>
          <w:highlight w:val="cyan"/>
          <w:u w:val="single"/>
        </w:rPr>
        <w:t xml:space="preserve">coalition work </w:t>
      </w:r>
      <w:r w:rsidRPr="00B50C3A">
        <w:rPr>
          <w:color w:val="000000" w:themeColor="text1"/>
          <w:sz w:val="14"/>
        </w:rPr>
        <w:t>by way of</w:t>
      </w:r>
      <w:r w:rsidRPr="00B50C3A">
        <w:rPr>
          <w:b/>
          <w:color w:val="000000" w:themeColor="text1"/>
        </w:rPr>
        <w:t xml:space="preserve"> </w:t>
      </w:r>
      <w:r w:rsidRPr="00B50C3A">
        <w:rPr>
          <w:b/>
          <w:color w:val="000000" w:themeColor="text1"/>
          <w:highlight w:val="cyan"/>
          <w:u w:val="single"/>
        </w:rPr>
        <w:t>extended narrative as opposed to exposition</w:t>
      </w:r>
      <w:r w:rsidRPr="00B50C3A">
        <w:rPr>
          <w:color w:val="000000" w:themeColor="text1"/>
          <w:sz w:val="14"/>
        </w:rPr>
        <w:t xml:space="preserve">. We accompany her on one of Zayd Shakur’s many Panther projects with outside groups, work “dealing with white support groups who were involved in raising bail for the Panther 21 members in jail” (Shakur, 1987: 224). With no more than three words, her recollection becomes matter of fact and unfiltered. She writes, “I hated it.” At the time, i felt that anything below 110th street was another country. All my activities were centered in Harlem and i almost never left it. Doing defense committee work was definitely not up my alley.... i hated standing around while all these white people asked me to explain myself, my existence. i became a master of the one-liner (Shakur, 1987: 224). Her hatred of this work is bound up in her anticipation, fully realized, of all the zonal violations to come when a white woman asks her if Zayd is her “panther...you know, is he your black cat?” and then runs her fingers through Assata’s hair to cop a kinky feel. </w:t>
      </w:r>
      <w:r w:rsidRPr="00B50C3A">
        <w:rPr>
          <w:b/>
          <w:color w:val="000000" w:themeColor="text1"/>
          <w:highlight w:val="cyan"/>
          <w:u w:val="single"/>
        </w:rPr>
        <w:t>Her narrative anticipates these violations-to-come at the level of the street, as well as at the level of the body. Here is the moment in her life as a prison-slave-in-waiting</w:t>
      </w:r>
      <w:r w:rsidRPr="00B50C3A">
        <w:rPr>
          <w:color w:val="000000" w:themeColor="text1"/>
          <w:sz w:val="14"/>
        </w:rPr>
        <w:t>, which is to say, a moment as an ordinary Black person, when she finds herself among “friends” — abolitionists, at least partners in purpose, and yet she feels it necessary to adopt the same muscular constriction, the same coiled anticipation, the same combative “one-liners” that she will need to adopt just one year later to steel herself against the encroachment of prison guards. The verisimilitude between Assata’s wellknown police encounters, and her experiences in civil society’s most nurturing nook, the radical coalition, raises disturbing questions about political desire, Black positionality, and hegemony as a modality of struggle.</w:t>
      </w:r>
    </w:p>
    <w:p w14:paraId="61CFB205" w14:textId="77777777" w:rsidR="00C969C5" w:rsidRDefault="00C969C5" w:rsidP="00C969C5">
      <w:pPr>
        <w:pStyle w:val="Heading2"/>
        <w:spacing w:line="240" w:lineRule="auto"/>
        <w:rPr>
          <w:color w:val="000000" w:themeColor="text1"/>
        </w:rPr>
      </w:pPr>
      <w:r w:rsidRPr="00B50C3A">
        <w:rPr>
          <w:color w:val="000000" w:themeColor="text1"/>
        </w:rPr>
        <w:t>A2 Black/White Binary</w:t>
      </w:r>
    </w:p>
    <w:p w14:paraId="77ED65AB" w14:textId="77777777" w:rsidR="00C969C5" w:rsidRDefault="00C969C5" w:rsidP="00C969C5">
      <w:pPr>
        <w:pStyle w:val="Heading4"/>
        <w:numPr>
          <w:ilvl w:val="0"/>
          <w:numId w:val="11"/>
        </w:numPr>
      </w:pPr>
      <w:r>
        <w:t>No warrant for why we preclude multicultural coalitions or non black people of color from analyzing their oppression</w:t>
      </w:r>
    </w:p>
    <w:p w14:paraId="69625AFD" w14:textId="77777777" w:rsidR="00C969C5" w:rsidRDefault="00C969C5" w:rsidP="00C969C5">
      <w:pPr>
        <w:pStyle w:val="Heading4"/>
        <w:numPr>
          <w:ilvl w:val="0"/>
          <w:numId w:val="11"/>
        </w:numPr>
      </w:pPr>
      <w:r>
        <w:t>There is a fundamental difference between the struggles of nonblack people of color and black bodies – non black people function on the paradigm of conflicts – struggles between humans, while black bodies function on the level of antagonism – fundamental violence prior to the existence of whiteness</w:t>
      </w:r>
    </w:p>
    <w:p w14:paraId="7D497E23" w14:textId="77777777" w:rsidR="00C969C5" w:rsidRDefault="00C969C5" w:rsidP="00C969C5">
      <w:pPr>
        <w:pStyle w:val="Heading4"/>
        <w:numPr>
          <w:ilvl w:val="0"/>
          <w:numId w:val="11"/>
        </w:numPr>
      </w:pPr>
      <w:r>
        <w:t xml:space="preserve">Coalitions replicate antiblack violence – partnering with junior partners of civil society extend the reach of society’s violence instead of destroying it. We can’t demand recognition or rights from within the system, but must destroy the system itself  – Wilderson 03 </w:t>
      </w:r>
    </w:p>
    <w:p w14:paraId="077909F1" w14:textId="77777777" w:rsidR="00C969C5" w:rsidRPr="00B50C3A" w:rsidRDefault="00C969C5" w:rsidP="00C969C5">
      <w:pPr>
        <w:pStyle w:val="Heading4"/>
        <w:spacing w:line="240" w:lineRule="auto"/>
        <w:rPr>
          <w:color w:val="000000" w:themeColor="text1"/>
        </w:rPr>
      </w:pPr>
      <w:r w:rsidRPr="00F5759E">
        <w:rPr>
          <w:i/>
          <w:color w:val="000000" w:themeColor="text1"/>
        </w:rPr>
        <w:t>[If not Junior Partners Version]</w:t>
      </w:r>
      <w:r>
        <w:rPr>
          <w:color w:val="000000" w:themeColor="text1"/>
        </w:rPr>
        <w:t xml:space="preserve"> Coalitions replicate</w:t>
      </w:r>
      <w:r w:rsidRPr="00B50C3A">
        <w:rPr>
          <w:color w:val="000000" w:themeColor="text1"/>
        </w:rPr>
        <w:t xml:space="preserve"> anti-blackness – junior partners extend civil society rather than destroy it. </w:t>
      </w:r>
    </w:p>
    <w:p w14:paraId="497F1487" w14:textId="77777777" w:rsidR="00C969C5" w:rsidRPr="00B50C3A" w:rsidRDefault="00C969C5" w:rsidP="00C969C5">
      <w:pPr>
        <w:spacing w:line="240" w:lineRule="auto"/>
        <w:rPr>
          <w:b/>
          <w:color w:val="000000" w:themeColor="text1"/>
          <w:u w:val="single"/>
        </w:rPr>
      </w:pPr>
      <w:r w:rsidRPr="00B50C3A">
        <w:rPr>
          <w:rStyle w:val="Style13ptBold"/>
          <w:color w:val="000000" w:themeColor="text1"/>
          <w:u w:val="single"/>
        </w:rPr>
        <w:t>Wilderson</w:t>
      </w:r>
      <w:r w:rsidRPr="00B50C3A">
        <w:rPr>
          <w:b/>
          <w:color w:val="000000" w:themeColor="text1"/>
          <w:u w:val="single"/>
        </w:rPr>
        <w:t xml:space="preserve"> 03</w:t>
      </w:r>
      <w:r w:rsidRPr="00B50C3A">
        <w:rPr>
          <w:rStyle w:val="FootnoteReference"/>
          <w:b/>
          <w:color w:val="000000" w:themeColor="text1"/>
          <w:u w:val="single"/>
        </w:rPr>
        <w:footnoteReference w:id="40"/>
      </w:r>
    </w:p>
    <w:p w14:paraId="2B435ECE" w14:textId="77777777" w:rsidR="00C969C5" w:rsidRPr="00065DF8" w:rsidRDefault="00C969C5" w:rsidP="00C969C5">
      <w:pPr>
        <w:spacing w:line="240" w:lineRule="auto"/>
        <w:rPr>
          <w:color w:val="000000" w:themeColor="text1"/>
          <w:sz w:val="8"/>
        </w:rPr>
      </w:pPr>
      <w:r w:rsidRPr="00065DF8">
        <w:rPr>
          <w:b/>
          <w:color w:val="000000" w:themeColor="text1"/>
          <w:u w:val="single"/>
        </w:rPr>
        <w:t xml:space="preserve">THERE IS </w:t>
      </w:r>
      <w:r w:rsidRPr="00065DF8">
        <w:rPr>
          <w:b/>
          <w:color w:val="000000" w:themeColor="text1"/>
          <w:highlight w:val="cyan"/>
          <w:u w:val="single"/>
        </w:rPr>
        <w:t xml:space="preserve">SOMETHING ORGANIC TO BLACK POSITIONALITY </w:t>
      </w:r>
      <w:r w:rsidRPr="00065DF8">
        <w:rPr>
          <w:b/>
          <w:color w:val="000000" w:themeColor="text1"/>
          <w:u w:val="single"/>
        </w:rPr>
        <w:t xml:space="preserve">THAT </w:t>
      </w:r>
      <w:r w:rsidRPr="00065DF8">
        <w:rPr>
          <w:b/>
          <w:color w:val="000000" w:themeColor="text1"/>
          <w:highlight w:val="cyan"/>
          <w:u w:val="single"/>
        </w:rPr>
        <w:t>MAKES IT ESSENTIAL to the destruction of civil society.</w:t>
      </w:r>
      <w:r w:rsidRPr="00065DF8">
        <w:rPr>
          <w:color w:val="000000" w:themeColor="text1"/>
          <w:sz w:val="8"/>
        </w:rPr>
        <w:t xml:space="preserve"> There is nothing willful or speculative in this statement, for one could just as well state the claim the other way around: There is something organic to civil society that makes it essential to the destruction of the Black body. </w:t>
      </w:r>
      <w:r w:rsidRPr="00065DF8">
        <w:rPr>
          <w:b/>
          <w:color w:val="000000" w:themeColor="text1"/>
          <w:highlight w:val="cyan"/>
          <w:u w:val="single"/>
        </w:rPr>
        <w:t>Blackness is</w:t>
      </w:r>
      <w:r w:rsidRPr="00065DF8">
        <w:rPr>
          <w:b/>
          <w:color w:val="000000" w:themeColor="text1"/>
          <w:u w:val="single"/>
        </w:rPr>
        <w:t xml:space="preserve"> a positionality of </w:t>
      </w:r>
      <w:r w:rsidRPr="00065DF8">
        <w:rPr>
          <w:b/>
          <w:color w:val="000000" w:themeColor="text1"/>
          <w:highlight w:val="cyan"/>
          <w:u w:val="single"/>
        </w:rPr>
        <w:t>“absolute dereliction”</w:t>
      </w:r>
      <w:r w:rsidRPr="00065DF8">
        <w:rPr>
          <w:color w:val="000000" w:themeColor="text1"/>
          <w:sz w:val="8"/>
        </w:rPr>
        <w:t xml:space="preserve"> (Fanon), </w:t>
      </w:r>
      <w:r w:rsidRPr="00065DF8">
        <w:rPr>
          <w:b/>
          <w:color w:val="000000" w:themeColor="text1"/>
          <w:u w:val="single"/>
        </w:rPr>
        <w:t>abandonment, in the face of civil society</w:t>
      </w:r>
      <w:r w:rsidRPr="00065DF8">
        <w:rPr>
          <w:color w:val="000000" w:themeColor="text1"/>
          <w:u w:val="single"/>
        </w:rPr>
        <w:t xml:space="preserve">, </w:t>
      </w:r>
      <w:r w:rsidRPr="00065DF8">
        <w:rPr>
          <w:b/>
          <w:color w:val="000000" w:themeColor="text1"/>
          <w:highlight w:val="cyan"/>
          <w:u w:val="single"/>
        </w:rPr>
        <w:t xml:space="preserve">and </w:t>
      </w:r>
      <w:r w:rsidRPr="00065DF8">
        <w:rPr>
          <w:b/>
          <w:color w:val="000000" w:themeColor="text1"/>
          <w:u w:val="single"/>
        </w:rPr>
        <w:t xml:space="preserve">therefore </w:t>
      </w:r>
      <w:r w:rsidRPr="00065DF8">
        <w:rPr>
          <w:b/>
          <w:color w:val="000000" w:themeColor="text1"/>
          <w:highlight w:val="cyan"/>
          <w:u w:val="single"/>
        </w:rPr>
        <w:t>cannot establish itself</w:t>
      </w:r>
      <w:r w:rsidRPr="00065DF8">
        <w:rPr>
          <w:color w:val="000000" w:themeColor="text1"/>
          <w:sz w:val="8"/>
        </w:rPr>
        <w:t xml:space="preserve">, or be established, </w:t>
      </w:r>
      <w:r w:rsidRPr="00065DF8">
        <w:rPr>
          <w:b/>
          <w:color w:val="000000" w:themeColor="text1"/>
          <w:highlight w:val="cyan"/>
          <w:u w:val="single"/>
        </w:rPr>
        <w:t>through hegemonic interventions</w:t>
      </w:r>
      <w:r w:rsidRPr="00065DF8">
        <w:rPr>
          <w:color w:val="000000" w:themeColor="text1"/>
          <w:sz w:val="8"/>
          <w:highlight w:val="cyan"/>
        </w:rPr>
        <w:t xml:space="preserve">. </w:t>
      </w:r>
      <w:r w:rsidRPr="00065DF8">
        <w:rPr>
          <w:b/>
          <w:color w:val="000000" w:themeColor="text1"/>
          <w:highlight w:val="cyan"/>
          <w:u w:val="single"/>
        </w:rPr>
        <w:t>Blackness cannot become</w:t>
      </w:r>
      <w:r w:rsidRPr="00065DF8">
        <w:rPr>
          <w:b/>
          <w:color w:val="000000" w:themeColor="text1"/>
          <w:u w:val="single"/>
        </w:rPr>
        <w:t xml:space="preserve"> </w:t>
      </w:r>
      <w:r w:rsidRPr="00065DF8">
        <w:rPr>
          <w:b/>
          <w:color w:val="000000" w:themeColor="text1"/>
          <w:highlight w:val="cyan"/>
          <w:u w:val="single"/>
        </w:rPr>
        <w:t>one</w:t>
      </w:r>
      <w:r w:rsidRPr="00065DF8">
        <w:rPr>
          <w:b/>
          <w:color w:val="000000" w:themeColor="text1"/>
          <w:u w:val="single"/>
        </w:rPr>
        <w:t xml:space="preserve"> of civil society’s</w:t>
      </w:r>
      <w:r w:rsidRPr="00065DF8">
        <w:rPr>
          <w:color w:val="000000" w:themeColor="text1"/>
          <w:sz w:val="8"/>
        </w:rPr>
        <w:t xml:space="preserve"> many </w:t>
      </w:r>
      <w:r w:rsidRPr="00065DF8">
        <w:rPr>
          <w:b/>
          <w:color w:val="000000" w:themeColor="text1"/>
          <w:highlight w:val="cyan"/>
          <w:u w:val="single"/>
        </w:rPr>
        <w:t>junior partner</w:t>
      </w:r>
      <w:r w:rsidRPr="00065DF8">
        <w:rPr>
          <w:b/>
          <w:color w:val="000000" w:themeColor="text1"/>
          <w:u w:val="single"/>
        </w:rPr>
        <w:t>s</w:t>
      </w:r>
      <w:r w:rsidRPr="00065DF8">
        <w:rPr>
          <w:color w:val="000000" w:themeColor="text1"/>
          <w:sz w:val="8"/>
        </w:rPr>
        <w:t xml:space="preserve">: </w:t>
      </w:r>
      <w:r w:rsidRPr="00065DF8">
        <w:rPr>
          <w:b/>
          <w:color w:val="000000" w:themeColor="text1"/>
          <w:highlight w:val="cyan"/>
          <w:u w:val="single"/>
        </w:rPr>
        <w:t>Black citizenship</w:t>
      </w:r>
      <w:r w:rsidRPr="00065DF8">
        <w:rPr>
          <w:color w:val="000000" w:themeColor="text1"/>
          <w:sz w:val="8"/>
          <w:highlight w:val="cyan"/>
        </w:rPr>
        <w:t xml:space="preserve">, </w:t>
      </w:r>
      <w:r w:rsidRPr="00065DF8">
        <w:rPr>
          <w:b/>
          <w:color w:val="000000" w:themeColor="text1"/>
          <w:u w:val="single"/>
        </w:rPr>
        <w:t>or Black civic obligation</w:t>
      </w:r>
      <w:r w:rsidRPr="00065DF8">
        <w:rPr>
          <w:color w:val="000000" w:themeColor="text1"/>
          <w:sz w:val="8"/>
          <w:highlight w:val="cyan"/>
        </w:rPr>
        <w:t xml:space="preserve">, </w:t>
      </w:r>
      <w:r w:rsidRPr="00065DF8">
        <w:rPr>
          <w:b/>
          <w:color w:val="000000" w:themeColor="text1"/>
          <w:highlight w:val="cyan"/>
          <w:u w:val="single"/>
        </w:rPr>
        <w:t>are oxymorons</w:t>
      </w:r>
      <w:r w:rsidRPr="00065DF8">
        <w:rPr>
          <w:color w:val="000000" w:themeColor="text1"/>
          <w:sz w:val="8"/>
        </w:rPr>
        <w:t xml:space="preserve">. In light of this, </w:t>
      </w:r>
      <w:r w:rsidRPr="00065DF8">
        <w:rPr>
          <w:b/>
          <w:color w:val="000000" w:themeColor="text1"/>
          <w:highlight w:val="cyan"/>
          <w:u w:val="single"/>
        </w:rPr>
        <w:t xml:space="preserve">coalitions </w:t>
      </w:r>
      <w:r w:rsidRPr="00065DF8">
        <w:rPr>
          <w:b/>
          <w:color w:val="000000" w:themeColor="text1"/>
          <w:u w:val="single"/>
        </w:rPr>
        <w:t>and social movements</w:t>
      </w:r>
      <w:r w:rsidRPr="00065DF8">
        <w:rPr>
          <w:color w:val="000000" w:themeColor="text1"/>
          <w:sz w:val="8"/>
        </w:rPr>
        <w:t xml:space="preserve">, even radical social movements like the Prison Abolition Movement, </w:t>
      </w:r>
      <w:r w:rsidRPr="00065DF8">
        <w:rPr>
          <w:b/>
          <w:color w:val="000000" w:themeColor="text1"/>
          <w:highlight w:val="cyan"/>
          <w:u w:val="single"/>
        </w:rPr>
        <w:t>bound up in the solicitation of hegemon</w:t>
      </w:r>
      <w:r w:rsidRPr="00065DF8">
        <w:rPr>
          <w:color w:val="000000" w:themeColor="text1"/>
          <w:highlight w:val="cyan"/>
          <w:u w:val="single"/>
        </w:rPr>
        <w:t>y</w:t>
      </w:r>
      <w:r w:rsidRPr="00065DF8">
        <w:rPr>
          <w:color w:val="000000" w:themeColor="text1"/>
          <w:sz w:val="8"/>
        </w:rPr>
        <w:t xml:space="preserve">, so as </w:t>
      </w:r>
      <w:r w:rsidRPr="00065DF8">
        <w:rPr>
          <w:b/>
          <w:color w:val="000000" w:themeColor="text1"/>
          <w:highlight w:val="cyan"/>
          <w:u w:val="single"/>
        </w:rPr>
        <w:t>to</w:t>
      </w:r>
      <w:r w:rsidRPr="00065DF8">
        <w:rPr>
          <w:b/>
          <w:color w:val="000000" w:themeColor="text1"/>
          <w:u w:val="single"/>
        </w:rPr>
        <w:t xml:space="preserve"> fortify and </w:t>
      </w:r>
      <w:r w:rsidRPr="00065DF8">
        <w:rPr>
          <w:b/>
          <w:color w:val="000000" w:themeColor="text1"/>
          <w:highlight w:val="cyan"/>
          <w:u w:val="single"/>
        </w:rPr>
        <w:t>extend</w:t>
      </w:r>
      <w:r w:rsidRPr="00065DF8">
        <w:rPr>
          <w:b/>
          <w:color w:val="000000" w:themeColor="text1"/>
          <w:u w:val="single"/>
        </w:rPr>
        <w:t xml:space="preserve"> the interlocutory life of </w:t>
      </w:r>
      <w:r w:rsidRPr="00065DF8">
        <w:rPr>
          <w:b/>
          <w:color w:val="000000" w:themeColor="text1"/>
          <w:highlight w:val="cyan"/>
          <w:u w:val="single"/>
        </w:rPr>
        <w:t>civil society</w:t>
      </w:r>
      <w:r w:rsidRPr="00065DF8">
        <w:rPr>
          <w:color w:val="000000" w:themeColor="text1"/>
          <w:sz w:val="8"/>
        </w:rPr>
        <w:t xml:space="preserve">, </w:t>
      </w:r>
      <w:r w:rsidRPr="00065DF8">
        <w:rPr>
          <w:b/>
          <w:color w:val="000000" w:themeColor="text1"/>
          <w:u w:val="single"/>
        </w:rPr>
        <w:t xml:space="preserve">ultimately </w:t>
      </w:r>
      <w:r w:rsidRPr="00065DF8">
        <w:rPr>
          <w:b/>
          <w:color w:val="000000" w:themeColor="text1"/>
          <w:highlight w:val="cyan"/>
          <w:u w:val="single"/>
        </w:rPr>
        <w:t>accommodate only the satiable demands</w:t>
      </w:r>
      <w:r w:rsidRPr="00065DF8">
        <w:rPr>
          <w:b/>
          <w:color w:val="000000" w:themeColor="text1"/>
          <w:u w:val="single"/>
        </w:rPr>
        <w:t xml:space="preserve"> and finite antagonisms </w:t>
      </w:r>
      <w:r w:rsidRPr="00065DF8">
        <w:rPr>
          <w:b/>
          <w:color w:val="000000" w:themeColor="text1"/>
          <w:highlight w:val="cyan"/>
          <w:u w:val="single"/>
        </w:rPr>
        <w:t>of</w:t>
      </w:r>
      <w:r w:rsidRPr="00065DF8">
        <w:rPr>
          <w:b/>
          <w:color w:val="000000" w:themeColor="text1"/>
          <w:u w:val="single"/>
        </w:rPr>
        <w:t xml:space="preserve"> civil society’s </w:t>
      </w:r>
      <w:r w:rsidRPr="00065DF8">
        <w:rPr>
          <w:b/>
          <w:color w:val="000000" w:themeColor="text1"/>
          <w:highlight w:val="cyan"/>
          <w:u w:val="single"/>
        </w:rPr>
        <w:t>junior partners</w:t>
      </w:r>
      <w:r w:rsidRPr="00065DF8">
        <w:rPr>
          <w:b/>
          <w:color w:val="000000" w:themeColor="text1"/>
          <w:u w:val="single"/>
        </w:rPr>
        <w:t xml:space="preserve"> </w:t>
      </w:r>
      <w:r w:rsidRPr="00065DF8">
        <w:rPr>
          <w:color w:val="000000" w:themeColor="text1"/>
          <w:sz w:val="8"/>
        </w:rPr>
        <w:t>(</w:t>
      </w:r>
      <w:r w:rsidRPr="00065DF8">
        <w:rPr>
          <w:b/>
          <w:color w:val="000000" w:themeColor="text1"/>
          <w:u w:val="single"/>
        </w:rPr>
        <w:t xml:space="preserve">i.e., immigrants, white women, and the working class), </w:t>
      </w:r>
      <w:r w:rsidRPr="00065DF8">
        <w:rPr>
          <w:b/>
          <w:color w:val="000000" w:themeColor="text1"/>
          <w:highlight w:val="cyan"/>
          <w:u w:val="single"/>
        </w:rPr>
        <w:t>but foreclose upon</w:t>
      </w:r>
      <w:r w:rsidRPr="00065DF8">
        <w:rPr>
          <w:color w:val="000000" w:themeColor="text1"/>
          <w:sz w:val="8"/>
        </w:rPr>
        <w:t xml:space="preserve"> the </w:t>
      </w:r>
      <w:r w:rsidRPr="00065DF8">
        <w:rPr>
          <w:b/>
          <w:color w:val="000000" w:themeColor="text1"/>
          <w:highlight w:val="cyan"/>
          <w:u w:val="single"/>
        </w:rPr>
        <w:t xml:space="preserve">insatiable demands </w:t>
      </w:r>
      <w:r w:rsidRPr="00065DF8">
        <w:rPr>
          <w:b/>
          <w:color w:val="000000" w:themeColor="text1"/>
          <w:u w:val="single"/>
        </w:rPr>
        <w:t xml:space="preserve">and endless antagonisms </w:t>
      </w:r>
      <w:r w:rsidRPr="00065DF8">
        <w:rPr>
          <w:b/>
          <w:color w:val="000000" w:themeColor="text1"/>
          <w:highlight w:val="cyan"/>
          <w:u w:val="single"/>
        </w:rPr>
        <w:t>of the prison slave</w:t>
      </w:r>
      <w:r w:rsidRPr="00065DF8">
        <w:rPr>
          <w:b/>
          <w:color w:val="000000" w:themeColor="text1"/>
          <w:u w:val="single"/>
        </w:rPr>
        <w:t xml:space="preserve"> and the prison-slave-in-waiting. In short</w:t>
      </w:r>
      <w:r w:rsidRPr="00065DF8">
        <w:rPr>
          <w:color w:val="000000" w:themeColor="text1"/>
          <w:sz w:val="8"/>
        </w:rPr>
        <w:t xml:space="preserve">, whereas such </w:t>
      </w:r>
      <w:r w:rsidRPr="00065DF8">
        <w:rPr>
          <w:b/>
          <w:color w:val="000000" w:themeColor="text1"/>
          <w:highlight w:val="cyan"/>
          <w:u w:val="single"/>
        </w:rPr>
        <w:t>coalitions</w:t>
      </w:r>
      <w:r w:rsidRPr="00065DF8">
        <w:rPr>
          <w:b/>
          <w:color w:val="000000" w:themeColor="text1"/>
          <w:u w:val="single"/>
        </w:rPr>
        <w:t xml:space="preserve"> and social movements </w:t>
      </w:r>
      <w:r w:rsidRPr="00065DF8">
        <w:rPr>
          <w:b/>
          <w:color w:val="000000" w:themeColor="text1"/>
          <w:highlight w:val="cyan"/>
          <w:u w:val="single"/>
        </w:rPr>
        <w:t>cannot be called the outright handmaidens of white supremacy</w:t>
      </w:r>
      <w:r w:rsidRPr="00065DF8">
        <w:rPr>
          <w:color w:val="000000" w:themeColor="text1"/>
          <w:sz w:val="8"/>
        </w:rPr>
        <w:t xml:space="preserve">, </w:t>
      </w:r>
      <w:r w:rsidRPr="00065DF8">
        <w:rPr>
          <w:b/>
          <w:color w:val="000000" w:themeColor="text1"/>
          <w:highlight w:val="cyan"/>
          <w:u w:val="single"/>
        </w:rPr>
        <w:t>their rhetorical structures and political desire are underwritten by</w:t>
      </w:r>
      <w:r w:rsidRPr="00065DF8">
        <w:rPr>
          <w:b/>
          <w:color w:val="000000" w:themeColor="text1"/>
          <w:u w:val="single"/>
        </w:rPr>
        <w:t xml:space="preserve"> a supplemental </w:t>
      </w:r>
      <w:r w:rsidRPr="00065DF8">
        <w:rPr>
          <w:b/>
          <w:color w:val="000000" w:themeColor="text1"/>
          <w:highlight w:val="cyan"/>
          <w:u w:val="single"/>
        </w:rPr>
        <w:t>antiBlackness.</w:t>
      </w:r>
      <w:r w:rsidRPr="00065DF8">
        <w:rPr>
          <w:color w:val="000000" w:themeColor="text1"/>
          <w:sz w:val="8"/>
        </w:rPr>
        <w:t xml:space="preserve"> In her autobiography, Assata Shakur’s comments vacillate between being interesting and insightful to painfully programmatic and “responsible.” </w:t>
      </w:r>
      <w:r w:rsidRPr="00065DF8">
        <w:rPr>
          <w:b/>
          <w:color w:val="000000" w:themeColor="text1"/>
          <w:highlight w:val="cyan"/>
          <w:u w:val="single"/>
        </w:rPr>
        <w:t>The expository method of conveyance accounts for this air of responsibility</w:t>
      </w:r>
      <w:r w:rsidRPr="00065DF8">
        <w:rPr>
          <w:color w:val="000000" w:themeColor="text1"/>
          <w:sz w:val="8"/>
        </w:rPr>
        <w:t xml:space="preserve">. </w:t>
      </w:r>
      <w:r w:rsidRPr="00065DF8">
        <w:rPr>
          <w:b/>
          <w:color w:val="000000" w:themeColor="text1"/>
          <w:highlight w:val="cyan"/>
          <w:u w:val="single"/>
        </w:rPr>
        <w:t>However</w:t>
      </w:r>
      <w:r w:rsidRPr="00065DF8">
        <w:rPr>
          <w:color w:val="000000" w:themeColor="text1"/>
          <w:sz w:val="8"/>
        </w:rPr>
        <w:t xml:space="preserve">, toward the end of the book, she accounts for </w:t>
      </w:r>
      <w:r w:rsidRPr="00065DF8">
        <w:rPr>
          <w:b/>
          <w:color w:val="000000" w:themeColor="text1"/>
          <w:highlight w:val="cyan"/>
          <w:u w:val="single"/>
        </w:rPr>
        <w:t xml:space="preserve">coalition work </w:t>
      </w:r>
      <w:r w:rsidRPr="00065DF8">
        <w:rPr>
          <w:color w:val="000000" w:themeColor="text1"/>
          <w:sz w:val="8"/>
        </w:rPr>
        <w:t>by way of</w:t>
      </w:r>
      <w:r w:rsidRPr="00065DF8">
        <w:rPr>
          <w:b/>
          <w:color w:val="000000" w:themeColor="text1"/>
          <w:sz w:val="8"/>
        </w:rPr>
        <w:t xml:space="preserve"> </w:t>
      </w:r>
      <w:r w:rsidRPr="00065DF8">
        <w:rPr>
          <w:b/>
          <w:color w:val="000000" w:themeColor="text1"/>
          <w:highlight w:val="cyan"/>
          <w:u w:val="single"/>
        </w:rPr>
        <w:t>extended narrative as opposed to exposition</w:t>
      </w:r>
      <w:r w:rsidRPr="00065DF8">
        <w:rPr>
          <w:color w:val="000000" w:themeColor="text1"/>
          <w:sz w:val="8"/>
        </w:rPr>
        <w:t xml:space="preserve">. We accompany her on one of Zayd Shakur’s many Panther projects with outside groups, work “dealing with white support groups who were involved in raising bail for the Panther 21 members in jail” (Shakur, 1987: 224). With no more than three words, her recollection becomes matter of fact and unfiltered. She writes, “I hated it.” At the time, i felt that anything below 110th street was another country. All my activities were centered in Harlem and i almost never left it. Doing defense committee work was definitely not up my alley.... i hated standing around while all these white people asked me to explain myself, my existence. i became a master of the one-liner (Shakur, 1987: 224). Her hatred of this work is bound up in her anticipation, fully realized, of all the zonal violations to come when a white woman asks her if Zayd is her “panther...you know, is he your black cat?” and then runs her fingers through Assata’s hair to cop a kinky feel. </w:t>
      </w:r>
      <w:r w:rsidRPr="00065DF8">
        <w:rPr>
          <w:b/>
          <w:color w:val="000000" w:themeColor="text1"/>
          <w:highlight w:val="cyan"/>
          <w:u w:val="single"/>
        </w:rPr>
        <w:t>Her narrative anticipates these violations-to-come at the level of the street, as well as at the level of the body. Here is the moment in her life as a prison-slave-in-waiting</w:t>
      </w:r>
      <w:r w:rsidRPr="00065DF8">
        <w:rPr>
          <w:color w:val="000000" w:themeColor="text1"/>
          <w:sz w:val="8"/>
        </w:rPr>
        <w:t>, which is to say, a moment as an ordinary Black person, when she finds herself among “friends” — abolitionists, at least partners in purpose, and yet she feels it necessary to adopt the same muscular constriction, the same coiled anticipation, the same combative “one-liners” that she will need to adopt just one year later to steel herself against the encroachment of prison guards. The verisimilitude between Assata’s wellknown police encounters, and her experiences in civil society’s most nurturing nook, the radical coalition, raises disturbing questions about political desire, Black positionality, and hegemony as a modality of struggle.</w:t>
      </w:r>
    </w:p>
    <w:p w14:paraId="5298BD8E" w14:textId="77777777" w:rsidR="00C969C5" w:rsidRPr="00F5759E" w:rsidRDefault="00C969C5" w:rsidP="00C969C5"/>
    <w:p w14:paraId="48ACDDAE" w14:textId="77777777" w:rsidR="00C969C5" w:rsidRPr="00B50C3A" w:rsidRDefault="00C969C5" w:rsidP="00C969C5">
      <w:pPr>
        <w:spacing w:line="240" w:lineRule="auto"/>
        <w:rPr>
          <w:color w:val="000000" w:themeColor="text1"/>
        </w:rPr>
      </w:pPr>
    </w:p>
    <w:p w14:paraId="2AC14809" w14:textId="77777777" w:rsidR="00C969C5" w:rsidRPr="00B50C3A" w:rsidRDefault="00C969C5" w:rsidP="00C969C5">
      <w:pPr>
        <w:pStyle w:val="Heading2"/>
        <w:spacing w:line="240" w:lineRule="auto"/>
        <w:rPr>
          <w:color w:val="000000" w:themeColor="text1"/>
        </w:rPr>
      </w:pPr>
      <w:r w:rsidRPr="00B50C3A">
        <w:rPr>
          <w:color w:val="000000" w:themeColor="text1"/>
        </w:rPr>
        <w:t>A2 Queer Turns</w:t>
      </w:r>
    </w:p>
    <w:p w14:paraId="53F5435B" w14:textId="77777777" w:rsidR="00C969C5" w:rsidRPr="00B50C3A" w:rsidRDefault="00C969C5" w:rsidP="00C969C5">
      <w:pPr>
        <w:spacing w:line="240" w:lineRule="auto"/>
        <w:rPr>
          <w:color w:val="000000" w:themeColor="text1"/>
        </w:rPr>
      </w:pPr>
    </w:p>
    <w:p w14:paraId="0325DBD8" w14:textId="77777777" w:rsidR="00C969C5" w:rsidRPr="00B50C3A" w:rsidRDefault="00C969C5" w:rsidP="00C969C5">
      <w:pPr>
        <w:pStyle w:val="Heading2"/>
        <w:spacing w:line="240" w:lineRule="auto"/>
        <w:rPr>
          <w:color w:val="000000" w:themeColor="text1"/>
        </w:rPr>
      </w:pPr>
      <w:r w:rsidRPr="00B50C3A">
        <w:rPr>
          <w:color w:val="000000" w:themeColor="text1"/>
        </w:rPr>
        <w:t xml:space="preserve">A2 Nihilism </w:t>
      </w:r>
    </w:p>
    <w:p w14:paraId="7E7C2AC9" w14:textId="15A483B6" w:rsidR="006602B5" w:rsidRDefault="006602B5" w:rsidP="001B0D4B">
      <w:pPr>
        <w:pStyle w:val="Heading4"/>
        <w:numPr>
          <w:ilvl w:val="0"/>
          <w:numId w:val="6"/>
        </w:numPr>
        <w:spacing w:line="240" w:lineRule="auto"/>
        <w:rPr>
          <w:color w:val="000000" w:themeColor="text1"/>
        </w:rPr>
      </w:pPr>
      <w:r>
        <w:rPr>
          <w:color w:val="000000" w:themeColor="text1"/>
        </w:rPr>
        <w:t>TURN – Cruel Optimism – putting faith in a system built on black death is net worse because it creates psychological violence</w:t>
      </w:r>
    </w:p>
    <w:p w14:paraId="2D5BD802" w14:textId="77777777" w:rsidR="001B0D4B" w:rsidRPr="00B50C3A" w:rsidRDefault="001B0D4B" w:rsidP="001B0D4B">
      <w:pPr>
        <w:pStyle w:val="Heading4"/>
        <w:numPr>
          <w:ilvl w:val="0"/>
          <w:numId w:val="6"/>
        </w:numPr>
        <w:spacing w:line="240" w:lineRule="auto"/>
        <w:rPr>
          <w:color w:val="000000" w:themeColor="text1"/>
        </w:rPr>
      </w:pPr>
      <w:r w:rsidRPr="00B50C3A">
        <w:rPr>
          <w:color w:val="000000" w:themeColor="text1"/>
        </w:rPr>
        <w:t xml:space="preserve">Nihilism and hope aren’t mutually exclusive. Hope constitutes a reason to invest in one’s existence. That is different from the “politics of hope” which is a hope that normative politics will emancipate the black body. They are blurring the lines between them. Recreates hegemonic domination. </w:t>
      </w:r>
    </w:p>
    <w:p w14:paraId="377A8DC8" w14:textId="65342A1C" w:rsidR="001B0D4B" w:rsidRPr="00B50C3A" w:rsidRDefault="001B0D4B" w:rsidP="007535B0">
      <w:pPr>
        <w:tabs>
          <w:tab w:val="left" w:pos="3172"/>
        </w:tabs>
        <w:spacing w:line="240" w:lineRule="auto"/>
        <w:rPr>
          <w:b/>
          <w:color w:val="000000" w:themeColor="text1"/>
          <w:u w:val="single"/>
        </w:rPr>
      </w:pPr>
      <w:r w:rsidRPr="00B50C3A">
        <w:rPr>
          <w:b/>
          <w:color w:val="000000" w:themeColor="text1"/>
          <w:u w:val="single"/>
        </w:rPr>
        <w:t>Warren 15</w:t>
      </w:r>
      <w:r w:rsidRPr="00B50C3A">
        <w:rPr>
          <w:rStyle w:val="FootnoteReference"/>
          <w:b/>
          <w:color w:val="000000" w:themeColor="text1"/>
          <w:u w:val="single"/>
        </w:rPr>
        <w:footnoteReference w:id="41"/>
      </w:r>
      <w:r w:rsidR="007535B0">
        <w:rPr>
          <w:b/>
          <w:color w:val="000000" w:themeColor="text1"/>
          <w:u w:val="single"/>
        </w:rPr>
        <w:tab/>
      </w:r>
    </w:p>
    <w:p w14:paraId="739E0F50" w14:textId="77777777" w:rsidR="001B0D4B" w:rsidRPr="004E552D" w:rsidRDefault="001B0D4B" w:rsidP="001B0D4B">
      <w:pPr>
        <w:spacing w:line="240" w:lineRule="auto"/>
        <w:rPr>
          <w:color w:val="000000" w:themeColor="text1"/>
          <w:sz w:val="8"/>
        </w:rPr>
      </w:pPr>
      <w:r w:rsidRPr="004E552D">
        <w:rPr>
          <w:b/>
          <w:color w:val="000000" w:themeColor="text1"/>
          <w:highlight w:val="cyan"/>
          <w:u w:val="single"/>
        </w:rPr>
        <w:t>To speak of the “Politics of Hope” is to denaturalize</w:t>
      </w:r>
      <w:r w:rsidRPr="004E552D">
        <w:rPr>
          <w:color w:val="000000" w:themeColor="text1"/>
          <w:sz w:val="8"/>
        </w:rPr>
        <w:t xml:space="preserve"> or demystify </w:t>
      </w:r>
      <w:r w:rsidRPr="004E552D">
        <w:rPr>
          <w:b/>
          <w:color w:val="000000" w:themeColor="text1"/>
          <w:highlight w:val="cyan"/>
          <w:u w:val="single"/>
        </w:rPr>
        <w:t>a certain usage of hope</w:t>
      </w:r>
      <w:r w:rsidRPr="004E552D">
        <w:rPr>
          <w:b/>
          <w:color w:val="000000" w:themeColor="text1"/>
          <w:u w:val="single"/>
        </w:rPr>
        <w:t>.</w:t>
      </w:r>
      <w:r w:rsidRPr="004E552D">
        <w:rPr>
          <w:color w:val="000000" w:themeColor="text1"/>
          <w:sz w:val="8"/>
        </w:rPr>
        <w:t xml:space="preserve"> Here I want to make </w:t>
      </w:r>
      <w:r w:rsidRPr="004E552D">
        <w:rPr>
          <w:b/>
          <w:color w:val="000000" w:themeColor="text1"/>
          <w:highlight w:val="cyan"/>
          <w:u w:val="single"/>
        </w:rPr>
        <w:t>a distinction between “hope”</w:t>
      </w:r>
      <w:r w:rsidRPr="004E552D">
        <w:rPr>
          <w:color w:val="000000" w:themeColor="text1"/>
          <w:sz w:val="8"/>
        </w:rPr>
        <w:t xml:space="preserve"> (the spiritual concept) </w:t>
      </w:r>
      <w:r w:rsidRPr="004E552D">
        <w:rPr>
          <w:b/>
          <w:color w:val="000000" w:themeColor="text1"/>
          <w:highlight w:val="cyan"/>
          <w:u w:val="single"/>
        </w:rPr>
        <w:t>and “the politics of hope”</w:t>
      </w:r>
      <w:r w:rsidRPr="004E552D">
        <w:rPr>
          <w:color w:val="000000" w:themeColor="text1"/>
          <w:sz w:val="8"/>
        </w:rPr>
        <w:t xml:space="preserve"> (political hope). The relationship between the spiritual concept of hope and its use as a political instrument is the focus of the black nihilist critique.2 Following Kant and other postmetaphysical philosophers, the critical field questions (and in some circles completely denounces) a certain spiritual predisposition to the world—that “unknowable” noumenon that limits Reason but provides the condition of possibility for its organization of the world of perception, phenomenon. The problem with the critical questioning of the spiritual is that it often appropriates spiritual concepts and then, insidiously, translates them into the “scientific” or the knowable, as a way to both capitalize on the mystic power of the spiritual and to preserve the spiritual under the guise of “enlightened understanding.” We find this deceptive translation and capitalization of spiritual substance within the sphere of the Political—that organization of social existence through political institutions, mandates, logics, and grammars—as a way to govern and discipline beings. If we think of hope as a spiritual concept—a concept that always escapes confinement within scientific discourse—then we can suggest that </w:t>
      </w:r>
      <w:r w:rsidRPr="004E552D">
        <w:rPr>
          <w:b/>
          <w:color w:val="000000" w:themeColor="text1"/>
          <w:highlight w:val="cyan"/>
          <w:u w:val="single"/>
        </w:rPr>
        <w:t>hope constitutes a “spiritual currency”</w:t>
      </w:r>
      <w:r w:rsidRPr="004E552D">
        <w:rPr>
          <w:b/>
          <w:color w:val="000000" w:themeColor="text1"/>
          <w:u w:val="single"/>
        </w:rPr>
        <w:t xml:space="preserve"> that we are </w:t>
      </w:r>
      <w:r w:rsidRPr="004E552D">
        <w:rPr>
          <w:b/>
          <w:color w:val="000000" w:themeColor="text1"/>
          <w:highlight w:val="cyan"/>
          <w:u w:val="single"/>
        </w:rPr>
        <w:t>given as an inheritance to invest in</w:t>
      </w:r>
      <w:r w:rsidRPr="004E552D">
        <w:rPr>
          <w:b/>
          <w:color w:val="000000" w:themeColor="text1"/>
          <w:u w:val="single"/>
        </w:rPr>
        <w:t xml:space="preserve"> various aspects of </w:t>
      </w:r>
      <w:r w:rsidRPr="004E552D">
        <w:rPr>
          <w:b/>
          <w:color w:val="000000" w:themeColor="text1"/>
          <w:highlight w:val="cyan"/>
          <w:u w:val="single"/>
        </w:rPr>
        <w:t>existence</w:t>
      </w:r>
      <w:r w:rsidRPr="004E552D">
        <w:rPr>
          <w:color w:val="000000" w:themeColor="text1"/>
          <w:sz w:val="8"/>
        </w:rPr>
        <w:t xml:space="preserve">. The issue, however, is that </w:t>
      </w:r>
      <w:r w:rsidRPr="004E552D">
        <w:rPr>
          <w:b/>
          <w:color w:val="000000" w:themeColor="text1"/>
          <w:highlight w:val="cyan"/>
          <w:u w:val="single"/>
        </w:rPr>
        <w:t>there is</w:t>
      </w:r>
      <w:r w:rsidRPr="004E552D">
        <w:rPr>
          <w:color w:val="000000" w:themeColor="text1"/>
          <w:sz w:val="8"/>
        </w:rPr>
        <w:t xml:space="preserve"> often</w:t>
      </w:r>
      <w:r w:rsidRPr="004E552D">
        <w:rPr>
          <w:b/>
          <w:color w:val="000000" w:themeColor="text1"/>
          <w:sz w:val="8"/>
        </w:rPr>
        <w:t xml:space="preserve"> </w:t>
      </w:r>
      <w:r w:rsidRPr="004E552D">
        <w:rPr>
          <w:b/>
          <w:color w:val="000000" w:themeColor="text1"/>
          <w:highlight w:val="cyan"/>
          <w:u w:val="single"/>
        </w:rPr>
        <w:t>a compulsory investment of this spiritual substance in the Political</w:t>
      </w:r>
      <w:r w:rsidRPr="004E552D">
        <w:rPr>
          <w:b/>
          <w:color w:val="000000" w:themeColor="text1"/>
          <w:u w:val="single"/>
        </w:rPr>
        <w:t>.</w:t>
      </w:r>
      <w:r w:rsidRPr="004E552D">
        <w:rPr>
          <w:color w:val="000000" w:themeColor="text1"/>
          <w:sz w:val="8"/>
        </w:rPr>
        <w:t xml:space="preserve"> </w:t>
      </w:r>
      <w:r w:rsidRPr="004E552D">
        <w:rPr>
          <w:b/>
          <w:color w:val="000000" w:themeColor="text1"/>
          <w:u w:val="single"/>
        </w:rPr>
        <w:t>This is the forced destination of hope—</w:t>
      </w:r>
      <w:r w:rsidRPr="004E552D">
        <w:rPr>
          <w:b/>
          <w:color w:val="000000" w:themeColor="text1"/>
          <w:highlight w:val="cyan"/>
          <w:u w:val="single"/>
        </w:rPr>
        <w:t>it must end up in the Political and cannot exist outside of it</w:t>
      </w:r>
      <w:r w:rsidRPr="004E552D">
        <w:rPr>
          <w:color w:val="000000" w:themeColor="text1"/>
          <w:sz w:val="8"/>
        </w:rPr>
        <w:t xml:space="preserve"> (or any existence of hope “outside” the political subverts, compromises, and destroys hope itself. Like placing a fish out of water. It is as if hope only has intelligibility and efficacy within and through the Political). Put differently, </w:t>
      </w:r>
      <w:r w:rsidRPr="004E552D">
        <w:rPr>
          <w:b/>
          <w:color w:val="000000" w:themeColor="text1"/>
          <w:u w:val="single"/>
        </w:rPr>
        <w:t xml:space="preserve">the politics of hope posits that one must have a politics to have hope; </w:t>
      </w:r>
      <w:r w:rsidRPr="004E552D">
        <w:rPr>
          <w:color w:val="000000" w:themeColor="text1"/>
          <w:sz w:val="8"/>
        </w:rPr>
        <w:t xml:space="preserve">politics is the natural habitat of hope itself. </w:t>
      </w:r>
      <w:r w:rsidRPr="004E552D">
        <w:rPr>
          <w:b/>
          <w:color w:val="000000" w:themeColor="text1"/>
          <w:highlight w:val="cyan"/>
          <w:u w:val="single"/>
        </w:rPr>
        <w:t>To reject hope</w:t>
      </w:r>
      <w:r w:rsidRPr="004E552D">
        <w:rPr>
          <w:b/>
          <w:color w:val="000000" w:themeColor="text1"/>
          <w:u w:val="single"/>
        </w:rPr>
        <w:t xml:space="preserve"> in a nihilistic way, then, </w:t>
      </w:r>
      <w:r w:rsidRPr="004E552D">
        <w:rPr>
          <w:b/>
          <w:color w:val="000000" w:themeColor="text1"/>
          <w:highlight w:val="cyan"/>
          <w:u w:val="single"/>
        </w:rPr>
        <w:t>is really to reject</w:t>
      </w:r>
      <w:r w:rsidRPr="004E552D">
        <w:rPr>
          <w:b/>
          <w:color w:val="000000" w:themeColor="text1"/>
          <w:u w:val="single"/>
        </w:rPr>
        <w:t xml:space="preserve"> </w:t>
      </w:r>
      <w:r w:rsidRPr="004E552D">
        <w:rPr>
          <w:b/>
          <w:color w:val="000000" w:themeColor="text1"/>
          <w:highlight w:val="cyan"/>
          <w:u w:val="single"/>
        </w:rPr>
        <w:t>the politics of hope,</w:t>
      </w:r>
      <w:r w:rsidRPr="004E552D">
        <w:rPr>
          <w:b/>
          <w:color w:val="000000" w:themeColor="text1"/>
          <w:u w:val="single"/>
        </w:rPr>
        <w:t xml:space="preserve"> or certain circumscribed and compulsory forms of expressing, practicing, and conceiving of hope.</w:t>
      </w:r>
      <w:r w:rsidRPr="004E552D">
        <w:rPr>
          <w:color w:val="000000" w:themeColor="text1"/>
          <w:sz w:val="8"/>
        </w:rPr>
        <w:t xml:space="preserve"> In the essay “A Fidelity to Politics: Shame and the African American Vote in the 2004 Election,” Grant Farred (2006) exposes a kernel of irrationality at the center of African American political participation. Traditionally, political participation is motivated by self-interested expectancy; this political calculus assumes that political participation, particularly voting, is an investment with an assurance of a return or political dividend. </w:t>
      </w:r>
      <w:r w:rsidRPr="004E552D">
        <w:rPr>
          <w:b/>
          <w:color w:val="000000" w:themeColor="text1"/>
          <w:u w:val="single"/>
        </w:rPr>
        <w:t xml:space="preserve">The structure of the Political—the circular movement between self-interest, action, and reward— is sustained through </w:t>
      </w:r>
      <w:r w:rsidRPr="004E552D">
        <w:rPr>
          <w:color w:val="000000" w:themeColor="text1"/>
          <w:sz w:val="8"/>
        </w:rPr>
        <w:t xml:space="preserve">what Farred calls </w:t>
      </w:r>
      <w:r w:rsidRPr="004E552D">
        <w:rPr>
          <w:b/>
          <w:color w:val="000000" w:themeColor="text1"/>
          <w:u w:val="single"/>
        </w:rPr>
        <w:t>the “electoral unconscious.”</w:t>
      </w:r>
      <w:r w:rsidRPr="004E552D">
        <w:rPr>
          <w:color w:val="000000" w:themeColor="text1"/>
          <w:sz w:val="8"/>
        </w:rPr>
        <w:t xml:space="preserve"> </w:t>
      </w:r>
      <w:r w:rsidRPr="004E552D">
        <w:rPr>
          <w:b/>
          <w:color w:val="000000" w:themeColor="text1"/>
          <w:u w:val="single"/>
        </w:rPr>
        <w:t>It “historicizes the subject in relation to the political in that it determines the horizon of what is possible it maps, through its delimitation or its (relative) lack of limits, what the constituency and its members imagine they can, or, would like to expect from the political”</w:t>
      </w:r>
      <w:r w:rsidRPr="004E552D">
        <w:rPr>
          <w:color w:val="000000" w:themeColor="text1"/>
          <w:sz w:val="8"/>
        </w:rPr>
        <w:t xml:space="preserve"> (217). In this way, the electoral unconscious, as the realm of political fantasy, mirrors the Lacanian notion of fantasy; </w:t>
      </w:r>
      <w:r w:rsidRPr="004E552D">
        <w:rPr>
          <w:b/>
          <w:color w:val="000000" w:themeColor="text1"/>
          <w:u w:val="single"/>
        </w:rPr>
        <w:t>it maps the coordinates of the political subject and teaches it how exactly to desire the Political</w:t>
      </w:r>
      <w:r w:rsidRPr="004E552D">
        <w:rPr>
          <w:color w:val="000000" w:themeColor="text1"/>
          <w:sz w:val="8"/>
        </w:rPr>
        <w:t xml:space="preserve">. For Farred, there is a peculiar logic (“another scene”) operating as the motivation for African American participation in the Political. Unlike the traditional political calculus, where action and reward determine civic engagement, </w:t>
      </w:r>
      <w:r w:rsidRPr="004E552D">
        <w:rPr>
          <w:b/>
          <w:color w:val="000000" w:themeColor="text1"/>
          <w:u w:val="single"/>
        </w:rPr>
        <w:t xml:space="preserve">African American participation does not follow this rational calculus—because if it did, </w:t>
      </w:r>
      <w:r w:rsidRPr="004E552D">
        <w:rPr>
          <w:b/>
          <w:color w:val="000000" w:themeColor="text1"/>
          <w:highlight w:val="cyan"/>
          <w:u w:val="single"/>
        </w:rPr>
        <w:t xml:space="preserve">there would </w:t>
      </w:r>
      <w:r w:rsidRPr="004E552D">
        <w:rPr>
          <w:b/>
          <w:color w:val="000000" w:themeColor="text1"/>
          <w:u w:val="single"/>
        </w:rPr>
        <w:t xml:space="preserve">actually </w:t>
      </w:r>
      <w:r w:rsidRPr="004E552D">
        <w:rPr>
          <w:b/>
          <w:color w:val="000000" w:themeColor="text1"/>
          <w:highlight w:val="cyan"/>
          <w:u w:val="single"/>
        </w:rPr>
        <w:t xml:space="preserve">be no </w:t>
      </w:r>
      <w:r w:rsidRPr="004E552D">
        <w:rPr>
          <w:b/>
          <w:color w:val="000000" w:themeColor="text1"/>
          <w:u w:val="single"/>
        </w:rPr>
        <w:t xml:space="preserve">rational </w:t>
      </w:r>
      <w:r w:rsidRPr="004E552D">
        <w:rPr>
          <w:b/>
          <w:color w:val="000000" w:themeColor="text1"/>
          <w:highlight w:val="cyan"/>
          <w:u w:val="single"/>
        </w:rPr>
        <w:t>reason for African Americans to vote, given the historicity of voting as an ineffective practice in gaining tangible “objects” for achieving</w:t>
      </w:r>
      <w:r w:rsidRPr="004E552D">
        <w:rPr>
          <w:b/>
          <w:color w:val="000000" w:themeColor="text1"/>
          <w:u w:val="single"/>
        </w:rPr>
        <w:t xml:space="preserve"> redress, </w:t>
      </w:r>
      <w:r w:rsidRPr="004E552D">
        <w:rPr>
          <w:b/>
          <w:color w:val="000000" w:themeColor="text1"/>
          <w:highlight w:val="cyan"/>
          <w:u w:val="single"/>
        </w:rPr>
        <w:t>equality</w:t>
      </w:r>
      <w:r w:rsidRPr="004E552D">
        <w:rPr>
          <w:b/>
          <w:color w:val="000000" w:themeColor="text1"/>
          <w:u w:val="single"/>
        </w:rPr>
        <w:t>, and political subjectivity</w:t>
      </w:r>
      <w:r w:rsidRPr="004E552D">
        <w:rPr>
          <w:color w:val="000000" w:themeColor="text1"/>
          <w:sz w:val="8"/>
        </w:rPr>
        <w:t xml:space="preserve">. </w:t>
      </w:r>
      <w:r w:rsidRPr="004E552D">
        <w:rPr>
          <w:b/>
          <w:color w:val="000000" w:themeColor="text1"/>
          <w:highlight w:val="cyan"/>
          <w:u w:val="single"/>
        </w:rPr>
        <w:t>African</w:t>
      </w:r>
      <w:r w:rsidRPr="004E552D">
        <w:rPr>
          <w:b/>
          <w:color w:val="000000" w:themeColor="text1"/>
          <w:u w:val="single"/>
        </w:rPr>
        <w:t xml:space="preserve"> </w:t>
      </w:r>
      <w:r w:rsidRPr="004E552D">
        <w:rPr>
          <w:b/>
          <w:color w:val="000000" w:themeColor="text1"/>
          <w:highlight w:val="cyan"/>
          <w:u w:val="single"/>
        </w:rPr>
        <w:t>Americans</w:t>
      </w:r>
      <w:r w:rsidRPr="004E552D">
        <w:rPr>
          <w:color w:val="000000" w:themeColor="text1"/>
          <w:sz w:val="8"/>
        </w:rPr>
        <w:t xml:space="preserve">, according to Farred, </w:t>
      </w:r>
      <w:r w:rsidRPr="004E552D">
        <w:rPr>
          <w:b/>
          <w:color w:val="000000" w:themeColor="text1"/>
          <w:highlight w:val="cyan"/>
          <w:u w:val="single"/>
        </w:rPr>
        <w:t>have an</w:t>
      </w:r>
      <w:r w:rsidRPr="004E552D">
        <w:rPr>
          <w:color w:val="000000" w:themeColor="text1"/>
          <w:sz w:val="8"/>
          <w:highlight w:val="cyan"/>
        </w:rPr>
        <w:t xml:space="preserve"> “</w:t>
      </w:r>
      <w:r w:rsidRPr="004E552D">
        <w:rPr>
          <w:b/>
          <w:color w:val="000000" w:themeColor="text1"/>
          <w:highlight w:val="cyan"/>
          <w:u w:val="single"/>
        </w:rPr>
        <w:t>irrational fidelity” to a practice that</w:t>
      </w:r>
      <w:r w:rsidRPr="004E552D">
        <w:rPr>
          <w:b/>
          <w:color w:val="000000" w:themeColor="text1"/>
          <w:u w:val="single"/>
        </w:rPr>
        <w:t xml:space="preserve">, historically, </w:t>
      </w:r>
      <w:r w:rsidRPr="004E552D">
        <w:rPr>
          <w:b/>
          <w:color w:val="000000" w:themeColor="text1"/>
          <w:highlight w:val="cyan"/>
          <w:u w:val="single"/>
        </w:rPr>
        <w:t>has yielded no concrete transformations of antiblackness</w:t>
      </w:r>
      <w:r w:rsidRPr="004E552D">
        <w:rPr>
          <w:color w:val="000000" w:themeColor="text1"/>
          <w:sz w:val="8"/>
          <w:highlight w:val="cyan"/>
        </w:rPr>
        <w:t>.</w:t>
      </w:r>
      <w:r w:rsidRPr="004E552D">
        <w:rPr>
          <w:color w:val="000000" w:themeColor="text1"/>
          <w:sz w:val="8"/>
        </w:rPr>
        <w:t xml:space="preserve"> This group is governed not by the “electoral unconscious” but by the “historical conscious,” which is the “intense [and incessant] understanding of how the franchise has been achieved, of its precarious preciseness as well as their (growing) contemporary liminality, their status as marginalized political subjects” (217). </w:t>
      </w:r>
      <w:r w:rsidRPr="004E552D">
        <w:rPr>
          <w:b/>
          <w:color w:val="000000" w:themeColor="text1"/>
          <w:u w:val="single"/>
        </w:rPr>
        <w:t xml:space="preserve">African Americans are a faithful voting block </w:t>
      </w:r>
      <w:r w:rsidRPr="004E552D">
        <w:rPr>
          <w:color w:val="000000" w:themeColor="text1"/>
          <w:sz w:val="8"/>
        </w:rPr>
        <w:t xml:space="preserve">not because of voting’s political efficaciousness but </w:t>
      </w:r>
      <w:r w:rsidRPr="004E552D">
        <w:rPr>
          <w:b/>
          <w:color w:val="000000" w:themeColor="text1"/>
          <w:u w:val="single"/>
        </w:rPr>
        <w:t xml:space="preserve">as a way to contend with a painful (and shame-full) history of exclusion and disenfranchisement. Political participation becomes an act of historical commemoration and obligation; one votes because someone bled and died for the opportunity to participate, and “duty” and “indebtedness” motivate this partial political subject. </w:t>
      </w:r>
      <w:r w:rsidRPr="004E552D">
        <w:rPr>
          <w:color w:val="000000" w:themeColor="text1"/>
          <w:sz w:val="8"/>
        </w:rPr>
        <w:t xml:space="preserve">Within this piece, we get a sense that black fidelity to the Political is tantamount to the Lacanian notion of drive—one perpetuates a system designed to annihilate—participation, then, follows another logic. The act of voting, according to Farred, is legitimate in and of itself; it is a means as an end (or a means without an end, if we follow Agamben’s logic [2000]). The means, the praxis of voting, is all there is without an end in sight. </w:t>
      </w:r>
      <w:r w:rsidRPr="004E552D">
        <w:rPr>
          <w:b/>
          <w:color w:val="000000" w:themeColor="text1"/>
          <w:u w:val="single"/>
        </w:rPr>
        <w:t>African American political participation is an interminable cycle of reproduction, a continuous practice of reproducing the means of reproduction itself. This irrational fidelity to a means without an end gives rise to “the politics of despair”—representation forits own sake and the apotheosis of singular figures—and a politics without hope</w:t>
      </w:r>
      <w:r w:rsidRPr="004E552D">
        <w:rPr>
          <w:color w:val="000000" w:themeColor="text1"/>
          <w:sz w:val="8"/>
        </w:rPr>
        <w:t xml:space="preserve">: African American fidelity, however, takes its distance from Pauline “hope”— like faith, hope is predicated upon a complex admixture of expectations and difference. In this respect, </w:t>
      </w:r>
      <w:r w:rsidRPr="004E552D">
        <w:rPr>
          <w:b/>
          <w:color w:val="000000" w:themeColor="text1"/>
          <w:highlight w:val="cyan"/>
          <w:u w:val="single"/>
        </w:rPr>
        <w:t>the African American vote is not</w:t>
      </w:r>
      <w:r w:rsidRPr="004E552D">
        <w:rPr>
          <w:b/>
          <w:color w:val="000000" w:themeColor="text1"/>
          <w:u w:val="single"/>
        </w:rPr>
        <w:t xml:space="preserve">, as in the colloquial sense, </w:t>
      </w:r>
      <w:r w:rsidRPr="004E552D">
        <w:rPr>
          <w:b/>
          <w:color w:val="000000" w:themeColor="text1"/>
          <w:highlight w:val="cyan"/>
          <w:u w:val="single"/>
        </w:rPr>
        <w:t>hopeful: it has not expectations of a shining city appearing upon an ever distant</w:t>
      </w:r>
      <w:r w:rsidRPr="004E552D">
        <w:rPr>
          <w:b/>
          <w:color w:val="000000" w:themeColor="text1"/>
          <w:u w:val="single"/>
        </w:rPr>
        <w:t xml:space="preserve">, ever retreating, </w:t>
      </w:r>
      <w:r w:rsidRPr="004E552D">
        <w:rPr>
          <w:b/>
          <w:color w:val="000000" w:themeColor="text1"/>
          <w:highlight w:val="cyan"/>
          <w:u w:val="single"/>
        </w:rPr>
        <w:t>hill</w:t>
      </w:r>
      <w:r w:rsidRPr="004E552D">
        <w:rPr>
          <w:b/>
          <w:color w:val="000000" w:themeColor="text1"/>
          <w:u w:val="single"/>
        </w:rPr>
        <w:t xml:space="preserve"> in the unnamed-able future</w:t>
      </w:r>
      <w:r w:rsidRPr="004E552D">
        <w:rPr>
          <w:color w:val="000000" w:themeColor="text1"/>
          <w:sz w:val="8"/>
        </w:rPr>
        <w:t xml:space="preserve">. Fidelity represents the anti-Pauline politics in that its truth, </w:t>
      </w:r>
      <w:r w:rsidRPr="004E552D">
        <w:rPr>
          <w:b/>
          <w:color w:val="000000" w:themeColor="text1"/>
          <w:u w:val="single"/>
        </w:rPr>
        <w:t>its only truth, resides in praxis</w:t>
      </w:r>
      <w:r w:rsidRPr="004E552D">
        <w:rPr>
          <w:color w:val="000000" w:themeColor="text1"/>
          <w:sz w:val="8"/>
        </w:rPr>
        <w:t xml:space="preserve">. (223) This brilliant analysis compels us to rethink political rationality and the value in “means”—as a structuring agent by itself. What I would like to think through, however, is </w:t>
      </w:r>
      <w:r w:rsidRPr="004E552D">
        <w:rPr>
          <w:b/>
          <w:color w:val="000000" w:themeColor="text1"/>
          <w:u w:val="single"/>
        </w:rPr>
        <w:t>the distinction between “hope” and “despair”</w:t>
      </w:r>
      <w:r w:rsidRPr="004E552D">
        <w:rPr>
          <w:color w:val="000000" w:themeColor="text1"/>
          <w:sz w:val="8"/>
        </w:rPr>
        <w:t xml:space="preserve"> and “expectations” and “object.” Whereas Farred understands political participation as an act without a political object, or recognizable outcome—without an “end,” </w:t>
      </w:r>
      <w:r w:rsidRPr="004E552D">
        <w:rPr>
          <w:b/>
          <w:color w:val="000000" w:themeColor="text1"/>
          <w:highlight w:val="cyan"/>
          <w:u w:val="single"/>
        </w:rPr>
        <w:t xml:space="preserve">if </w:t>
      </w:r>
      <w:r w:rsidRPr="004E552D">
        <w:rPr>
          <w:b/>
          <w:color w:val="000000" w:themeColor="text1"/>
          <w:u w:val="single"/>
        </w:rPr>
        <w:t>we think of “end” and “object” as synonyms</w:t>
      </w:r>
      <w:r w:rsidRPr="004E552D">
        <w:rPr>
          <w:color w:val="000000" w:themeColor="text1"/>
          <w:sz w:val="8"/>
        </w:rPr>
        <w:t xml:space="preserve">—I would suggest that </w:t>
      </w:r>
      <w:r w:rsidRPr="004E552D">
        <w:rPr>
          <w:b/>
          <w:color w:val="000000" w:themeColor="text1"/>
          <w:highlight w:val="cyan"/>
          <w:u w:val="single"/>
        </w:rPr>
        <w:t>the Politics of Hope reconfigures despair and expectation so that black political action pursues an impossible object</w:t>
      </w:r>
      <w:r w:rsidRPr="004E552D">
        <w:rPr>
          <w:color w:val="000000" w:themeColor="text1"/>
          <w:sz w:val="8"/>
          <w:highlight w:val="cyan"/>
        </w:rPr>
        <w:t>.</w:t>
      </w:r>
      <w:r w:rsidRPr="004E552D">
        <w:rPr>
          <w:color w:val="000000" w:themeColor="text1"/>
          <w:sz w:val="8"/>
        </w:rPr>
        <w:t xml:space="preserve"> We can describe this contradictory object as the lure of metaphysical political activity: every act brings one closer to a “not-yet-social order.” What one achieves, then, and expects is “closer.” </w:t>
      </w:r>
      <w:r w:rsidRPr="004E552D">
        <w:rPr>
          <w:b/>
          <w:color w:val="000000" w:themeColor="text1"/>
          <w:highlight w:val="cyan"/>
          <w:u w:val="single"/>
        </w:rPr>
        <w:t>The political object</w:t>
      </w:r>
      <w:r w:rsidRPr="004E552D">
        <w:rPr>
          <w:b/>
          <w:color w:val="000000" w:themeColor="text1"/>
          <w:u w:val="single"/>
        </w:rPr>
        <w:t xml:space="preserve"> that black participation encircles endlessly</w:t>
      </w:r>
      <w:r w:rsidRPr="004E552D">
        <w:rPr>
          <w:color w:val="000000" w:themeColor="text1"/>
          <w:sz w:val="8"/>
        </w:rPr>
        <w:t xml:space="preserve">, like the Lacanian drive and its object, </w:t>
      </w:r>
      <w:r w:rsidRPr="004E552D">
        <w:rPr>
          <w:b/>
          <w:color w:val="000000" w:themeColor="text1"/>
          <w:highlight w:val="cyan"/>
          <w:u w:val="single"/>
        </w:rPr>
        <w:t>is the idea of linear proximity—</w:t>
      </w:r>
      <w:r w:rsidRPr="004E552D">
        <w:rPr>
          <w:b/>
          <w:color w:val="000000" w:themeColor="text1"/>
          <w:u w:val="single"/>
        </w:rPr>
        <w:t>we can call this “</w:t>
      </w:r>
      <w:r w:rsidRPr="004E552D">
        <w:rPr>
          <w:b/>
          <w:color w:val="000000" w:themeColor="text1"/>
          <w:highlight w:val="cyan"/>
          <w:u w:val="single"/>
        </w:rPr>
        <w:t>progress</w:t>
      </w:r>
      <w:r w:rsidRPr="004E552D">
        <w:rPr>
          <w:b/>
          <w:color w:val="000000" w:themeColor="text1"/>
          <w:u w:val="single"/>
        </w:rPr>
        <w:t>,”</w:t>
      </w:r>
      <w:r w:rsidRPr="004E552D">
        <w:rPr>
          <w:color w:val="000000" w:themeColor="text1"/>
          <w:sz w:val="8"/>
        </w:rPr>
        <w:t xml:space="preserve"> “betterment,” or “more perfect.” </w:t>
      </w:r>
      <w:r w:rsidRPr="004E552D">
        <w:rPr>
          <w:b/>
          <w:color w:val="000000" w:themeColor="text1"/>
          <w:highlight w:val="cyan"/>
          <w:u w:val="single"/>
        </w:rPr>
        <w:t>This idea of achieving the impossible allows one to disregard the historicity of anti-blackness</w:t>
      </w:r>
      <w:r w:rsidRPr="004E552D">
        <w:rPr>
          <w:b/>
          <w:color w:val="000000" w:themeColor="text1"/>
          <w:u w:val="single"/>
        </w:rPr>
        <w:t xml:space="preserve"> and its continued legacy and </w:t>
      </w:r>
      <w:r w:rsidRPr="004E552D">
        <w:rPr>
          <w:b/>
          <w:color w:val="000000" w:themeColor="text1"/>
          <w:highlight w:val="cyan"/>
          <w:u w:val="single"/>
        </w:rPr>
        <w:t>conceive of political engagement as bringing one incrementally closer to that which does not exist</w:t>
      </w:r>
      <w:r w:rsidRPr="004E552D">
        <w:rPr>
          <w:b/>
          <w:color w:val="000000" w:themeColor="text1"/>
          <w:u w:val="single"/>
        </w:rPr>
        <w:t>—one’s impossible object</w:t>
      </w:r>
      <w:r w:rsidRPr="004E552D">
        <w:rPr>
          <w:color w:val="000000" w:themeColor="text1"/>
          <w:sz w:val="8"/>
        </w:rPr>
        <w:t xml:space="preserve">. In this way, </w:t>
      </w:r>
      <w:r w:rsidRPr="004E552D">
        <w:rPr>
          <w:b/>
          <w:color w:val="000000" w:themeColor="text1"/>
          <w:highlight w:val="cyan"/>
          <w:u w:val="single"/>
        </w:rPr>
        <w:t>the Politics of hope recasts despair as possibility</w:t>
      </w:r>
      <w:r w:rsidRPr="004E552D">
        <w:rPr>
          <w:b/>
          <w:color w:val="000000" w:themeColor="text1"/>
          <w:u w:val="single"/>
        </w:rPr>
        <w:t>, struggle as triumph, and lack as propinquity.</w:t>
      </w:r>
      <w:r w:rsidRPr="004E552D">
        <w:rPr>
          <w:color w:val="000000" w:themeColor="text1"/>
          <w:sz w:val="8"/>
        </w:rPr>
        <w:t xml:space="preserve"> This</w:t>
      </w:r>
      <w:r w:rsidRPr="004E552D">
        <w:rPr>
          <w:b/>
          <w:color w:val="000000" w:themeColor="text1"/>
          <w:u w:val="single"/>
        </w:rPr>
        <w:t xml:space="preserve"> impossible object is not tethered to real history, so it is unassailable and irrefutable because it is the object of political fantasy</w:t>
      </w:r>
      <w:r w:rsidRPr="004E552D">
        <w:rPr>
          <w:color w:val="000000" w:themeColor="text1"/>
          <w:sz w:val="8"/>
        </w:rPr>
        <w:t xml:space="preserve">. </w:t>
      </w:r>
    </w:p>
    <w:p w14:paraId="11BE7237" w14:textId="77777777" w:rsidR="001B0D4B" w:rsidRDefault="001B0D4B" w:rsidP="001B0D4B">
      <w:pPr>
        <w:pStyle w:val="Heading4"/>
        <w:numPr>
          <w:ilvl w:val="0"/>
          <w:numId w:val="6"/>
        </w:numPr>
        <w:rPr>
          <w:rStyle w:val="Style13ptBold"/>
          <w:b/>
        </w:rPr>
      </w:pPr>
      <w:r>
        <w:rPr>
          <w:rStyle w:val="Style13ptBold"/>
          <w:b/>
        </w:rPr>
        <w:t>The Alternative creates social life within social death. Solves nihilism claims</w:t>
      </w:r>
    </w:p>
    <w:p w14:paraId="52306F16" w14:textId="77777777" w:rsidR="001B0D4B" w:rsidRPr="004E552D" w:rsidRDefault="001B0D4B" w:rsidP="001B0D4B">
      <w:pPr>
        <w:rPr>
          <w:rStyle w:val="Style13ptBold"/>
          <w:b w:val="0"/>
          <w:u w:val="single"/>
        </w:rPr>
      </w:pPr>
      <w:r w:rsidRPr="004E552D">
        <w:rPr>
          <w:rStyle w:val="Style13ptBold"/>
          <w:u w:val="single"/>
        </w:rPr>
        <w:t>Sexton 11</w:t>
      </w:r>
      <w:r>
        <w:rPr>
          <w:rStyle w:val="FootnoteReference"/>
          <w:b/>
          <w:sz w:val="26"/>
          <w:u w:val="single"/>
        </w:rPr>
        <w:footnoteReference w:id="42"/>
      </w:r>
    </w:p>
    <w:p w14:paraId="2722874B" w14:textId="77777777" w:rsidR="001B0D4B" w:rsidRPr="004E552D" w:rsidRDefault="001B0D4B" w:rsidP="001B0D4B">
      <w:pPr>
        <w:rPr>
          <w:sz w:val="8"/>
        </w:rPr>
      </w:pPr>
      <w:r w:rsidRPr="004E552D">
        <w:rPr>
          <w:sz w:val="8"/>
        </w:rPr>
        <w:t xml:space="preserve"> [19] In recent years, </w:t>
      </w:r>
      <w:r w:rsidRPr="004E552D">
        <w:rPr>
          <w:rStyle w:val="StyleUnderline"/>
          <w:highlight w:val="cyan"/>
        </w:rPr>
        <w:t>social death</w:t>
      </w:r>
      <w:r w:rsidRPr="004E552D">
        <w:rPr>
          <w:sz w:val="8"/>
        </w:rPr>
        <w:t xml:space="preserve"> has emerged from a period of latency as a notion useful for the critical theory of racial slavery as a matrix of social, political, and economic relations surviving the era of abolition in the nineteenth century, “a racial calculus and a political arithmetic that were entrenched centuries ago” (Hartman 2007: 6). This “afterlife of slavery,” as Saidiya Hartman terms it, </w:t>
      </w:r>
      <w:r w:rsidRPr="004E552D">
        <w:rPr>
          <w:b/>
          <w:highlight w:val="cyan"/>
          <w:u w:val="single"/>
        </w:rPr>
        <w:t>challenges</w:t>
      </w:r>
      <w:r w:rsidRPr="004E552D">
        <w:rPr>
          <w:sz w:val="8"/>
        </w:rPr>
        <w:t xml:space="preserve"> practitioners in the field to question the prevailing </w:t>
      </w:r>
      <w:r w:rsidRPr="004E552D">
        <w:rPr>
          <w:b/>
          <w:highlight w:val="cyan"/>
          <w:u w:val="single"/>
        </w:rPr>
        <w:t>understanding of</w:t>
      </w:r>
      <w:r w:rsidRPr="004E552D">
        <w:rPr>
          <w:sz w:val="8"/>
        </w:rPr>
        <w:t xml:space="preserve"> a </w:t>
      </w:r>
      <w:r w:rsidRPr="004E552D">
        <w:rPr>
          <w:b/>
          <w:highlight w:val="cyan"/>
          <w:u w:val="single"/>
        </w:rPr>
        <w:t>post-emancipation society and</w:t>
      </w:r>
      <w:r w:rsidRPr="004E552D">
        <w:rPr>
          <w:sz w:val="8"/>
        </w:rPr>
        <w:t xml:space="preserve"> to </w:t>
      </w:r>
      <w:r w:rsidRPr="004E552D">
        <w:rPr>
          <w:b/>
          <w:highlight w:val="cyan"/>
          <w:u w:val="single"/>
        </w:rPr>
        <w:t>revisit</w:t>
      </w:r>
      <w:r w:rsidRPr="004E552D">
        <w:rPr>
          <w:sz w:val="8"/>
        </w:rPr>
        <w:t xml:space="preserve"> the most basic questions about the </w:t>
      </w:r>
      <w:r w:rsidRPr="004E552D">
        <w:rPr>
          <w:b/>
          <w:highlight w:val="cyan"/>
          <w:u w:val="single"/>
        </w:rPr>
        <w:t>structural conditions of antiblackness in the modern world</w:t>
      </w:r>
      <w:r w:rsidRPr="004E552D">
        <w:rPr>
          <w:sz w:val="8"/>
        </w:rPr>
        <w:t xml:space="preserve">. To ask, in other words, what it means to speak of “the </w:t>
      </w:r>
      <w:r w:rsidRPr="004E552D">
        <w:rPr>
          <w:b/>
          <w:highlight w:val="cyan"/>
          <w:u w:val="single"/>
        </w:rPr>
        <w:t>tragic continuity between slavery and freedom</w:t>
      </w:r>
      <w:r w:rsidRPr="004E552D">
        <w:rPr>
          <w:b/>
          <w:u w:val="single"/>
        </w:rPr>
        <w:t xml:space="preserve">” </w:t>
      </w:r>
      <w:r w:rsidRPr="004E552D">
        <w:rPr>
          <w:b/>
          <w:highlight w:val="cyan"/>
          <w:u w:val="single"/>
        </w:rPr>
        <w:t>or “the incomplete nature of emancipation</w:t>
      </w:r>
      <w:r w:rsidRPr="004E552D">
        <w:rPr>
          <w:sz w:val="8"/>
        </w:rPr>
        <w:t xml:space="preserve">”, indeed to speak of about a type of living on that survives after a type of death. For Wilderson, the principal implication of slavery’s afterlife is to warrant an intellectual disposition of “afro-pessimism,” a qualification and a complication of the assumptive logic of black cultural studies in general and black performance studies in particular, a disposition that posits a political ontology dividing the Slave from the world of the Human in a constitutive way. </w:t>
      </w:r>
      <w:r w:rsidRPr="004E552D">
        <w:rPr>
          <w:b/>
          <w:highlight w:val="cyan"/>
          <w:u w:val="single"/>
        </w:rPr>
        <w:t>This</w:t>
      </w:r>
      <w:r w:rsidRPr="004E552D">
        <w:rPr>
          <w:sz w:val="8"/>
        </w:rPr>
        <w:t xml:space="preserve"> critical move </w:t>
      </w:r>
      <w:r w:rsidRPr="004E552D">
        <w:rPr>
          <w:rStyle w:val="StyleUnderline"/>
          <w:highlight w:val="cyan"/>
        </w:rPr>
        <w:t>has been misconstrued as</w:t>
      </w:r>
      <w:r w:rsidRPr="004E552D">
        <w:rPr>
          <w:highlight w:val="cyan"/>
          <w:u w:val="single"/>
        </w:rPr>
        <w:t xml:space="preserve"> </w:t>
      </w:r>
      <w:r w:rsidRPr="004E552D">
        <w:rPr>
          <w:u w:val="single"/>
        </w:rPr>
        <w:t xml:space="preserve">a </w:t>
      </w:r>
      <w:r w:rsidRPr="004E552D">
        <w:rPr>
          <w:rStyle w:val="StyleUnderline"/>
        </w:rPr>
        <w:t>negation of</w:t>
      </w:r>
      <w:r w:rsidRPr="004E552D">
        <w:rPr>
          <w:u w:val="single"/>
        </w:rPr>
        <w:t xml:space="preserve"> </w:t>
      </w:r>
      <w:r w:rsidRPr="004E552D">
        <w:rPr>
          <w:b/>
          <w:u w:val="single"/>
        </w:rPr>
        <w:t xml:space="preserve">the </w:t>
      </w:r>
      <w:r w:rsidRPr="004E552D">
        <w:rPr>
          <w:rStyle w:val="StyleUnderline"/>
        </w:rPr>
        <w:t>agency of black performance,</w:t>
      </w:r>
      <w:r w:rsidRPr="004E552D">
        <w:rPr>
          <w:u w:val="single"/>
        </w:rPr>
        <w:t xml:space="preserve"> </w:t>
      </w:r>
      <w:r w:rsidRPr="004E552D">
        <w:rPr>
          <w:rStyle w:val="StyleUnderline"/>
        </w:rPr>
        <w:t>or</w:t>
      </w:r>
      <w:r w:rsidRPr="004E552D">
        <w:rPr>
          <w:u w:val="single"/>
        </w:rPr>
        <w:t xml:space="preserve"> </w:t>
      </w:r>
      <w:r w:rsidRPr="004E552D">
        <w:rPr>
          <w:b/>
          <w:u w:val="single"/>
        </w:rPr>
        <w:t xml:space="preserve">even </w:t>
      </w:r>
      <w:r w:rsidRPr="004E552D">
        <w:rPr>
          <w:b/>
          <w:highlight w:val="cyan"/>
          <w:u w:val="single"/>
        </w:rPr>
        <w:t xml:space="preserve">a denial of black </w:t>
      </w:r>
      <w:r w:rsidRPr="004E552D">
        <w:rPr>
          <w:rStyle w:val="StyleUnderline"/>
          <w:highlight w:val="cyan"/>
        </w:rPr>
        <w:t>social life</w:t>
      </w:r>
      <w:r w:rsidRPr="004E552D">
        <w:rPr>
          <w:sz w:val="8"/>
        </w:rPr>
        <w:t xml:space="preserve">, and a number of scholars have reasserted the earlier assumptive logic in a gesture that hypostatisizes afro-pessimism to that end.ix    [20] What I find most intriguing about the timbre of the argument of “The Case of Blackness,” and the black optimism it articulates against a certain construal of afro-pessimism, is the way that it works away from a discourse of black pathology only to swerve right back into it as an ascription to those found to be taking up and holding themselves in “the stance of the pathologist” in relation to black folks.x I say this not only because there is, in this version of events, a recourse to psychoanalytic terminology (“fetishization,” “obsession,” “repetition,”), but also because there is at the heart of the matter a rhetorical question that establishes both the bad advice of a wild analysis and a tacit diagnosis affording a certain speaker’s benefit: “So why is it repressed?” The “it” that has been afflicted by the psychopathology of obsessional neurosis is the understanding, which is also to say the celebration, of the ontological priority or previousness of blackness relative to the antiblackness that establishes itself against it, a priority or previousness that is also termed “knowledge of freedom” or, pace Chandler, comprehension of “the constitutive force of the African American subject(s)” (Chandler 2000: 261).    [21] What does not occur here is a consideration of the possibility that something might be unfolding in the project or projections of afro-pessimism “knowing full well the danger of a kind of negative reification” associated with its analytical claims to the paradigmatic (Moten 2004: 279). That is to say, it might just be the case that an object lesson in the phenomenology of the thing is a gratuity that folds a new encounter into older habits of thought through a reinscription of (black) pathology that reassigns its cause and relocates its source without ever really getting inside it.xi In a way, what we’re talking about relates not to a disagreement about “unthought positions” (and their de-formation) but to a disagreement, or discrepancy, about “unthought dispositions” (and their in-formation). I would maintain this insofar as the misrecognition at work in the reading of that motley crew listed in the ninth footnote regards, perhaps ironically, the performative dimension or signifying aspect of a “generalized impropriety” so improper as to appear as the same old propriety returning through the back door.xii Without sufficient consideration of the gap between statement and enunciation here, to say nothing of quaint notions like context or audience or historical conjuncture, the discourse of afro-pessimism, even as it approaches otherwise important questions, can only seem like a “tragically neurotic” instance of “certain discourse on the relation between blackness and death” (Moten 2007: 9).xiii    [22] Fanon and his interlocutors, or what appear rather as his fateful adherents, would seem to have a problem embracing black social life because they never really come to believe in it, because they cannot acknowledge the social life from which they speak and of which they speak—as negation and impossibility—as their own (Moten 2008: 192). Another way of putting this might be to say that they are caught in a performative contradiction enabled by disavowal. I wonder, however, whether things are even this clear in Fanon and the readings his writing might facilitate. Lewis Gordon’s sustained engagement finds Fanon situated in an ethical stance grounded in the affirmation of blackness in the historic antiblack world. In a response to the discourse of multiracialism emergent in the late twentieth-century United States, for instance, Gordon writes, following Fanon, that “there is no way to reject the thesis that there is something wrong with being black beyond the willingness to ‘be’ black – in terms of convenient fads of playing blackness, but in paying the costs of antiblackness on a global scale. Against the raceless credo, then, racism cannot be rejected without a dialectic in which humanity experiences a blackened world” (Gordon 1997: 67). What is this willingness to ‘be’ black, of choosing to be black affirmatively rather than reluctantly, that Gordon finds as the key ethical moment in Fanon?    [23] Elsewhere, in a discussion of Du Bois on the study of black folk, Gordon restates an existential phenomenological conception of the antiblack world developed across his first several books: “Blacks here suffer the phobogenic reality posed by the spirit of racial seriousness. In effect, they more than symbolize or signify various social pathologies—they become them. In our antiblack world, blacks are pathology” (Gordon 2000: 87). This conception would seem to support Moten’s contention that even much radical black studies scholarship sustains the association of blackness with a certain sense of decay and thereby fortifies and extends the interlocutory life of widely accepted political common sense. In fact, it would seem that Gordon deepens the already problematic association to the level of identity. And yet, this is precisely what </w:t>
      </w:r>
      <w:r w:rsidRPr="004E552D">
        <w:rPr>
          <w:rStyle w:val="StyleUnderline"/>
          <w:highlight w:val="cyan"/>
        </w:rPr>
        <w:t>Gordon</w:t>
      </w:r>
      <w:r w:rsidRPr="004E552D">
        <w:rPr>
          <w:sz w:val="8"/>
        </w:rPr>
        <w:t xml:space="preserve"> argues is the value and insight of Fanon: he fully </w:t>
      </w:r>
      <w:r w:rsidRPr="004E552D">
        <w:rPr>
          <w:rStyle w:val="StyleUnderline"/>
          <w:highlight w:val="cyan"/>
        </w:rPr>
        <w:t>accepts the definition</w:t>
      </w:r>
      <w:r w:rsidRPr="004E552D">
        <w:rPr>
          <w:rStyle w:val="StyleUnderline"/>
          <w:sz w:val="8"/>
          <w:highlight w:val="cyan"/>
          <w:u w:val="none"/>
        </w:rPr>
        <w:t xml:space="preserve"> </w:t>
      </w:r>
      <w:r w:rsidRPr="004E552D">
        <w:rPr>
          <w:rStyle w:val="StyleUnderline"/>
          <w:sz w:val="8"/>
          <w:u w:val="none"/>
        </w:rPr>
        <w:t xml:space="preserve">of himself </w:t>
      </w:r>
      <w:r w:rsidRPr="004E552D">
        <w:rPr>
          <w:rStyle w:val="StyleUnderline"/>
          <w:highlight w:val="cyan"/>
        </w:rPr>
        <w:t>as pathological as</w:t>
      </w:r>
      <w:r w:rsidRPr="004E552D">
        <w:rPr>
          <w:highlight w:val="cyan"/>
          <w:u w:val="single"/>
        </w:rPr>
        <w:t xml:space="preserve"> </w:t>
      </w:r>
      <w:r w:rsidRPr="004E552D">
        <w:rPr>
          <w:b/>
          <w:highlight w:val="cyan"/>
          <w:u w:val="single"/>
        </w:rPr>
        <w:t xml:space="preserve">it is </w:t>
      </w:r>
      <w:r w:rsidRPr="004E552D">
        <w:rPr>
          <w:rStyle w:val="StyleUnderline"/>
          <w:highlight w:val="cyan"/>
        </w:rPr>
        <w:t>imposed by a world</w:t>
      </w:r>
      <w:r w:rsidRPr="004E552D">
        <w:rPr>
          <w:highlight w:val="cyan"/>
          <w:u w:val="single"/>
        </w:rPr>
        <w:t xml:space="preserve"> </w:t>
      </w:r>
      <w:r w:rsidRPr="004E552D">
        <w:rPr>
          <w:b/>
          <w:highlight w:val="cyan"/>
          <w:u w:val="single"/>
        </w:rPr>
        <w:t xml:space="preserve">that knows itself through that imposition, </w:t>
      </w:r>
      <w:r w:rsidRPr="004E552D">
        <w:rPr>
          <w:rStyle w:val="StyleUnderline"/>
          <w:highlight w:val="cyan"/>
        </w:rPr>
        <w:t>rather than remaining in a reactive stance that insists on</w:t>
      </w:r>
      <w:r w:rsidRPr="004E552D">
        <w:rPr>
          <w:sz w:val="8"/>
        </w:rPr>
        <w:t xml:space="preserve"> the (temporal, moral, etc.) </w:t>
      </w:r>
      <w:r w:rsidRPr="004E552D">
        <w:rPr>
          <w:rStyle w:val="StyleUnderline"/>
          <w:highlight w:val="cyan"/>
        </w:rPr>
        <w:t>heterogeneity between a self and an imago originating in culture</w:t>
      </w:r>
      <w:r w:rsidRPr="004E552D">
        <w:rPr>
          <w:highlight w:val="cyan"/>
          <w:u w:val="single"/>
        </w:rPr>
        <w:t xml:space="preserve">. </w:t>
      </w:r>
      <w:r w:rsidRPr="004E552D">
        <w:rPr>
          <w:rStyle w:val="StyleUnderline"/>
          <w:highlight w:val="cyan"/>
        </w:rPr>
        <w:t>Though</w:t>
      </w:r>
      <w:r w:rsidRPr="004E552D">
        <w:rPr>
          <w:b/>
          <w:u w:val="single"/>
        </w:rPr>
        <w:t xml:space="preserve"> </w:t>
      </w:r>
      <w:r w:rsidRPr="004E552D">
        <w:rPr>
          <w:sz w:val="8"/>
        </w:rPr>
        <w:t xml:space="preserve">it may appear counterintuitive, or rather because </w:t>
      </w:r>
      <w:r w:rsidRPr="004E552D">
        <w:rPr>
          <w:rStyle w:val="StyleUnderline"/>
          <w:highlight w:val="cyan"/>
        </w:rPr>
        <w:t>it is counterintuitive</w:t>
      </w:r>
      <w:r w:rsidRPr="004E552D">
        <w:rPr>
          <w:highlight w:val="cyan"/>
          <w:u w:val="single"/>
        </w:rPr>
        <w:t xml:space="preserve">, </w:t>
      </w:r>
      <w:r w:rsidRPr="004E552D">
        <w:rPr>
          <w:rStyle w:val="StyleUnderline"/>
          <w:highlight w:val="cyan"/>
        </w:rPr>
        <w:t>this</w:t>
      </w:r>
      <w:r w:rsidRPr="004E552D">
        <w:rPr>
          <w:sz w:val="8"/>
        </w:rPr>
        <w:t xml:space="preserve"> acceptance or </w:t>
      </w:r>
      <w:r w:rsidRPr="004E552D">
        <w:rPr>
          <w:rStyle w:val="StyleUnderline"/>
          <w:highlight w:val="cyan"/>
        </w:rPr>
        <w:t>affirmation is active</w:t>
      </w:r>
      <w:r w:rsidRPr="004E552D">
        <w:rPr>
          <w:sz w:val="8"/>
        </w:rPr>
        <w:t xml:space="preserve">; it is a willing or </w:t>
      </w:r>
      <w:r w:rsidRPr="004E552D">
        <w:rPr>
          <w:rStyle w:val="StyleUnderline"/>
          <w:highlight w:val="cyan"/>
        </w:rPr>
        <w:t>willingness</w:t>
      </w:r>
      <w:r w:rsidRPr="004E552D">
        <w:rPr>
          <w:sz w:val="8"/>
        </w:rPr>
        <w:t xml:space="preserve">, in other words, </w:t>
      </w:r>
      <w:r w:rsidRPr="004E552D">
        <w:rPr>
          <w:rStyle w:val="StyleUnderline"/>
          <w:highlight w:val="cyan"/>
        </w:rPr>
        <w:t>to pay whatever</w:t>
      </w:r>
      <w:r w:rsidRPr="004E552D">
        <w:rPr>
          <w:sz w:val="8"/>
        </w:rPr>
        <w:t xml:space="preserve"> social </w:t>
      </w:r>
      <w:r w:rsidRPr="004E552D">
        <w:rPr>
          <w:rStyle w:val="StyleUnderline"/>
          <w:highlight w:val="cyan"/>
        </w:rPr>
        <w:t>costs accrue to</w:t>
      </w:r>
      <w:r w:rsidRPr="004E552D">
        <w:rPr>
          <w:sz w:val="8"/>
        </w:rPr>
        <w:t xml:space="preserve"> being black, to </w:t>
      </w:r>
      <w:r w:rsidRPr="004E552D">
        <w:rPr>
          <w:rStyle w:val="StyleUnderline"/>
          <w:highlight w:val="cyan"/>
        </w:rPr>
        <w:t>inhabiting blackness</w:t>
      </w:r>
      <w:r w:rsidRPr="004E552D">
        <w:rPr>
          <w:sz w:val="8"/>
        </w:rPr>
        <w:t xml:space="preserve">, to living a black social life under the shadow of social death. </w:t>
      </w:r>
      <w:r w:rsidRPr="004E552D">
        <w:rPr>
          <w:rStyle w:val="StyleUnderline"/>
          <w:highlight w:val="cyan"/>
        </w:rPr>
        <w:t>This is not</w:t>
      </w:r>
      <w:r w:rsidRPr="004E552D">
        <w:rPr>
          <w:b/>
          <w:u w:val="single"/>
        </w:rPr>
        <w:t xml:space="preserve"> an </w:t>
      </w:r>
      <w:r w:rsidRPr="004E552D">
        <w:rPr>
          <w:rStyle w:val="StyleUnderline"/>
          <w:highlight w:val="cyan"/>
        </w:rPr>
        <w:t>accommodation to</w:t>
      </w:r>
      <w:r w:rsidRPr="004E552D">
        <w:rPr>
          <w:b/>
          <w:u w:val="single"/>
        </w:rPr>
        <w:t xml:space="preserve"> the </w:t>
      </w:r>
      <w:r w:rsidRPr="004E552D">
        <w:rPr>
          <w:rStyle w:val="StyleUnderline"/>
          <w:highlight w:val="cyan"/>
        </w:rPr>
        <w:t>dictates of the antiblack world</w:t>
      </w:r>
      <w:r w:rsidRPr="004E552D">
        <w:rPr>
          <w:highlight w:val="cyan"/>
          <w:u w:val="single"/>
        </w:rPr>
        <w:t xml:space="preserve">. </w:t>
      </w:r>
      <w:r w:rsidRPr="004E552D">
        <w:rPr>
          <w:rStyle w:val="StyleUnderline"/>
          <w:highlight w:val="cyan"/>
        </w:rPr>
        <w:t>The</w:t>
      </w:r>
      <w:r w:rsidRPr="004E552D">
        <w:rPr>
          <w:b/>
          <w:u w:val="single"/>
        </w:rPr>
        <w:t xml:space="preserve"> affirmation of blackness, which is to say an </w:t>
      </w:r>
      <w:r w:rsidRPr="004E552D">
        <w:rPr>
          <w:rStyle w:val="StyleUnderline"/>
          <w:highlight w:val="cyan"/>
        </w:rPr>
        <w:t>affirmation of pathological being</w:t>
      </w:r>
      <w:r w:rsidRPr="004E552D">
        <w:rPr>
          <w:highlight w:val="cyan"/>
          <w:u w:val="single"/>
        </w:rPr>
        <w:t xml:space="preserve">, </w:t>
      </w:r>
      <w:r w:rsidRPr="004E552D">
        <w:rPr>
          <w:rStyle w:val="StyleUnderline"/>
          <w:highlight w:val="cyan"/>
        </w:rPr>
        <w:t>is a refusal to distance oneself from blackness in</w:t>
      </w:r>
      <w:r w:rsidRPr="004E552D">
        <w:rPr>
          <w:b/>
          <w:u w:val="single"/>
        </w:rPr>
        <w:t xml:space="preserve"> a </w:t>
      </w:r>
      <w:r w:rsidRPr="004E552D">
        <w:rPr>
          <w:rStyle w:val="StyleUnderline"/>
          <w:highlight w:val="cyan"/>
        </w:rPr>
        <w:t>valorization of minor differences that bring one closer to</w:t>
      </w:r>
      <w:r w:rsidRPr="004E552D">
        <w:rPr>
          <w:b/>
          <w:u w:val="single"/>
        </w:rPr>
        <w:t xml:space="preserve"> health, to life, or to </w:t>
      </w:r>
      <w:r w:rsidRPr="004E552D">
        <w:rPr>
          <w:rStyle w:val="StyleUnderline"/>
          <w:highlight w:val="cyan"/>
        </w:rPr>
        <w:t>sociality</w:t>
      </w:r>
      <w:r w:rsidRPr="004E552D">
        <w:rPr>
          <w:b/>
          <w:u w:val="single"/>
        </w:rPr>
        <w:t>.</w:t>
      </w:r>
      <w:r w:rsidRPr="004E552D">
        <w:rPr>
          <w:sz w:val="8"/>
        </w:rPr>
        <w:t xml:space="preserve"> Fanon writes in the first chapter of Black Skin, White Masks, “The Black Man and Language”: “A Senegalese who learns Creole to pass for Antillean is a case of alienation. The Antilleans who make a mockery out of him are lacking in judgment” (Fanon 2008: 21). In a world structured by the twin axioms of white superiority and black inferiority, of white existence and black nonexistence, a world structured by a negative categorical imperative—“above all, don’t be black” (Gordon 1997: 63)—in this world, the zero degree of transformation is the turn toward blackness, a turn toward the shame, as it were, that “resides in the idea that ‘I am thought of as less than human’” (Nyong’o 2002: 389).xiv In this </w:t>
      </w:r>
      <w:r w:rsidRPr="004E552D">
        <w:rPr>
          <w:rStyle w:val="StyleUnderline"/>
          <w:highlight w:val="cyan"/>
        </w:rPr>
        <w:t>we</w:t>
      </w:r>
      <w:r w:rsidRPr="004E552D">
        <w:rPr>
          <w:b/>
          <w:u w:val="single"/>
        </w:rPr>
        <w:t xml:space="preserve"> might </w:t>
      </w:r>
      <w:r w:rsidRPr="004E552D">
        <w:rPr>
          <w:rStyle w:val="StyleUnderline"/>
          <w:highlight w:val="cyan"/>
        </w:rPr>
        <w:t>create a transvaluation of pathology</w:t>
      </w:r>
      <w:r w:rsidRPr="004E552D">
        <w:rPr>
          <w:b/>
          <w:u w:val="single"/>
        </w:rPr>
        <w:t xml:space="preserve"> itself, something like an embrace of pathology </w:t>
      </w:r>
      <w:r w:rsidRPr="004E552D">
        <w:rPr>
          <w:rStyle w:val="StyleUnderline"/>
          <w:highlight w:val="cyan"/>
        </w:rPr>
        <w:t>without pathos</w:t>
      </w:r>
      <w:r w:rsidRPr="004E552D">
        <w:rPr>
          <w:sz w:val="8"/>
        </w:rPr>
        <w:t xml:space="preserve">.    [24] To speak of black social life and black social death, black social life against black social death, black social life as black social death, black social life in black social death—all of this is to find oneself in the midst of an argument that is also a profound agreement, an agreement that takes shape in (between) meconnaissance and (dis)belief. Black optimism is not the negation of the negation that is afro-pessimism, just as black social life does not negate black social death by inhabiting it and vitalizing it. A living death is as much a death as it is a living. Nothing in afro-pessimism suggests that there is no black (social) life, only that </w:t>
      </w:r>
      <w:r w:rsidRPr="004E552D">
        <w:rPr>
          <w:rStyle w:val="StyleUnderline"/>
          <w:highlight w:val="cyan"/>
        </w:rPr>
        <w:t>black life is not</w:t>
      </w:r>
      <w:r w:rsidRPr="004E552D">
        <w:rPr>
          <w:b/>
          <w:u w:val="single"/>
        </w:rPr>
        <w:t xml:space="preserve"> social life </w:t>
      </w:r>
      <w:r w:rsidRPr="004E552D">
        <w:rPr>
          <w:rStyle w:val="StyleUnderline"/>
          <w:highlight w:val="cyan"/>
        </w:rPr>
        <w:t>in the universe formed by</w:t>
      </w:r>
      <w:r w:rsidRPr="004E552D">
        <w:rPr>
          <w:b/>
          <w:u w:val="single"/>
        </w:rPr>
        <w:t xml:space="preserve"> the codes of state and </w:t>
      </w:r>
      <w:r w:rsidRPr="004E552D">
        <w:rPr>
          <w:rStyle w:val="StyleUnderline"/>
          <w:highlight w:val="cyan"/>
        </w:rPr>
        <w:t>civil society</w:t>
      </w:r>
      <w:r w:rsidRPr="004E552D">
        <w:rPr>
          <w:sz w:val="8"/>
        </w:rPr>
        <w:t xml:space="preserve">, of citizen and subject, of nation and culture, of people and place, of history and heritage, of all the things that colonial society has in common with the colonized, of all that capital has in common with labor—the modern world system. Black life is not lived in the world that the world lives in, but </w:t>
      </w:r>
      <w:r w:rsidRPr="004E552D">
        <w:rPr>
          <w:rStyle w:val="StyleUnderline"/>
          <w:highlight w:val="cyan"/>
        </w:rPr>
        <w:t>it is lived</w:t>
      </w:r>
      <w:r w:rsidRPr="004E552D">
        <w:rPr>
          <w:b/>
          <w:u w:val="single"/>
        </w:rPr>
        <w:t xml:space="preserve"> underground, </w:t>
      </w:r>
      <w:r w:rsidRPr="004E552D">
        <w:rPr>
          <w:rStyle w:val="StyleUnderline"/>
          <w:highlight w:val="cyan"/>
        </w:rPr>
        <w:t>in outer space</w:t>
      </w:r>
      <w:r w:rsidRPr="004E552D">
        <w:rPr>
          <w:b/>
          <w:u w:val="single"/>
        </w:rPr>
        <w:t>. This is agreed</w:t>
      </w:r>
      <w:r w:rsidRPr="004E552D">
        <w:rPr>
          <w:sz w:val="8"/>
        </w:rPr>
        <w:t>. That is to say,</w:t>
      </w:r>
      <w:r w:rsidRPr="004E552D">
        <w:rPr>
          <w:b/>
          <w:sz w:val="8"/>
        </w:rPr>
        <w:t xml:space="preserve"> </w:t>
      </w:r>
      <w:r w:rsidRPr="004E552D">
        <w:rPr>
          <w:rStyle w:val="StyleUnderline"/>
          <w:highlight w:val="cyan"/>
        </w:rPr>
        <w:t>what Moten asserts against afro-pessimism is</w:t>
      </w:r>
      <w:r w:rsidRPr="004E552D">
        <w:rPr>
          <w:b/>
          <w:u w:val="single"/>
        </w:rPr>
        <w:t xml:space="preserve"> a point </w:t>
      </w:r>
      <w:r w:rsidRPr="004E552D">
        <w:rPr>
          <w:rStyle w:val="StyleUnderline"/>
          <w:highlight w:val="cyan"/>
        </w:rPr>
        <w:t>already affirmed</w:t>
      </w:r>
      <w:r w:rsidRPr="004E552D">
        <w:rPr>
          <w:b/>
          <w:u w:val="single"/>
        </w:rPr>
        <w:t xml:space="preserve"> by afro-pessimism, is, in fact, one of the most polemical dimensions of afro-pessimism as a project: namely, that black life is not social, or rather that </w:t>
      </w:r>
      <w:r w:rsidRPr="004E552D">
        <w:rPr>
          <w:rStyle w:val="StyleUnderline"/>
          <w:highlight w:val="cyan"/>
        </w:rPr>
        <w:t>black life is lived in social death</w:t>
      </w:r>
      <w:r w:rsidRPr="004E552D">
        <w:rPr>
          <w:rStyle w:val="StyleUnderline"/>
          <w:sz w:val="8"/>
          <w:highlight w:val="cyan"/>
          <w:u w:val="none"/>
        </w:rPr>
        <w:t>.</w:t>
      </w:r>
      <w:r w:rsidRPr="004E552D">
        <w:rPr>
          <w:sz w:val="8"/>
        </w:rPr>
        <w:t xml:space="preserve"> Double emphasis, on lived and on death. That’s the whole point of the enterprise at some level. It is all about the implications of this agreed- upon point where arguments (should) begin, but they cannot (yet) proceed.</w:t>
      </w:r>
    </w:p>
    <w:p w14:paraId="1C1AB99C" w14:textId="77777777" w:rsidR="00C969C5" w:rsidRPr="00B50C3A" w:rsidRDefault="00C969C5" w:rsidP="00C969C5">
      <w:pPr>
        <w:spacing w:line="240" w:lineRule="auto"/>
        <w:rPr>
          <w:color w:val="000000" w:themeColor="text1"/>
          <w:sz w:val="8"/>
        </w:rPr>
      </w:pPr>
    </w:p>
    <w:p w14:paraId="484F5270" w14:textId="77777777" w:rsidR="00C969C5" w:rsidRDefault="00C969C5" w:rsidP="00C969C5">
      <w:pPr>
        <w:pStyle w:val="Heading2"/>
        <w:spacing w:line="240" w:lineRule="auto"/>
        <w:rPr>
          <w:color w:val="000000" w:themeColor="text1"/>
        </w:rPr>
      </w:pPr>
      <w:r>
        <w:rPr>
          <w:color w:val="000000" w:themeColor="text1"/>
        </w:rPr>
        <w:t>A2 Not Ontological (Hudson)</w:t>
      </w:r>
    </w:p>
    <w:p w14:paraId="261A7871" w14:textId="77777777" w:rsidR="00C969C5" w:rsidRDefault="00C969C5" w:rsidP="00C969C5"/>
    <w:p w14:paraId="608B5426" w14:textId="77777777" w:rsidR="00C969C5" w:rsidRDefault="00C969C5" w:rsidP="00C969C5">
      <w:pPr>
        <w:pStyle w:val="Heading4"/>
        <w:numPr>
          <w:ilvl w:val="0"/>
          <w:numId w:val="5"/>
        </w:numPr>
      </w:pPr>
      <w:r>
        <w:rPr>
          <w:u w:val="single"/>
        </w:rPr>
        <w:t>History DA</w:t>
      </w:r>
      <w:r>
        <w:t xml:space="preserve"> – Their evidence doesn’t take slavery and the creation of the structuring logic of civil society into account – slavery creates the condition for the negation of blackness, and structures are built on this form of exclusion. Refusing signifiers doesn’t solve anything on a structural level. </w:t>
      </w:r>
    </w:p>
    <w:p w14:paraId="5C28327C" w14:textId="77777777" w:rsidR="00C969C5" w:rsidRDefault="00C969C5" w:rsidP="00C969C5">
      <w:pPr>
        <w:pStyle w:val="Heading4"/>
        <w:numPr>
          <w:ilvl w:val="0"/>
          <w:numId w:val="5"/>
        </w:numPr>
      </w:pPr>
      <w:r>
        <w:rPr>
          <w:u w:val="single"/>
        </w:rPr>
        <w:t>Western Logics DA</w:t>
      </w:r>
      <w:r>
        <w:t xml:space="preserve"> – Their evidence assumes we can structurally un-knot black death, a western logic of freedom which isn’t accessible to the Black Body – this perfects slavery</w:t>
      </w:r>
    </w:p>
    <w:p w14:paraId="0D25A27B" w14:textId="77777777" w:rsidR="00C969C5" w:rsidRPr="00030080" w:rsidRDefault="00C969C5" w:rsidP="00C969C5"/>
    <w:p w14:paraId="0DCB201D" w14:textId="57A75799" w:rsidR="00C969C5" w:rsidRPr="002C6124" w:rsidRDefault="00C969C5" w:rsidP="002C6124">
      <w:pPr>
        <w:pStyle w:val="Heading2"/>
        <w:spacing w:line="240" w:lineRule="auto"/>
        <w:rPr>
          <w:color w:val="000000" w:themeColor="text1"/>
        </w:rPr>
      </w:pPr>
      <w:bookmarkStart w:id="1" w:name="_GoBack"/>
      <w:bookmarkEnd w:id="1"/>
      <w:r w:rsidRPr="00B50C3A">
        <w:rPr>
          <w:color w:val="000000" w:themeColor="text1"/>
        </w:rPr>
        <w:t>A2 White People Can’t Read Wilderson</w:t>
      </w:r>
    </w:p>
    <w:p w14:paraId="3C95DC62" w14:textId="26BA76F6" w:rsidR="007F0D89" w:rsidRDefault="007F0D89" w:rsidP="002B1B70">
      <w:pPr>
        <w:pStyle w:val="tag0"/>
        <w:numPr>
          <w:ilvl w:val="0"/>
          <w:numId w:val="13"/>
        </w:numPr>
      </w:pPr>
      <w:r>
        <w:t xml:space="preserve">There is a difference between performativity and the things you perform. Performing for whiteness is advocating for USFG action which is worse than being white and responding to whiteness. </w:t>
      </w:r>
    </w:p>
    <w:p w14:paraId="5C34767D" w14:textId="65A12D1C" w:rsidR="007F0D89" w:rsidRDefault="007F0D89" w:rsidP="002B1B70">
      <w:pPr>
        <w:pStyle w:val="tag0"/>
        <w:numPr>
          <w:ilvl w:val="0"/>
          <w:numId w:val="13"/>
        </w:numPr>
      </w:pPr>
      <w:r w:rsidRPr="00717306">
        <w:t>Whiteness is inevitable – we are within civil society, obviously there will be some whiteness embedded in my perfor</w:t>
      </w:r>
      <w:r>
        <w:t>mance but you you are net worse because you are literally advocating for the whiteness of civil society</w:t>
      </w:r>
      <w:r w:rsidR="002C6124">
        <w:t xml:space="preserve"> – if I win any link arguments it means you are also antibalck</w:t>
      </w:r>
    </w:p>
    <w:p w14:paraId="1D277F4C" w14:textId="58EAE64C" w:rsidR="002C6124" w:rsidRDefault="007F0D89" w:rsidP="002B1B70">
      <w:pPr>
        <w:pStyle w:val="tag0"/>
        <w:numPr>
          <w:ilvl w:val="0"/>
          <w:numId w:val="13"/>
        </w:numPr>
      </w:pPr>
      <w:r w:rsidRPr="00717306">
        <w:t>Judge</w:t>
      </w:r>
      <w:r>
        <w:t xml:space="preserve">s should sequence the questions: First, should white people be involved in anti racism conversations and if yes, then second what should our anti racist policy be. The answer to the first one is yes because if white people aren’t involved then they become oblivious to their whiteness and perpetuate oppression, which means I just have to prove afropess is the best strategy </w:t>
      </w:r>
    </w:p>
    <w:p w14:paraId="56451E2C" w14:textId="657866F1" w:rsidR="002C6124" w:rsidRDefault="007F0D89" w:rsidP="002B1B70">
      <w:pPr>
        <w:pStyle w:val="tag0"/>
        <w:numPr>
          <w:ilvl w:val="0"/>
          <w:numId w:val="13"/>
        </w:numPr>
      </w:pPr>
      <w:r w:rsidRPr="00717306">
        <w:t xml:space="preserve">No uniqueness – the black </w:t>
      </w:r>
      <w:r>
        <w:t xml:space="preserve">body is commodified in the squo, that’s Wilderson, no reason I push it over the brink. Insofar as we are in a position of debate where whiteness is so </w:t>
      </w:r>
      <w:r w:rsidR="002C6124">
        <w:t>prevalent</w:t>
      </w:r>
      <w:r>
        <w:t xml:space="preserve"> it is pushed to the point where it is crucial for white people to read afropess</w:t>
      </w:r>
    </w:p>
    <w:p w14:paraId="078CC9B8" w14:textId="6E33E7A5" w:rsidR="002C6124" w:rsidRDefault="002C6124" w:rsidP="002B1B70">
      <w:pPr>
        <w:pStyle w:val="tag0"/>
        <w:numPr>
          <w:ilvl w:val="0"/>
          <w:numId w:val="13"/>
        </w:numPr>
      </w:pPr>
      <w:r>
        <w:t>No implication – if I win that an unflinching paradigmatic analysis of civil society is good, the negative is the only one who does it, I’m the only one with  any advocacy under the ROB</w:t>
      </w:r>
    </w:p>
    <w:p w14:paraId="1E936F4C" w14:textId="3865EAFE" w:rsidR="00B3394B" w:rsidRPr="002C6124" w:rsidRDefault="00B3394B" w:rsidP="002B1B70">
      <w:pPr>
        <w:pStyle w:val="tag0"/>
        <w:numPr>
          <w:ilvl w:val="0"/>
          <w:numId w:val="13"/>
        </w:numPr>
      </w:pPr>
      <w:r>
        <w:t xml:space="preserve">The Evans card is in the context of white guys from his lab reading afropess against a black team </w:t>
      </w:r>
    </w:p>
    <w:p w14:paraId="654331A5" w14:textId="77777777" w:rsidR="007F0D89" w:rsidRPr="00717306" w:rsidRDefault="007F0D89" w:rsidP="007F0D89">
      <w:pPr>
        <w:spacing w:line="240" w:lineRule="auto"/>
      </w:pPr>
    </w:p>
    <w:p w14:paraId="5DD46E1E" w14:textId="77777777" w:rsidR="007F0D89" w:rsidRPr="00717306" w:rsidRDefault="007F0D89" w:rsidP="007F0D89">
      <w:pPr>
        <w:pStyle w:val="Heading4"/>
        <w:spacing w:line="240" w:lineRule="auto"/>
        <w:rPr>
          <w:rFonts w:cs="Times New Roman"/>
        </w:rPr>
      </w:pPr>
      <w:r w:rsidRPr="00717306">
        <w:rPr>
          <w:rFonts w:cs="Times New Roman"/>
        </w:rPr>
        <w:t>The question is not whether or not we’re trying to be white anti-racists – it’s whether or not we acknowledge and understand our social location in the realm of white civil society – you’re right in the fact that we will never be able to be anti-racists but wrong in the fact that we should never combat anti-black violence</w:t>
      </w:r>
    </w:p>
    <w:p w14:paraId="3991534F" w14:textId="77777777" w:rsidR="007F0D89" w:rsidRPr="00717306" w:rsidRDefault="007F0D89" w:rsidP="007F0D89">
      <w:pPr>
        <w:spacing w:line="240" w:lineRule="auto"/>
        <w:rPr>
          <w:rStyle w:val="Style13ptBold"/>
          <w:b w:val="0"/>
          <w:sz w:val="12"/>
          <w:szCs w:val="12"/>
          <w:u w:val="single"/>
        </w:rPr>
      </w:pPr>
      <w:r w:rsidRPr="00717306">
        <w:rPr>
          <w:rStyle w:val="Style13ptBold"/>
          <w:u w:val="single"/>
        </w:rPr>
        <w:t>Applebaum 5</w:t>
      </w:r>
      <w:r w:rsidRPr="00717306">
        <w:rPr>
          <w:rStyle w:val="FootnoteReference"/>
          <w:b/>
          <w:sz w:val="26"/>
          <w:u w:val="single"/>
        </w:rPr>
        <w:footnoteReference w:id="43"/>
      </w:r>
    </w:p>
    <w:p w14:paraId="1735D272" w14:textId="21587EDD" w:rsidR="007F0D89" w:rsidRPr="007F0D89" w:rsidRDefault="007F0D89" w:rsidP="007F0D89">
      <w:pPr>
        <w:spacing w:line="240" w:lineRule="auto"/>
        <w:rPr>
          <w:sz w:val="8"/>
        </w:rPr>
      </w:pPr>
      <w:r w:rsidRPr="007F0D89">
        <w:rPr>
          <w:sz w:val="8"/>
        </w:rPr>
        <w:t xml:space="preserve">In a course on schooling and diversity, the topic for the week was different meanings of racism. </w:t>
      </w:r>
      <w:r w:rsidRPr="007F0D89">
        <w:rPr>
          <w:rStyle w:val="StyleUnderline"/>
        </w:rPr>
        <w:t>I asked</w:t>
      </w:r>
      <w:r w:rsidRPr="007F0D89">
        <w:rPr>
          <w:rStyle w:val="StyleUnderline"/>
          <w:sz w:val="8"/>
          <w:u w:val="none"/>
        </w:rPr>
        <w:t xml:space="preserve"> my students, </w:t>
      </w:r>
      <w:r w:rsidRPr="007F0D89">
        <w:rPr>
          <w:rStyle w:val="StyleUnderline"/>
        </w:rPr>
        <w:t>‘Who comes to</w:t>
      </w:r>
      <w:r w:rsidRPr="007F0D89">
        <w:rPr>
          <w:rStyle w:val="StyleUnderline"/>
          <w:sz w:val="8"/>
          <w:u w:val="none"/>
        </w:rPr>
        <w:t xml:space="preserve"> your </w:t>
      </w:r>
      <w:r w:rsidRPr="007F0D89">
        <w:rPr>
          <w:rStyle w:val="StyleUnderline"/>
        </w:rPr>
        <w:t>mind when you think of white</w:t>
      </w:r>
      <w:r w:rsidRPr="007F0D89">
        <w:rPr>
          <w:rStyle w:val="StyleUnderline"/>
          <w:sz w:val="12"/>
          <w:u w:val="none"/>
        </w:rPr>
        <w:t>∂</w:t>
      </w:r>
      <w:r w:rsidRPr="007F0D89">
        <w:rPr>
          <w:rStyle w:val="StyleUnderline"/>
          <w:sz w:val="8"/>
          <w:u w:val="none"/>
        </w:rPr>
        <w:t xml:space="preserve"> </w:t>
      </w:r>
      <w:r w:rsidRPr="007F0D89">
        <w:rPr>
          <w:rStyle w:val="StyleUnderline"/>
        </w:rPr>
        <w:t>people</w:t>
      </w:r>
      <w:r w:rsidRPr="007F0D89">
        <w:rPr>
          <w:rStyle w:val="StyleUnderline"/>
          <w:sz w:val="8"/>
          <w:u w:val="none"/>
        </w:rPr>
        <w:t xml:space="preserve"> who are </w:t>
      </w:r>
      <w:r w:rsidRPr="007F0D89">
        <w:rPr>
          <w:rStyle w:val="StyleUnderline"/>
        </w:rPr>
        <w:t>complicit in</w:t>
      </w:r>
      <w:r w:rsidRPr="007F0D89">
        <w:rPr>
          <w:rStyle w:val="StyleUnderline"/>
          <w:sz w:val="8"/>
          <w:u w:val="none"/>
        </w:rPr>
        <w:t xml:space="preserve"> sustaining </w:t>
      </w:r>
      <w:r w:rsidRPr="007F0D89">
        <w:rPr>
          <w:rStyle w:val="StyleUnderline"/>
        </w:rPr>
        <w:t>racism?’ Most</w:t>
      </w:r>
      <w:r w:rsidRPr="007F0D89">
        <w:rPr>
          <w:rStyle w:val="StyleUnderline"/>
          <w:sz w:val="8"/>
          <w:u w:val="none"/>
        </w:rPr>
        <w:t xml:space="preserve"> of my white students </w:t>
      </w:r>
      <w:r w:rsidRPr="007F0D89">
        <w:rPr>
          <w:rStyle w:val="StyleUnderline"/>
        </w:rPr>
        <w:t>gave examples of overtly prejudiced people</w:t>
      </w:r>
      <w:r w:rsidRPr="007F0D89">
        <w:rPr>
          <w:rStyle w:val="StyleUnderline"/>
          <w:sz w:val="8"/>
          <w:u w:val="none"/>
        </w:rPr>
        <w:t xml:space="preserve"> or groups – the Klu Klux Klan</w:t>
      </w:r>
      <w:r w:rsidRPr="007F0D89">
        <w:rPr>
          <w:sz w:val="8"/>
        </w:rPr>
        <w:t>, the television</w:t>
      </w:r>
      <w:r w:rsidRPr="007F0D89">
        <w:rPr>
          <w:sz w:val="12"/>
        </w:rPr>
        <w:t>∂</w:t>
      </w:r>
      <w:r w:rsidRPr="007F0D89">
        <w:rPr>
          <w:sz w:val="8"/>
        </w:rPr>
        <w:t xml:space="preserve"> sitcom character Archie Bunker, someone they happened to know. Significantly,</w:t>
      </w:r>
      <w:r w:rsidRPr="007F0D89">
        <w:rPr>
          <w:sz w:val="12"/>
        </w:rPr>
        <w:t>∂</w:t>
      </w:r>
      <w:r w:rsidRPr="007F0D89">
        <w:rPr>
          <w:sz w:val="8"/>
        </w:rPr>
        <w:t xml:space="preserve"> </w:t>
      </w:r>
      <w:r w:rsidRPr="007F0D89">
        <w:rPr>
          <w:rStyle w:val="StyleUnderline"/>
          <w:sz w:val="8"/>
          <w:u w:val="none"/>
        </w:rPr>
        <w:t>they mentioned</w:t>
      </w:r>
      <w:r w:rsidRPr="007F0D89">
        <w:rPr>
          <w:rStyle w:val="StyleUnderline"/>
        </w:rPr>
        <w:t xml:space="preserve"> anyone except themselves</w:t>
      </w:r>
      <w:r w:rsidRPr="007F0D89">
        <w:rPr>
          <w:rStyle w:val="Emphasis"/>
        </w:rPr>
        <w:t>.</w:t>
      </w:r>
      <w:r w:rsidRPr="007F0D89">
        <w:rPr>
          <w:rStyle w:val="Emphasis"/>
          <w:sz w:val="8"/>
          <w:u w:val="none"/>
        </w:rPr>
        <w:t xml:space="preserve"> </w:t>
      </w:r>
      <w:r w:rsidRPr="007F0D89">
        <w:rPr>
          <w:rStyle w:val="Emphasis"/>
        </w:rPr>
        <w:t>One student</w:t>
      </w:r>
      <w:r w:rsidRPr="007F0D89">
        <w:rPr>
          <w:rStyle w:val="Emphasis"/>
          <w:sz w:val="8"/>
          <w:u w:val="none"/>
        </w:rPr>
        <w:t>, however, meekly</w:t>
      </w:r>
      <w:r w:rsidRPr="007F0D89">
        <w:rPr>
          <w:rStyle w:val="Emphasis"/>
          <w:sz w:val="12"/>
          <w:u w:val="none"/>
        </w:rPr>
        <w:t>∂</w:t>
      </w:r>
      <w:r w:rsidRPr="007F0D89">
        <w:rPr>
          <w:rStyle w:val="Emphasis"/>
          <w:sz w:val="8"/>
          <w:u w:val="none"/>
        </w:rPr>
        <w:t xml:space="preserve"> </w:t>
      </w:r>
      <w:r w:rsidRPr="007F0D89">
        <w:rPr>
          <w:rStyle w:val="Emphasis"/>
        </w:rPr>
        <w:t>responded, ‘all of us’</w:t>
      </w:r>
      <w:r w:rsidRPr="007F0D89">
        <w:rPr>
          <w:rStyle w:val="Emphasis"/>
          <w:sz w:val="8"/>
          <w:u w:val="none"/>
        </w:rPr>
        <w:t>.</w:t>
      </w:r>
      <w:r w:rsidRPr="007F0D89">
        <w:rPr>
          <w:sz w:val="8"/>
        </w:rPr>
        <w:t xml:space="preserve"> When challenged, this student explained that whereas racism</w:t>
      </w:r>
      <w:r w:rsidRPr="007F0D89">
        <w:rPr>
          <w:sz w:val="12"/>
        </w:rPr>
        <w:t>∂</w:t>
      </w:r>
      <w:r w:rsidRPr="007F0D89">
        <w:rPr>
          <w:sz w:val="8"/>
        </w:rPr>
        <w:t xml:space="preserve"> in the past was all about organizations like the Klu Klux Klan, Archie Bunker types</w:t>
      </w:r>
      <w:r w:rsidRPr="007F0D89">
        <w:rPr>
          <w:sz w:val="12"/>
        </w:rPr>
        <w:t>∂</w:t>
      </w:r>
      <w:r w:rsidRPr="007F0D89">
        <w:rPr>
          <w:sz w:val="8"/>
        </w:rPr>
        <w:t xml:space="preserve"> and Jim Crow laws, </w:t>
      </w:r>
      <w:r w:rsidRPr="007F0D89">
        <w:rPr>
          <w:rStyle w:val="StyleUnderline"/>
          <w:sz w:val="8"/>
          <w:u w:val="none"/>
        </w:rPr>
        <w:t xml:space="preserve">today </w:t>
      </w:r>
      <w:r w:rsidRPr="007F0D89">
        <w:rPr>
          <w:rStyle w:val="StyleUnderline"/>
        </w:rPr>
        <w:t>racism is</w:t>
      </w:r>
      <w:r w:rsidRPr="007F0D89">
        <w:rPr>
          <w:rStyle w:val="StyleUnderline"/>
          <w:sz w:val="8"/>
          <w:u w:val="none"/>
        </w:rPr>
        <w:t xml:space="preserve"> more subtle and </w:t>
      </w:r>
      <w:r w:rsidRPr="007F0D89">
        <w:rPr>
          <w:rStyle w:val="StyleUnderline"/>
        </w:rPr>
        <w:t>often not seen by those who do</w:t>
      </w:r>
      <w:r w:rsidRPr="007F0D89">
        <w:rPr>
          <w:rStyle w:val="StyleUnderline"/>
          <w:sz w:val="8"/>
          <w:u w:val="none"/>
        </w:rPr>
        <w:t xml:space="preserve"> </w:t>
      </w:r>
      <w:r w:rsidRPr="007F0D89">
        <w:rPr>
          <w:rStyle w:val="StyleUnderline"/>
        </w:rPr>
        <w:t>not have to experience it.</w:t>
      </w:r>
      <w:r w:rsidRPr="007F0D89">
        <w:rPr>
          <w:sz w:val="12"/>
        </w:rPr>
        <w:t>∂</w:t>
      </w:r>
      <w:r w:rsidRPr="007F0D89">
        <w:rPr>
          <w:sz w:val="8"/>
        </w:rPr>
        <w:t xml:space="preserve"> This opened up a heated exchange in which I attempted to explain the different</w:t>
      </w:r>
      <w:r w:rsidRPr="007F0D89">
        <w:rPr>
          <w:sz w:val="12"/>
        </w:rPr>
        <w:t>∂</w:t>
      </w:r>
      <w:r w:rsidRPr="007F0D89">
        <w:rPr>
          <w:sz w:val="8"/>
        </w:rPr>
        <w:t xml:space="preserve"> meanings of racism, accentuating what certain understandings of social injustice</w:t>
      </w:r>
      <w:r w:rsidRPr="007F0D89">
        <w:rPr>
          <w:sz w:val="12"/>
        </w:rPr>
        <w:t>∂</w:t>
      </w:r>
      <w:r w:rsidRPr="007F0D89">
        <w:rPr>
          <w:sz w:val="8"/>
        </w:rPr>
        <w:t xml:space="preserve"> they make available and what they keep hidden. Rather than being willing to engage</w:t>
      </w:r>
      <w:r w:rsidRPr="007F0D89">
        <w:rPr>
          <w:sz w:val="12"/>
        </w:rPr>
        <w:t>∂</w:t>
      </w:r>
      <w:r w:rsidRPr="007F0D89">
        <w:rPr>
          <w:sz w:val="8"/>
        </w:rPr>
        <w:t xml:space="preserve"> </w:t>
      </w:r>
      <w:r w:rsidRPr="007F0D89">
        <w:rPr>
          <w:rStyle w:val="StyleUnderline"/>
          <w:sz w:val="8"/>
          <w:u w:val="none"/>
        </w:rPr>
        <w:t xml:space="preserve">in the different meanings of racism and their implications, </w:t>
      </w:r>
      <w:r w:rsidRPr="007F0D89">
        <w:rPr>
          <w:rStyle w:val="StyleUnderline"/>
        </w:rPr>
        <w:t>many</w:t>
      </w:r>
      <w:r w:rsidRPr="007F0D89">
        <w:rPr>
          <w:rStyle w:val="StyleUnderline"/>
          <w:sz w:val="8"/>
          <w:u w:val="none"/>
        </w:rPr>
        <w:t xml:space="preserve"> of these</w:t>
      </w:r>
      <w:r w:rsidRPr="007F0D89">
        <w:rPr>
          <w:rStyle w:val="StyleUnderline"/>
          <w:sz w:val="12"/>
          <w:u w:val="none"/>
        </w:rPr>
        <w:t>∂</w:t>
      </w:r>
      <w:r w:rsidRPr="007F0D89">
        <w:rPr>
          <w:rStyle w:val="StyleUnderline"/>
          <w:sz w:val="8"/>
          <w:u w:val="none"/>
        </w:rPr>
        <w:t xml:space="preserve"> predominantly </w:t>
      </w:r>
      <w:r w:rsidRPr="007F0D89">
        <w:rPr>
          <w:rStyle w:val="StyleUnderline"/>
        </w:rPr>
        <w:t>white students were</w:t>
      </w:r>
      <w:r w:rsidRPr="007F0D89">
        <w:rPr>
          <w:rStyle w:val="StyleUnderline"/>
          <w:sz w:val="8"/>
          <w:u w:val="none"/>
        </w:rPr>
        <w:t xml:space="preserve"> obstinately </w:t>
      </w:r>
      <w:r w:rsidRPr="007F0D89">
        <w:rPr>
          <w:rStyle w:val="StyleUnderline"/>
        </w:rPr>
        <w:t>focused on denying</w:t>
      </w:r>
      <w:r w:rsidRPr="007F0D89">
        <w:rPr>
          <w:rStyle w:val="StyleUnderline"/>
          <w:sz w:val="8"/>
          <w:u w:val="none"/>
        </w:rPr>
        <w:t xml:space="preserve"> their </w:t>
      </w:r>
      <w:r w:rsidRPr="007F0D89">
        <w:rPr>
          <w:rStyle w:val="StyleUnderline"/>
        </w:rPr>
        <w:t>complicity</w:t>
      </w:r>
      <w:r w:rsidRPr="007F0D89">
        <w:rPr>
          <w:b/>
          <w:sz w:val="8"/>
        </w:rPr>
        <w:t xml:space="preserve">. </w:t>
      </w:r>
      <w:r w:rsidRPr="007F0D89">
        <w:rPr>
          <w:rStyle w:val="StyleUnderline"/>
          <w:sz w:val="8"/>
          <w:u w:val="none"/>
        </w:rPr>
        <w:t xml:space="preserve">They were </w:t>
      </w:r>
      <w:r w:rsidRPr="007F0D89">
        <w:rPr>
          <w:rStyle w:val="StyleUnderline"/>
        </w:rPr>
        <w:t>more</w:t>
      </w:r>
      <w:r w:rsidRPr="007F0D89">
        <w:rPr>
          <w:rStyle w:val="StyleUnderline"/>
          <w:sz w:val="8"/>
          <w:u w:val="none"/>
        </w:rPr>
        <w:t xml:space="preserve"> </w:t>
      </w:r>
      <w:r w:rsidRPr="007F0D89">
        <w:rPr>
          <w:rStyle w:val="StyleUnderline"/>
        </w:rPr>
        <w:t>concerned with proving</w:t>
      </w:r>
      <w:r w:rsidRPr="007F0D89">
        <w:rPr>
          <w:rStyle w:val="StyleUnderline"/>
          <w:sz w:val="8"/>
          <w:u w:val="none"/>
        </w:rPr>
        <w:t xml:space="preserve"> how </w:t>
      </w:r>
      <w:r w:rsidRPr="007F0D89">
        <w:rPr>
          <w:rStyle w:val="StyleUnderline"/>
        </w:rPr>
        <w:t>they were good antiracist whites than</w:t>
      </w:r>
      <w:r w:rsidRPr="007F0D89">
        <w:rPr>
          <w:rStyle w:val="StyleUnderline"/>
          <w:sz w:val="12"/>
          <w:u w:val="none"/>
        </w:rPr>
        <w:t>∂</w:t>
      </w:r>
      <w:r w:rsidRPr="007F0D89">
        <w:rPr>
          <w:rStyle w:val="StyleUnderline"/>
        </w:rPr>
        <w:t xml:space="preserve"> they were in trying to understand</w:t>
      </w:r>
      <w:r w:rsidRPr="007F0D89">
        <w:rPr>
          <w:rStyle w:val="StyleUnderline"/>
          <w:sz w:val="8"/>
          <w:u w:val="none"/>
        </w:rPr>
        <w:t xml:space="preserve"> how </w:t>
      </w:r>
      <w:r w:rsidRPr="007F0D89">
        <w:rPr>
          <w:rStyle w:val="StyleUnderline"/>
        </w:rPr>
        <w:t>systemic oppression</w:t>
      </w:r>
      <w:r w:rsidRPr="007F0D89">
        <w:rPr>
          <w:rStyle w:val="StyleUnderline"/>
          <w:sz w:val="8"/>
          <w:u w:val="none"/>
        </w:rPr>
        <w:t xml:space="preserve"> works and the possibility</w:t>
      </w:r>
      <w:r w:rsidRPr="007F0D89">
        <w:rPr>
          <w:rStyle w:val="StyleUnderline"/>
          <w:sz w:val="12"/>
          <w:u w:val="none"/>
        </w:rPr>
        <w:t>∂</w:t>
      </w:r>
      <w:r w:rsidRPr="007F0D89">
        <w:rPr>
          <w:rStyle w:val="StyleUnderline"/>
          <w:sz w:val="8"/>
          <w:u w:val="none"/>
        </w:rPr>
        <w:t xml:space="preserve"> that </w:t>
      </w:r>
      <w:r w:rsidRPr="007F0D89">
        <w:rPr>
          <w:rStyle w:val="StyleUnderline"/>
        </w:rPr>
        <w:t>the[ir]</w:t>
      </w:r>
      <w:r w:rsidRPr="007F0D89">
        <w:rPr>
          <w:rStyle w:val="StyleUnderline"/>
          <w:sz w:val="8"/>
          <w:u w:val="none"/>
        </w:rPr>
        <w:t xml:space="preserve">y might have a </w:t>
      </w:r>
      <w:r w:rsidRPr="007F0D89">
        <w:rPr>
          <w:rStyle w:val="StyleUnderline"/>
        </w:rPr>
        <w:t>role</w:t>
      </w:r>
      <w:r w:rsidRPr="007F0D89">
        <w:rPr>
          <w:rStyle w:val="StyleUnderline"/>
          <w:sz w:val="8"/>
          <w:u w:val="none"/>
        </w:rPr>
        <w:t xml:space="preserve"> in sustaining such systems.</w:t>
      </w:r>
      <w:r w:rsidRPr="007F0D89">
        <w:rPr>
          <w:sz w:val="8"/>
        </w:rPr>
        <w:t xml:space="preserve"> In his journal, a white student</w:t>
      </w:r>
      <w:r w:rsidRPr="007F0D89">
        <w:rPr>
          <w:sz w:val="12"/>
        </w:rPr>
        <w:t>∂</w:t>
      </w:r>
      <w:r w:rsidRPr="007F0D89">
        <w:rPr>
          <w:sz w:val="8"/>
        </w:rPr>
        <w:t xml:space="preserve"> wrote, ‘In any situation you cannot be held responsible for something that you did</w:t>
      </w:r>
      <w:r w:rsidRPr="007F0D89">
        <w:rPr>
          <w:sz w:val="12"/>
        </w:rPr>
        <w:t>∂</w:t>
      </w:r>
      <w:r w:rsidRPr="007F0D89">
        <w:rPr>
          <w:sz w:val="8"/>
        </w:rPr>
        <w:t xml:space="preserve"> not do. Even on the smallest scale, if you don’t think that you’ve done anything</w:t>
      </w:r>
      <w:r w:rsidRPr="007F0D89">
        <w:rPr>
          <w:sz w:val="12"/>
        </w:rPr>
        <w:t>∂</w:t>
      </w:r>
      <w:r w:rsidRPr="007F0D89">
        <w:rPr>
          <w:sz w:val="8"/>
        </w:rPr>
        <w:t xml:space="preserve"> wrong, then you will be reluctant to change or to try and examine the problem’.</w:t>
      </w:r>
      <w:r w:rsidRPr="007F0D89">
        <w:rPr>
          <w:sz w:val="12"/>
        </w:rPr>
        <w:t>∂</w:t>
      </w:r>
      <w:r w:rsidRPr="007F0D89">
        <w:rPr>
          <w:sz w:val="8"/>
        </w:rPr>
        <w:t xml:space="preserve"> In their study of how white subjects perceive civil rights and equal opportunity,</w:t>
      </w:r>
      <w:r w:rsidRPr="007F0D89">
        <w:rPr>
          <w:sz w:val="12"/>
        </w:rPr>
        <w:t>∂</w:t>
      </w:r>
      <w:r w:rsidRPr="007F0D89">
        <w:rPr>
          <w:sz w:val="8"/>
        </w:rPr>
        <w:t xml:space="preserve"> Nancy Ditomaso and her colleagues (2003) attempt to demonstrate that one of the</w:t>
      </w:r>
      <w:r w:rsidRPr="007F0D89">
        <w:rPr>
          <w:sz w:val="12"/>
        </w:rPr>
        <w:t>∂</w:t>
      </w:r>
      <w:r w:rsidRPr="007F0D89">
        <w:rPr>
          <w:sz w:val="8"/>
        </w:rPr>
        <w:t xml:space="preserve"> ironic characteristics of white privilege is that </w:t>
      </w:r>
      <w:r w:rsidRPr="007F0D89">
        <w:rPr>
          <w:rStyle w:val="StyleUnderline"/>
        </w:rPr>
        <w:t>white people do not have to think of</w:t>
      </w:r>
      <w:r w:rsidRPr="007F0D89">
        <w:rPr>
          <w:rStyle w:val="StyleUnderline"/>
          <w:sz w:val="12"/>
          <w:u w:val="none"/>
        </w:rPr>
        <w:t>∂</w:t>
      </w:r>
      <w:r w:rsidRPr="007F0D89">
        <w:rPr>
          <w:rStyle w:val="StyleUnderline"/>
        </w:rPr>
        <w:t xml:space="preserve"> themselves as ‘racist’ for racial inequality to be reproduced</w:t>
      </w:r>
      <w:r w:rsidRPr="007F0D89">
        <w:rPr>
          <w:sz w:val="8"/>
        </w:rPr>
        <w:t xml:space="preserve"> (p. 189). The intimated</w:t>
      </w:r>
      <w:r w:rsidRPr="007F0D89">
        <w:rPr>
          <w:sz w:val="12"/>
        </w:rPr>
        <w:t>∂</w:t>
      </w:r>
      <w:r w:rsidRPr="007F0D89">
        <w:rPr>
          <w:sz w:val="8"/>
        </w:rPr>
        <w:t xml:space="preserve"> irony underlying what these researchers found is not that blatant, overt racism can be</w:t>
      </w:r>
      <w:r w:rsidRPr="007F0D89">
        <w:rPr>
          <w:sz w:val="12"/>
        </w:rPr>
        <w:t>∂</w:t>
      </w:r>
      <w:r w:rsidRPr="007F0D89">
        <w:rPr>
          <w:sz w:val="8"/>
        </w:rPr>
        <w:t xml:space="preserve"> implemented without the perpetrator’s awareness, but rather that </w:t>
      </w:r>
      <w:r w:rsidRPr="007F0D89">
        <w:rPr>
          <w:rStyle w:val="StyleUnderline"/>
        </w:rPr>
        <w:t>the subtle</w:t>
      </w:r>
      <w:r w:rsidRPr="007F0D89">
        <w:rPr>
          <w:rStyle w:val="StyleUnderline"/>
          <w:sz w:val="8"/>
          <w:u w:val="none"/>
        </w:rPr>
        <w:t xml:space="preserve"> but lethal</w:t>
      </w:r>
      <w:r w:rsidRPr="007F0D89">
        <w:rPr>
          <w:rStyle w:val="StyleUnderline"/>
          <w:sz w:val="12"/>
          <w:u w:val="none"/>
        </w:rPr>
        <w:t>∂</w:t>
      </w:r>
      <w:r w:rsidRPr="007F0D89">
        <w:rPr>
          <w:rStyle w:val="StyleUnderline"/>
          <w:sz w:val="8"/>
          <w:u w:val="none"/>
        </w:rPr>
        <w:t xml:space="preserve"> types of covert </w:t>
      </w:r>
      <w:r w:rsidRPr="007F0D89">
        <w:rPr>
          <w:rStyle w:val="StyleUnderline"/>
        </w:rPr>
        <w:t>racism can be maintained even when whites believe themselves to be part of the solution rather than part of the problem</w:t>
      </w:r>
      <w:r w:rsidRPr="007F0D89">
        <w:rPr>
          <w:b/>
          <w:sz w:val="8"/>
        </w:rPr>
        <w:t>.</w:t>
      </w:r>
      <w:r w:rsidRPr="007F0D89">
        <w:rPr>
          <w:sz w:val="8"/>
        </w:rPr>
        <w:t xml:space="preserve"> Indeed, it is my contention that it is</w:t>
      </w:r>
      <w:r w:rsidRPr="007F0D89">
        <w:rPr>
          <w:sz w:val="12"/>
        </w:rPr>
        <w:t>∂</w:t>
      </w:r>
      <w:r w:rsidRPr="007F0D89">
        <w:rPr>
          <w:sz w:val="8"/>
        </w:rPr>
        <w:t xml:space="preserve"> especially when white people believe themselves to be good and moral antiracist citizens</w:t>
      </w:r>
      <w:r w:rsidRPr="007F0D89">
        <w:rPr>
          <w:sz w:val="12"/>
        </w:rPr>
        <w:t>∂</w:t>
      </w:r>
      <w:r w:rsidRPr="007F0D89">
        <w:rPr>
          <w:sz w:val="8"/>
        </w:rPr>
        <w:t xml:space="preserve"> that they may be contributing to the perpetuation of systemic injustice.</w:t>
      </w:r>
      <w:r w:rsidRPr="007F0D89">
        <w:rPr>
          <w:sz w:val="12"/>
        </w:rPr>
        <w:t>∂</w:t>
      </w:r>
      <w:r w:rsidRPr="007F0D89">
        <w:rPr>
          <w:sz w:val="8"/>
        </w:rPr>
        <w:t xml:space="preserve"> Although what I will refer to as </w:t>
      </w:r>
      <w:r w:rsidRPr="007F0D89">
        <w:rPr>
          <w:rStyle w:val="StyleUnderline"/>
        </w:rPr>
        <w:t>the ‘traditional conception of moral responsibility’</w:t>
      </w:r>
      <w:r w:rsidRPr="007F0D89">
        <w:rPr>
          <w:rStyle w:val="StyleUnderline"/>
          <w:sz w:val="12"/>
          <w:u w:val="none"/>
        </w:rPr>
        <w:t>∂</w:t>
      </w:r>
      <w:r w:rsidRPr="007F0D89">
        <w:rPr>
          <w:rStyle w:val="StyleUnderline"/>
          <w:sz w:val="8"/>
          <w:u w:val="none"/>
        </w:rPr>
        <w:t xml:space="preserve"> has many enabling features that ground such values as autonomy, respect for persons</w:t>
      </w:r>
      <w:r w:rsidRPr="007F0D89">
        <w:rPr>
          <w:rStyle w:val="StyleUnderline"/>
          <w:sz w:val="12"/>
          <w:u w:val="none"/>
        </w:rPr>
        <w:t>∂</w:t>
      </w:r>
      <w:r w:rsidRPr="007F0D89">
        <w:rPr>
          <w:rStyle w:val="StyleUnderline"/>
          <w:sz w:val="8"/>
          <w:u w:val="none"/>
        </w:rPr>
        <w:t xml:space="preserve"> and equality, such a conception of moral responsibility </w:t>
      </w:r>
      <w:r w:rsidRPr="007F0D89">
        <w:rPr>
          <w:rStyle w:val="StyleUnderline"/>
        </w:rPr>
        <w:t>can</w:t>
      </w:r>
      <w:r w:rsidRPr="007F0D89">
        <w:rPr>
          <w:rStyle w:val="StyleUnderline"/>
          <w:sz w:val="8"/>
          <w:u w:val="none"/>
        </w:rPr>
        <w:t xml:space="preserve"> also </w:t>
      </w:r>
      <w:r w:rsidRPr="007F0D89">
        <w:rPr>
          <w:rStyle w:val="StyleUnderline"/>
        </w:rPr>
        <w:t>authorize denials of</w:t>
      </w:r>
      <w:r w:rsidRPr="007F0D89">
        <w:rPr>
          <w:rStyle w:val="StyleUnderline"/>
          <w:sz w:val="12"/>
          <w:u w:val="none"/>
        </w:rPr>
        <w:t>∂</w:t>
      </w:r>
      <w:r w:rsidRPr="007F0D89">
        <w:rPr>
          <w:rStyle w:val="StyleUnderline"/>
          <w:sz w:val="8"/>
          <w:u w:val="none"/>
        </w:rPr>
        <w:t xml:space="preserve"> </w:t>
      </w:r>
      <w:r w:rsidRPr="007F0D89">
        <w:rPr>
          <w:rStyle w:val="StyleUnderline"/>
        </w:rPr>
        <w:t>complicity on the part</w:t>
      </w:r>
      <w:r w:rsidRPr="007F0D89">
        <w:rPr>
          <w:rStyle w:val="StyleUnderline"/>
          <w:sz w:val="8"/>
          <w:u w:val="none"/>
        </w:rPr>
        <w:t xml:space="preserve"> </w:t>
      </w:r>
      <w:r w:rsidRPr="007F0D89">
        <w:rPr>
          <w:rStyle w:val="StyleUnderline"/>
        </w:rPr>
        <w:t>of</w:t>
      </w:r>
      <w:r w:rsidRPr="007F0D89">
        <w:rPr>
          <w:rStyle w:val="StyleUnderline"/>
          <w:sz w:val="8"/>
          <w:u w:val="none"/>
        </w:rPr>
        <w:t xml:space="preserve"> my </w:t>
      </w:r>
      <w:r w:rsidRPr="007F0D89">
        <w:rPr>
          <w:rStyle w:val="StyleUnderline"/>
        </w:rPr>
        <w:t>white students</w:t>
      </w:r>
      <w:r w:rsidRPr="007F0D89">
        <w:rPr>
          <w:sz w:val="8"/>
        </w:rPr>
        <w:t>. In what follows, I first describe what I</w:t>
      </w:r>
      <w:r w:rsidRPr="007F0D89">
        <w:rPr>
          <w:sz w:val="12"/>
        </w:rPr>
        <w:t>∂</w:t>
      </w:r>
      <w:r w:rsidRPr="007F0D89">
        <w:rPr>
          <w:sz w:val="8"/>
        </w:rPr>
        <w:t xml:space="preserve"> mean by the ‘traditional conception of moral responsibility’. This is not to imply that</w:t>
      </w:r>
      <w:r w:rsidRPr="007F0D89">
        <w:rPr>
          <w:sz w:val="12"/>
        </w:rPr>
        <w:t>∂</w:t>
      </w:r>
      <w:r w:rsidRPr="007F0D89">
        <w:rPr>
          <w:sz w:val="8"/>
        </w:rPr>
        <w:t xml:space="preserve"> any particular moral philosopher or theorist holds this view, but rather </w:t>
      </w:r>
      <w:r w:rsidRPr="002C6124">
        <w:rPr>
          <w:rStyle w:val="StyleUnderline"/>
        </w:rPr>
        <w:t>the point is to</w:t>
      </w:r>
      <w:r w:rsidRPr="007F0D89">
        <w:rPr>
          <w:rStyle w:val="StyleUnderline"/>
          <w:sz w:val="12"/>
          <w:u w:val="none"/>
        </w:rPr>
        <w:t>∂</w:t>
      </w:r>
      <w:r w:rsidRPr="007F0D89">
        <w:rPr>
          <w:rStyle w:val="StyleUnderline"/>
        </w:rPr>
        <w:t xml:space="preserve"> </w:t>
      </w:r>
      <w:r w:rsidRPr="002C6124">
        <w:rPr>
          <w:rStyle w:val="StyleUnderline"/>
        </w:rPr>
        <w:t>emphasize that it is</w:t>
      </w:r>
      <w:r w:rsidRPr="002C6124">
        <w:rPr>
          <w:rStyle w:val="StyleUnderline"/>
          <w:sz w:val="8"/>
          <w:u w:val="none"/>
        </w:rPr>
        <w:t xml:space="preserve"> a view </w:t>
      </w:r>
      <w:r w:rsidRPr="002C6124">
        <w:rPr>
          <w:rStyle w:val="StyleUnderline"/>
        </w:rPr>
        <w:t>widely assumed by my students</w:t>
      </w:r>
      <w:r w:rsidRPr="007F0D89">
        <w:rPr>
          <w:rStyle w:val="StyleUnderline"/>
        </w:rPr>
        <w:t xml:space="preserve"> and that aspects of this</w:t>
      </w:r>
      <w:r w:rsidRPr="007F0D89">
        <w:rPr>
          <w:rStyle w:val="StyleUnderline"/>
          <w:sz w:val="12"/>
          <w:u w:val="none"/>
        </w:rPr>
        <w:t>∂</w:t>
      </w:r>
      <w:r w:rsidRPr="007F0D89">
        <w:rPr>
          <w:rStyle w:val="StyleUnderline"/>
        </w:rPr>
        <w:t xml:space="preserve"> view are implied and tacitly supported in the many debates around the meaning of</w:t>
      </w:r>
      <w:r w:rsidRPr="007F0D89">
        <w:rPr>
          <w:rStyle w:val="StyleUnderline"/>
          <w:sz w:val="12"/>
          <w:u w:val="none"/>
        </w:rPr>
        <w:t>∂</w:t>
      </w:r>
      <w:r w:rsidRPr="007F0D89">
        <w:rPr>
          <w:rStyle w:val="StyleUnderline"/>
        </w:rPr>
        <w:t xml:space="preserve"> moral responsibility</w:t>
      </w:r>
      <w:r w:rsidRPr="007F0D89">
        <w:rPr>
          <w:rStyle w:val="StyleUnderline"/>
          <w:sz w:val="8"/>
          <w:u w:val="none"/>
        </w:rPr>
        <w:t xml:space="preserve"> taken up by moral theorists</w:t>
      </w:r>
      <w:r w:rsidRPr="007F0D89">
        <w:rPr>
          <w:b/>
          <w:sz w:val="8"/>
        </w:rPr>
        <w:t xml:space="preserve">. </w:t>
      </w:r>
      <w:r w:rsidRPr="007F0D89">
        <w:rPr>
          <w:sz w:val="8"/>
        </w:rPr>
        <w:t>These both enabling and</w:t>
      </w:r>
      <w:r w:rsidRPr="007F0D89">
        <w:rPr>
          <w:sz w:val="12"/>
        </w:rPr>
        <w:t>∂</w:t>
      </w:r>
      <w:r w:rsidRPr="007F0D89">
        <w:rPr>
          <w:sz w:val="8"/>
        </w:rPr>
        <w:t xml:space="preserve"> disenabling features of the traditional conception of moral responsibility are evident</w:t>
      </w:r>
      <w:r w:rsidRPr="007F0D89">
        <w:rPr>
          <w:sz w:val="12"/>
        </w:rPr>
        <w:t>∂</w:t>
      </w:r>
      <w:r w:rsidRPr="007F0D89">
        <w:rPr>
          <w:sz w:val="8"/>
        </w:rPr>
        <w:t xml:space="preserve"> in moral theorizing about moral responsibility, not so much in debates around what</w:t>
      </w:r>
      <w:r w:rsidRPr="007F0D89">
        <w:rPr>
          <w:sz w:val="12"/>
        </w:rPr>
        <w:t>∂</w:t>
      </w:r>
      <w:r w:rsidRPr="007F0D89">
        <w:rPr>
          <w:sz w:val="8"/>
        </w:rPr>
        <w:t xml:space="preserve"> it means to be a moral agent but, more conspicuously, </w:t>
      </w:r>
      <w:r w:rsidRPr="007F0D89">
        <w:rPr>
          <w:b/>
          <w:u w:val="single"/>
        </w:rPr>
        <w:t>in discussions</w:t>
      </w:r>
      <w:r w:rsidRPr="007F0D89">
        <w:rPr>
          <w:sz w:val="8"/>
        </w:rPr>
        <w:t xml:space="preserve"> around the</w:t>
      </w:r>
      <w:r w:rsidRPr="007F0D89">
        <w:rPr>
          <w:sz w:val="12"/>
        </w:rPr>
        <w:t>∂</w:t>
      </w:r>
      <w:r w:rsidRPr="007F0D89">
        <w:rPr>
          <w:sz w:val="8"/>
        </w:rPr>
        <w:t xml:space="preserve"> criteria that make one morally accountable for particular actions. </w:t>
      </w:r>
      <w:r w:rsidRPr="007F0D89">
        <w:rPr>
          <w:rStyle w:val="StyleUnderline"/>
          <w:sz w:val="8"/>
          <w:u w:val="none"/>
        </w:rPr>
        <w:t>Then I will turn to</w:t>
      </w:r>
      <w:r w:rsidRPr="007F0D89">
        <w:rPr>
          <w:rStyle w:val="StyleUnderline"/>
          <w:sz w:val="12"/>
          <w:u w:val="none"/>
        </w:rPr>
        <w:t>∂</w:t>
      </w:r>
      <w:r w:rsidRPr="007F0D89">
        <w:rPr>
          <w:rStyle w:val="StyleUnderline"/>
          <w:sz w:val="8"/>
          <w:u w:val="none"/>
        </w:rPr>
        <w:t xml:space="preserve"> three seemingly </w:t>
      </w:r>
      <w:r w:rsidRPr="007F0D89">
        <w:rPr>
          <w:rStyle w:val="StyleUnderline"/>
        </w:rPr>
        <w:t>good, antiracist discourses that my white students engage in around</w:t>
      </w:r>
      <w:r w:rsidRPr="007F0D89">
        <w:rPr>
          <w:rStyle w:val="StyleUnderline"/>
          <w:sz w:val="12"/>
          <w:u w:val="none"/>
        </w:rPr>
        <w:t>∂</w:t>
      </w:r>
      <w:r w:rsidRPr="007F0D89">
        <w:rPr>
          <w:rStyle w:val="StyleUnderline"/>
        </w:rPr>
        <w:t xml:space="preserve"> issues of difference and inequality – the discourse of colour-blindness, the discourse</w:t>
      </w:r>
      <w:r w:rsidRPr="007F0D89">
        <w:rPr>
          <w:rStyle w:val="StyleUnderline"/>
          <w:sz w:val="12"/>
          <w:u w:val="none"/>
        </w:rPr>
        <w:t>∂</w:t>
      </w:r>
      <w:r w:rsidRPr="007F0D89">
        <w:rPr>
          <w:rStyle w:val="StyleUnderline"/>
          <w:sz w:val="8"/>
          <w:u w:val="none"/>
        </w:rPr>
        <w:t xml:space="preserve"> </w:t>
      </w:r>
      <w:r w:rsidRPr="007F0D89">
        <w:rPr>
          <w:rStyle w:val="StyleUnderline"/>
        </w:rPr>
        <w:t>of meritocracy and the discourse of choice.</w:t>
      </w:r>
      <w:r w:rsidRPr="007F0D89">
        <w:rPr>
          <w:rStyle w:val="StyleUnderline"/>
          <w:sz w:val="8"/>
          <w:u w:val="none"/>
        </w:rPr>
        <w:t xml:space="preserve"> I argue that </w:t>
      </w:r>
      <w:r w:rsidRPr="007F0D89">
        <w:rPr>
          <w:rStyle w:val="StyleUnderline"/>
        </w:rPr>
        <w:t>the traditional conception of</w:t>
      </w:r>
      <w:r w:rsidRPr="007F0D89">
        <w:rPr>
          <w:rStyle w:val="StyleUnderline"/>
          <w:sz w:val="8"/>
          <w:u w:val="none"/>
        </w:rPr>
        <w:t xml:space="preserve"> </w:t>
      </w:r>
      <w:r w:rsidRPr="007F0D89">
        <w:rPr>
          <w:rStyle w:val="StyleUnderline"/>
        </w:rPr>
        <w:t>moral responsibility authorizes these discourses and contributes to camouflaging</w:t>
      </w:r>
      <w:r w:rsidRPr="007F0D89">
        <w:rPr>
          <w:rStyle w:val="StyleUnderline"/>
          <w:sz w:val="12"/>
          <w:u w:val="none"/>
        </w:rPr>
        <w:t>∂</w:t>
      </w:r>
      <w:r w:rsidRPr="007F0D89">
        <w:rPr>
          <w:rStyle w:val="StyleUnderline"/>
          <w:sz w:val="8"/>
          <w:u w:val="none"/>
        </w:rPr>
        <w:t xml:space="preserve"> </w:t>
      </w:r>
      <w:r w:rsidRPr="007F0D89">
        <w:rPr>
          <w:rStyle w:val="StyleUnderline"/>
        </w:rPr>
        <w:t>their limitations</w:t>
      </w:r>
      <w:r w:rsidRPr="007F0D89">
        <w:rPr>
          <w:sz w:val="8"/>
        </w:rPr>
        <w:t>. By giving examples of how these discourses conceal systemic</w:t>
      </w:r>
      <w:r w:rsidRPr="007F0D89">
        <w:rPr>
          <w:sz w:val="12"/>
        </w:rPr>
        <w:t>∂</w:t>
      </w:r>
      <w:r w:rsidRPr="007F0D89">
        <w:rPr>
          <w:sz w:val="8"/>
        </w:rPr>
        <w:t xml:space="preserve"> oppression, hinder the development of cross-racial understanding, veil the relational</w:t>
      </w:r>
      <w:r w:rsidRPr="007F0D89">
        <w:rPr>
          <w:sz w:val="12"/>
        </w:rPr>
        <w:t>∂</w:t>
      </w:r>
      <w:r w:rsidRPr="007F0D89">
        <w:rPr>
          <w:sz w:val="8"/>
        </w:rPr>
        <w:t xml:space="preserve"> dimension of the social construction of race and promote a ‘race to innocence’, I</w:t>
      </w:r>
      <w:r w:rsidRPr="007F0D89">
        <w:rPr>
          <w:sz w:val="12"/>
        </w:rPr>
        <w:t>∂</w:t>
      </w:r>
      <w:r w:rsidRPr="007F0D89">
        <w:rPr>
          <w:sz w:val="8"/>
        </w:rPr>
        <w:t xml:space="preserve"> illustrate how such ostensibly moral discourses work to conceal the very complicity</w:t>
      </w:r>
      <w:r w:rsidRPr="007F0D89">
        <w:rPr>
          <w:sz w:val="12"/>
        </w:rPr>
        <w:t>∂</w:t>
      </w:r>
      <w:r w:rsidRPr="007F0D89">
        <w:rPr>
          <w:sz w:val="8"/>
        </w:rPr>
        <w:t xml:space="preserve"> that some social justice educators endeavour to expose.</w:t>
      </w:r>
    </w:p>
    <w:p w14:paraId="06D7239A" w14:textId="77777777" w:rsidR="007F0D89" w:rsidRPr="00717306" w:rsidRDefault="007F0D89" w:rsidP="007F0D89">
      <w:pPr>
        <w:spacing w:line="240" w:lineRule="auto"/>
      </w:pPr>
    </w:p>
    <w:p w14:paraId="067D89AA" w14:textId="77777777" w:rsidR="007F0D89" w:rsidRPr="00F601E6" w:rsidRDefault="007F0D89" w:rsidP="007F0D89"/>
    <w:p w14:paraId="1916F383" w14:textId="77777777" w:rsidR="007F0D89" w:rsidRPr="00717306" w:rsidRDefault="007F0D89" w:rsidP="007F0D89">
      <w:pPr>
        <w:spacing w:line="240" w:lineRule="auto"/>
      </w:pPr>
    </w:p>
    <w:p w14:paraId="20889746" w14:textId="77777777" w:rsidR="007F0D89" w:rsidRPr="00717306" w:rsidRDefault="007F0D89" w:rsidP="007F0D89">
      <w:pPr>
        <w:spacing w:line="240" w:lineRule="auto"/>
      </w:pPr>
    </w:p>
    <w:p w14:paraId="449BAA10" w14:textId="77777777" w:rsidR="00C969C5" w:rsidRPr="00B50C3A" w:rsidRDefault="00C969C5" w:rsidP="00C969C5">
      <w:pPr>
        <w:spacing w:line="240" w:lineRule="auto"/>
        <w:rPr>
          <w:color w:val="000000" w:themeColor="text1"/>
        </w:rPr>
      </w:pPr>
    </w:p>
    <w:p w14:paraId="22D80420" w14:textId="77777777" w:rsidR="00C969C5" w:rsidRPr="00B50C3A" w:rsidRDefault="00C969C5" w:rsidP="00C969C5">
      <w:pPr>
        <w:pStyle w:val="Cards"/>
        <w:spacing w:line="240" w:lineRule="auto"/>
        <w:rPr>
          <w:color w:val="000000" w:themeColor="text1"/>
        </w:rPr>
      </w:pPr>
    </w:p>
    <w:p w14:paraId="54231112" w14:textId="77777777" w:rsidR="00C969C5" w:rsidRPr="00B50C3A" w:rsidRDefault="00C969C5" w:rsidP="00C969C5">
      <w:pPr>
        <w:spacing w:line="240" w:lineRule="auto"/>
        <w:rPr>
          <w:color w:val="000000" w:themeColor="text1"/>
        </w:rPr>
      </w:pPr>
    </w:p>
    <w:p w14:paraId="6052CA63" w14:textId="77777777" w:rsidR="00C969C5" w:rsidRDefault="00C969C5" w:rsidP="00C969C5">
      <w:pPr>
        <w:spacing w:line="240" w:lineRule="auto"/>
        <w:rPr>
          <w:color w:val="000000" w:themeColor="text1"/>
        </w:rPr>
      </w:pPr>
    </w:p>
    <w:p w14:paraId="632B128D" w14:textId="77777777" w:rsidR="00C969C5" w:rsidRDefault="00C969C5" w:rsidP="00C969C5">
      <w:pPr>
        <w:spacing w:line="240" w:lineRule="auto"/>
        <w:rPr>
          <w:color w:val="000000" w:themeColor="text1"/>
        </w:rPr>
      </w:pPr>
    </w:p>
    <w:p w14:paraId="06739C38" w14:textId="77777777" w:rsidR="00C969C5" w:rsidRDefault="00C969C5" w:rsidP="00C969C5">
      <w:pPr>
        <w:spacing w:line="240" w:lineRule="auto"/>
        <w:rPr>
          <w:color w:val="000000" w:themeColor="text1"/>
        </w:rPr>
      </w:pPr>
    </w:p>
    <w:p w14:paraId="1C3CC086" w14:textId="77777777" w:rsidR="00C969C5" w:rsidRDefault="00C969C5" w:rsidP="00C969C5">
      <w:pPr>
        <w:spacing w:line="240" w:lineRule="auto"/>
        <w:rPr>
          <w:color w:val="000000" w:themeColor="text1"/>
        </w:rPr>
      </w:pPr>
    </w:p>
    <w:p w14:paraId="61B2A6A6" w14:textId="77777777" w:rsidR="00C969C5" w:rsidRDefault="00C969C5" w:rsidP="00C969C5">
      <w:pPr>
        <w:spacing w:line="240" w:lineRule="auto"/>
        <w:rPr>
          <w:color w:val="000000" w:themeColor="text1"/>
        </w:rPr>
      </w:pPr>
    </w:p>
    <w:p w14:paraId="1DB02392" w14:textId="77777777" w:rsidR="00C969C5" w:rsidRDefault="00C969C5" w:rsidP="00C969C5">
      <w:pPr>
        <w:spacing w:line="240" w:lineRule="auto"/>
        <w:rPr>
          <w:color w:val="000000" w:themeColor="text1"/>
        </w:rPr>
      </w:pPr>
    </w:p>
    <w:p w14:paraId="095155C9" w14:textId="77777777" w:rsidR="00C969C5" w:rsidRDefault="00C969C5" w:rsidP="00C969C5">
      <w:pPr>
        <w:spacing w:line="240" w:lineRule="auto"/>
        <w:rPr>
          <w:color w:val="000000" w:themeColor="text1"/>
        </w:rPr>
      </w:pPr>
    </w:p>
    <w:p w14:paraId="1054A6E9" w14:textId="77777777" w:rsidR="00C969C5" w:rsidRDefault="00C969C5" w:rsidP="00C969C5">
      <w:pPr>
        <w:spacing w:line="240" w:lineRule="auto"/>
        <w:rPr>
          <w:color w:val="000000" w:themeColor="text1"/>
        </w:rPr>
      </w:pPr>
    </w:p>
    <w:p w14:paraId="1A93F68A" w14:textId="77777777" w:rsidR="00C969C5" w:rsidRDefault="00C969C5" w:rsidP="00C969C5">
      <w:pPr>
        <w:spacing w:line="240" w:lineRule="auto"/>
        <w:rPr>
          <w:color w:val="000000" w:themeColor="text1"/>
        </w:rPr>
      </w:pPr>
    </w:p>
    <w:p w14:paraId="3965C0F5" w14:textId="77777777" w:rsidR="00C969C5" w:rsidRDefault="00C969C5" w:rsidP="00C969C5">
      <w:pPr>
        <w:spacing w:line="240" w:lineRule="auto"/>
        <w:rPr>
          <w:color w:val="000000" w:themeColor="text1"/>
        </w:rPr>
      </w:pPr>
    </w:p>
    <w:p w14:paraId="0FA85305" w14:textId="77777777" w:rsidR="00C969C5" w:rsidRDefault="00C969C5" w:rsidP="00C969C5">
      <w:pPr>
        <w:spacing w:line="240" w:lineRule="auto"/>
        <w:rPr>
          <w:color w:val="000000" w:themeColor="text1"/>
        </w:rPr>
      </w:pPr>
    </w:p>
    <w:p w14:paraId="47859C64" w14:textId="77777777" w:rsidR="00C969C5" w:rsidRDefault="00C969C5" w:rsidP="00C969C5">
      <w:pPr>
        <w:spacing w:line="240" w:lineRule="auto"/>
        <w:rPr>
          <w:color w:val="000000" w:themeColor="text1"/>
        </w:rPr>
      </w:pPr>
    </w:p>
    <w:p w14:paraId="6BCD7D4B" w14:textId="77777777" w:rsidR="00C969C5" w:rsidRDefault="00C969C5" w:rsidP="00C969C5">
      <w:pPr>
        <w:spacing w:line="240" w:lineRule="auto"/>
        <w:rPr>
          <w:color w:val="000000" w:themeColor="text1"/>
        </w:rPr>
      </w:pPr>
    </w:p>
    <w:p w14:paraId="454CA5B3" w14:textId="77777777" w:rsidR="00C969C5" w:rsidRDefault="00C969C5" w:rsidP="00C969C5">
      <w:pPr>
        <w:spacing w:line="240" w:lineRule="auto"/>
        <w:rPr>
          <w:color w:val="000000" w:themeColor="text1"/>
        </w:rPr>
      </w:pPr>
    </w:p>
    <w:p w14:paraId="287D9CD2" w14:textId="77777777" w:rsidR="00C969C5" w:rsidRDefault="00C969C5" w:rsidP="00C969C5">
      <w:pPr>
        <w:spacing w:line="240" w:lineRule="auto"/>
        <w:rPr>
          <w:color w:val="000000" w:themeColor="text1"/>
        </w:rPr>
      </w:pPr>
    </w:p>
    <w:p w14:paraId="75F5E121" w14:textId="77777777" w:rsidR="00C969C5" w:rsidRDefault="00C969C5" w:rsidP="00C969C5">
      <w:pPr>
        <w:spacing w:line="240" w:lineRule="auto"/>
        <w:rPr>
          <w:color w:val="000000" w:themeColor="text1"/>
        </w:rPr>
      </w:pPr>
    </w:p>
    <w:p w14:paraId="74CA9BB5" w14:textId="77777777" w:rsidR="00C969C5" w:rsidRDefault="00C969C5" w:rsidP="00C969C5">
      <w:pPr>
        <w:spacing w:line="240" w:lineRule="auto"/>
        <w:rPr>
          <w:color w:val="000000" w:themeColor="text1"/>
        </w:rPr>
      </w:pPr>
    </w:p>
    <w:p w14:paraId="1BC45E2D" w14:textId="77777777" w:rsidR="00C969C5" w:rsidRDefault="00C969C5" w:rsidP="00C969C5">
      <w:pPr>
        <w:spacing w:line="240" w:lineRule="auto"/>
        <w:rPr>
          <w:color w:val="000000" w:themeColor="text1"/>
        </w:rPr>
      </w:pPr>
    </w:p>
    <w:p w14:paraId="575D9BB8" w14:textId="77777777" w:rsidR="00C969C5" w:rsidRDefault="00C969C5" w:rsidP="00C969C5">
      <w:pPr>
        <w:spacing w:line="240" w:lineRule="auto"/>
        <w:rPr>
          <w:color w:val="000000" w:themeColor="text1"/>
        </w:rPr>
      </w:pPr>
    </w:p>
    <w:p w14:paraId="3D2BC49A" w14:textId="77777777" w:rsidR="00C969C5" w:rsidRPr="00B50C3A" w:rsidRDefault="00C969C5" w:rsidP="00C969C5">
      <w:pPr>
        <w:spacing w:line="240" w:lineRule="auto"/>
        <w:rPr>
          <w:color w:val="000000" w:themeColor="text1"/>
        </w:rPr>
      </w:pPr>
    </w:p>
    <w:p w14:paraId="6BA3FB88" w14:textId="77777777" w:rsidR="00030080" w:rsidRPr="00C969C5" w:rsidRDefault="00030080" w:rsidP="00C969C5"/>
    <w:sectPr w:rsidR="00030080" w:rsidRPr="00C969C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42C1F" w14:textId="77777777" w:rsidR="002A4977" w:rsidRDefault="002A4977" w:rsidP="00AB5381">
      <w:pPr>
        <w:spacing w:after="0" w:line="240" w:lineRule="auto"/>
      </w:pPr>
      <w:r>
        <w:separator/>
      </w:r>
    </w:p>
  </w:endnote>
  <w:endnote w:type="continuationSeparator" w:id="0">
    <w:p w14:paraId="0D443238" w14:textId="77777777" w:rsidR="002A4977" w:rsidRDefault="002A4977" w:rsidP="00AB5381">
      <w:pPr>
        <w:spacing w:after="0" w:line="240" w:lineRule="auto"/>
      </w:pPr>
      <w:r>
        <w:continuationSeparator/>
      </w:r>
    </w:p>
  </w:endnote>
  <w:endnote w:id="1">
    <w:p w14:paraId="441420BC" w14:textId="77777777" w:rsidR="00896C74" w:rsidRPr="00030080" w:rsidRDefault="00896C74" w:rsidP="00FE734E">
      <w:pPr>
        <w:pStyle w:val="EndnoteText"/>
        <w:jc w:val="both"/>
        <w:rPr>
          <w:sz w:val="12"/>
          <w:szCs w:val="12"/>
        </w:rPr>
      </w:pPr>
      <w:r w:rsidRPr="00030080">
        <w:rPr>
          <w:rStyle w:val="EndnoteCharacters"/>
          <w:sz w:val="12"/>
          <w:szCs w:val="12"/>
        </w:rPr>
        <w:endnoteRef/>
      </w:r>
      <w:r w:rsidRPr="00030080">
        <w:rPr>
          <w:rFonts w:eastAsia="Garamond"/>
          <w:sz w:val="12"/>
          <w:szCs w:val="12"/>
        </w:rPr>
        <w:tab/>
      </w:r>
      <w:r>
        <w:rPr>
          <w:rStyle w:val="Emphasis"/>
          <w:vanish/>
        </w:rPr>
        <w:cr/>
        <w:t>10n it Down</w:t>
      </w:r>
      <w:r>
        <w:rPr>
          <w:rStyle w:val="Emphasis"/>
          <w:vanish/>
        </w:rPr>
        <w:cr/>
        <w:t xml:space="preserve">ve is an unflinching paradigmatic analsysis.  he negative rn logic of freedom which isnt'event.- the r </w:t>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p>
  </w:endnote>
  <w:endnote w:id="2">
    <w:p w14:paraId="5338B1AD" w14:textId="77777777" w:rsidR="00896C74" w:rsidRDefault="00896C74" w:rsidP="00FE734E">
      <w:pPr>
        <w:pStyle w:val="EndnoteText"/>
        <w:jc w:val="both"/>
        <w:rPr>
          <w:rFonts w:ascii="Garamond" w:hAnsi="Garamond" w:cs="Garamond"/>
        </w:rPr>
      </w:pPr>
      <w:r w:rsidRPr="00030080">
        <w:rPr>
          <w:rStyle w:val="EndnoteCharacters"/>
          <w:sz w:val="12"/>
          <w:szCs w:val="12"/>
        </w:rPr>
        <w:endnoteRef/>
      </w:r>
      <w:r w:rsidRPr="00030080">
        <w:rPr>
          <w:rFonts w:eastAsia="Garamond"/>
          <w:sz w:val="12"/>
          <w:szCs w:val="12"/>
        </w:rPr>
        <w:tab/>
        <w:t xml:space="preserve"> </w:t>
      </w:r>
    </w:p>
  </w:endnote>
  <w:endnote w:id="3">
    <w:p w14:paraId="7D39F3F5" w14:textId="77777777" w:rsidR="00896C74" w:rsidRPr="00030080" w:rsidRDefault="00896C74" w:rsidP="00FE734E">
      <w:pPr>
        <w:pStyle w:val="EndnoteText"/>
        <w:jc w:val="both"/>
        <w:rPr>
          <w:sz w:val="12"/>
          <w:szCs w:val="12"/>
        </w:rPr>
      </w:pPr>
      <w:r w:rsidRPr="00030080">
        <w:rPr>
          <w:rStyle w:val="EndnoteCharacters"/>
          <w:sz w:val="12"/>
          <w:szCs w:val="12"/>
        </w:rPr>
        <w:endnoteRef/>
      </w:r>
      <w:r w:rsidRPr="00030080">
        <w:rPr>
          <w:rFonts w:eastAsia="Garamond"/>
          <w:sz w:val="12"/>
          <w:szCs w:val="12"/>
        </w:rPr>
        <w:tab/>
      </w:r>
      <w:r>
        <w:rPr>
          <w:rStyle w:val="Emphasis"/>
          <w:vanish/>
        </w:rPr>
        <w:cr/>
        <w:t>10n it Down</w:t>
      </w:r>
      <w:r>
        <w:rPr>
          <w:rStyle w:val="Emphasis"/>
          <w:vanish/>
        </w:rPr>
        <w:cr/>
        <w:t xml:space="preserve">ve is an unflinching paradigmatic analsysis.  he negative rn logic of freedom which isnt'event.- the r </w:t>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p>
  </w:endnote>
  <w:endnote w:id="4">
    <w:p w14:paraId="3350F79D" w14:textId="77777777" w:rsidR="00896C74" w:rsidRDefault="00896C74" w:rsidP="00FE734E">
      <w:pPr>
        <w:pStyle w:val="EndnoteText"/>
        <w:jc w:val="both"/>
        <w:rPr>
          <w:rFonts w:ascii="Garamond" w:hAnsi="Garamond" w:cs="Garamond"/>
        </w:rPr>
      </w:pPr>
      <w:r w:rsidRPr="00030080">
        <w:rPr>
          <w:rStyle w:val="EndnoteCharacters"/>
          <w:sz w:val="12"/>
          <w:szCs w:val="12"/>
        </w:rPr>
        <w:endnoteRef/>
      </w:r>
      <w:r w:rsidRPr="00030080">
        <w:rPr>
          <w:rFonts w:eastAsia="Garamond"/>
          <w:sz w:val="12"/>
          <w:szCs w:val="12"/>
        </w:rPr>
        <w:tab/>
        <w:t xml:space="preserve"> </w:t>
      </w:r>
    </w:p>
  </w:endnote>
  <w:endnote w:id="5">
    <w:p w14:paraId="62886C99" w14:textId="77777777" w:rsidR="00896C74" w:rsidRPr="00030080" w:rsidRDefault="00896C74" w:rsidP="004A373B">
      <w:pPr>
        <w:pStyle w:val="EndnoteText"/>
        <w:jc w:val="both"/>
        <w:rPr>
          <w:sz w:val="12"/>
          <w:szCs w:val="12"/>
        </w:rPr>
      </w:pPr>
      <w:r w:rsidRPr="00030080">
        <w:rPr>
          <w:rStyle w:val="EndnoteCharacters"/>
          <w:sz w:val="12"/>
          <w:szCs w:val="12"/>
        </w:rPr>
        <w:endnoteRef/>
      </w:r>
      <w:r w:rsidRPr="00030080">
        <w:rPr>
          <w:rFonts w:eastAsia="Garamond"/>
          <w:sz w:val="12"/>
          <w:szCs w:val="12"/>
        </w:rPr>
        <w:tab/>
      </w:r>
      <w:r>
        <w:rPr>
          <w:rStyle w:val="Emphasis"/>
          <w:vanish/>
        </w:rPr>
        <w:cr/>
        <w:t>10n it Down</w:t>
      </w:r>
      <w:r>
        <w:rPr>
          <w:rStyle w:val="Emphasis"/>
          <w:vanish/>
        </w:rPr>
        <w:cr/>
        <w:t xml:space="preserve">ve is an unflinching paradigmatic analsysis.  he negative rn logic of freedom which isnt'event.- the r </w:t>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p>
  </w:endnote>
  <w:endnote w:id="6">
    <w:p w14:paraId="26BB0EAA" w14:textId="77777777" w:rsidR="00896C74" w:rsidRDefault="00896C74" w:rsidP="004A373B">
      <w:pPr>
        <w:pStyle w:val="EndnoteText"/>
        <w:jc w:val="both"/>
        <w:rPr>
          <w:rFonts w:ascii="Garamond" w:hAnsi="Garamond" w:cs="Garamond"/>
        </w:rPr>
      </w:pPr>
      <w:r w:rsidRPr="00030080">
        <w:rPr>
          <w:rStyle w:val="EndnoteCharacters"/>
          <w:sz w:val="12"/>
          <w:szCs w:val="12"/>
        </w:rPr>
        <w:endnoteRef/>
      </w:r>
      <w:r w:rsidRPr="00030080">
        <w:rPr>
          <w:rFonts w:eastAsia="Garamond"/>
          <w:sz w:val="12"/>
          <w:szCs w:val="12"/>
        </w:rPr>
        <w:tab/>
        <w:t xml:space="preserve"> </w:t>
      </w:r>
    </w:p>
  </w:endnote>
  <w:endnote w:id="7">
    <w:p w14:paraId="329ECDE9" w14:textId="77777777" w:rsidR="00896C74" w:rsidRPr="00030080" w:rsidRDefault="00896C74" w:rsidP="00C969C5">
      <w:pPr>
        <w:pStyle w:val="EndnoteText"/>
        <w:jc w:val="both"/>
        <w:rPr>
          <w:sz w:val="12"/>
          <w:szCs w:val="12"/>
        </w:rPr>
      </w:pPr>
      <w:r w:rsidRPr="00030080">
        <w:rPr>
          <w:rStyle w:val="EndnoteCharacters"/>
          <w:sz w:val="12"/>
          <w:szCs w:val="12"/>
        </w:rPr>
        <w:endnoteRef/>
      </w:r>
      <w:r w:rsidRPr="00030080">
        <w:rPr>
          <w:rFonts w:eastAsia="Garamond"/>
          <w:sz w:val="12"/>
          <w:szCs w:val="12"/>
        </w:rPr>
        <w:tab/>
      </w:r>
      <w:r>
        <w:rPr>
          <w:rStyle w:val="Emphasis"/>
          <w:vanish/>
        </w:rPr>
        <w:cr/>
        <w:t>10n it Down</w:t>
      </w:r>
      <w:r>
        <w:rPr>
          <w:rStyle w:val="Emphasis"/>
          <w:vanish/>
        </w:rPr>
        <w:cr/>
        <w:t xml:space="preserve">ve is an unflinching paradigmatic analsysis.  he negative rn logic of freedom which isnt'event.- the r </w:t>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r>
        <w:rPr>
          <w:rStyle w:val="Emphasis"/>
          <w:vanish/>
        </w:rPr>
        <w:pgNum/>
      </w:r>
    </w:p>
  </w:endnote>
  <w:endnote w:id="8">
    <w:p w14:paraId="114E3D1D" w14:textId="77777777" w:rsidR="00896C74" w:rsidRDefault="00896C74" w:rsidP="00C969C5">
      <w:pPr>
        <w:pStyle w:val="EndnoteText"/>
        <w:jc w:val="both"/>
        <w:rPr>
          <w:rFonts w:ascii="Garamond" w:hAnsi="Garamond" w:cs="Garamond"/>
        </w:rPr>
      </w:pPr>
      <w:r w:rsidRPr="00030080">
        <w:rPr>
          <w:rStyle w:val="EndnoteCharacters"/>
          <w:sz w:val="12"/>
          <w:szCs w:val="12"/>
        </w:rPr>
        <w:endnoteRef/>
      </w:r>
      <w:r w:rsidRPr="00030080">
        <w:rPr>
          <w:rFonts w:eastAsia="Garamond"/>
          <w:sz w:val="12"/>
          <w:szCs w:val="12"/>
        </w:rPr>
        <w:tab/>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Garamond">
    <w:panose1 w:val="020204040303010108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Georgia Bold">
    <w:charset w:val="00"/>
    <w:family w:val="auto"/>
    <w:pitch w:val="variable"/>
    <w:sig w:usb0="00000287" w:usb1="00000000" w:usb2="00000000" w:usb3="00000000" w:csb0="0000009F" w:csb1="00000000"/>
  </w:font>
  <w:font w:name="ヒラギノ角ゴ Pro W3">
    <w:charset w:val="80"/>
    <w:family w:val="auto"/>
    <w:pitch w:val="variable"/>
    <w:sig w:usb0="E00002FF" w:usb1="7AC7FFFF" w:usb2="00000012" w:usb3="00000000" w:csb0="0002000D"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TimesNewRomanPSMT">
    <w:charset w:val="00"/>
    <w:family w:val="auto"/>
    <w:pitch w:val="variable"/>
    <w:sig w:usb0="E0002AE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PMingLiU">
    <w:panose1 w:val="02020500000000000000"/>
    <w:charset w:val="88"/>
    <w:family w:val="auto"/>
    <w:pitch w:val="variable"/>
    <w:sig w:usb0="A00002FF" w:usb1="28CFFCFA" w:usb2="00000016" w:usb3="00000000" w:csb0="00100001" w:csb1="00000000"/>
  </w:font>
  <w:font w:name="Segoe UI">
    <w:altName w:val="Calibri"/>
    <w:charset w:val="00"/>
    <w:family w:val="swiss"/>
    <w:pitch w:val="variable"/>
    <w:sig w:usb0="E10022FF" w:usb1="C000E47F" w:usb2="00000029" w:usb3="00000000" w:csb0="000001DF" w:csb1="00000000"/>
  </w:font>
  <w:font w:name="Malgun Gothic">
    <w:panose1 w:val="020B0503020000020004"/>
    <w:charset w:val="81"/>
    <w:family w:val="auto"/>
    <w:pitch w:val="variable"/>
    <w:sig w:usb0="9000002F" w:usb1="29D77CFB" w:usb2="00000012" w:usb3="00000000" w:csb0="00080001" w:csb1="00000000"/>
  </w:font>
  <w:font w:name="Book Antiqua">
    <w:panose1 w:val="02040602050305030304"/>
    <w:charset w:val="00"/>
    <w:family w:val="auto"/>
    <w:pitch w:val="variable"/>
    <w:sig w:usb0="00000287" w:usb1="00000000" w:usb2="00000000" w:usb3="00000000" w:csb0="0000009F" w:csb1="00000000"/>
  </w:font>
  <w:font w:name="JansonText-Roman">
    <w:altName w:val="Times New Roman"/>
    <w:panose1 w:val="00000000000000000000"/>
    <w:charset w:val="4D"/>
    <w:family w:val="auto"/>
    <w:notTrueType/>
    <w:pitch w:val="default"/>
    <w:sig w:usb0="00000003" w:usb1="00000000" w:usb2="00000000" w:usb3="00000000" w:csb0="00000001" w:csb1="00000000"/>
  </w:font>
  <w:font w:name="Times-Roman">
    <w:altName w:val="Times"/>
    <w:charset w:val="00"/>
    <w:family w:val="auto"/>
    <w:pitch w:val="variable"/>
    <w:sig w:usb0="00000003" w:usb1="00000000" w:usb2="00000000" w:usb3="00000000" w:csb0="00000001" w:csb1="00000000"/>
  </w:font>
  <w:font w:name="Times-Italic">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BatangChe">
    <w:panose1 w:val="02030609000101010101"/>
    <w:charset w:val="81"/>
    <w:family w:val="auto"/>
    <w:pitch w:val="variable"/>
    <w:sig w:usb0="B00002AF" w:usb1="69D77CFB" w:usb2="00000030" w:usb3="00000000" w:csb0="0008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1492B" w14:textId="77777777" w:rsidR="002A4977" w:rsidRDefault="002A4977" w:rsidP="00AB5381">
      <w:pPr>
        <w:spacing w:after="0" w:line="240" w:lineRule="auto"/>
      </w:pPr>
      <w:r>
        <w:separator/>
      </w:r>
    </w:p>
  </w:footnote>
  <w:footnote w:type="continuationSeparator" w:id="0">
    <w:p w14:paraId="6D1DAF00" w14:textId="77777777" w:rsidR="002A4977" w:rsidRDefault="002A4977" w:rsidP="00AB5381">
      <w:pPr>
        <w:spacing w:after="0" w:line="240" w:lineRule="auto"/>
      </w:pPr>
      <w:r>
        <w:continuationSeparator/>
      </w:r>
    </w:p>
  </w:footnote>
  <w:footnote w:id="1">
    <w:p w14:paraId="53220ADB" w14:textId="77777777" w:rsidR="00896C74" w:rsidRPr="00640610" w:rsidRDefault="00896C74" w:rsidP="00640610">
      <w:pPr>
        <w:shd w:val="clear" w:color="auto" w:fill="FFFFFF"/>
        <w:spacing w:after="150" w:line="240" w:lineRule="auto"/>
        <w:rPr>
          <w:color w:val="000000" w:themeColor="text1"/>
          <w:sz w:val="12"/>
          <w:szCs w:val="12"/>
        </w:rPr>
      </w:pPr>
      <w:r w:rsidRPr="00640610">
        <w:rPr>
          <w:rStyle w:val="FootnoteReference"/>
          <w:sz w:val="12"/>
          <w:szCs w:val="12"/>
        </w:rPr>
        <w:footnoteRef/>
      </w:r>
      <w:r w:rsidRPr="00640610">
        <w:rPr>
          <w:sz w:val="12"/>
          <w:szCs w:val="12"/>
        </w:rPr>
        <w:t xml:space="preserve"> </w:t>
      </w:r>
      <w:r w:rsidRPr="00640610">
        <w:rPr>
          <w:color w:val="000000" w:themeColor="text1"/>
          <w:sz w:val="12"/>
          <w:szCs w:val="12"/>
        </w:rPr>
        <w:t xml:space="preserve">Anthony Paul, Constitutional Law, Criminal Procedure and Legal Theory. “Perfecting Slavery” </w:t>
      </w:r>
      <w:hyperlink r:id="rId1" w:history="1">
        <w:r w:rsidRPr="00640610">
          <w:rPr>
            <w:rStyle w:val="Hyperlink"/>
            <w:color w:val="000000" w:themeColor="text1"/>
            <w:sz w:val="12"/>
            <w:szCs w:val="12"/>
          </w:rPr>
          <w:t>http://lawdigitalcommons.bc.edu/cgi/viewcontent.cgi?article=1028&amp;context=lsfp</w:t>
        </w:r>
      </w:hyperlink>
    </w:p>
  </w:footnote>
  <w:footnote w:id="2">
    <w:p w14:paraId="5C075544" w14:textId="77777777" w:rsidR="00896C74" w:rsidRPr="00640610" w:rsidRDefault="00896C74" w:rsidP="00640610">
      <w:pPr>
        <w:spacing w:line="240" w:lineRule="auto"/>
        <w:outlineLvl w:val="0"/>
        <w:rPr>
          <w:color w:val="000000" w:themeColor="text1"/>
          <w:sz w:val="12"/>
          <w:szCs w:val="12"/>
        </w:rPr>
      </w:pPr>
      <w:r w:rsidRPr="00640610">
        <w:rPr>
          <w:rStyle w:val="FootnoteReference"/>
          <w:sz w:val="12"/>
          <w:szCs w:val="12"/>
        </w:rPr>
        <w:footnoteRef/>
      </w:r>
      <w:r w:rsidRPr="00640610">
        <w:rPr>
          <w:sz w:val="12"/>
          <w:szCs w:val="12"/>
        </w:rPr>
        <w:t xml:space="preserve"> </w:t>
      </w:r>
      <w:r w:rsidRPr="00640610">
        <w:rPr>
          <w:color w:val="000000" w:themeColor="text1"/>
          <w:sz w:val="12"/>
          <w:szCs w:val="12"/>
        </w:rPr>
        <w:t>Frank Wilderson, The Prison Slave as Hegemony's (Silent) Scandal-Presented at Imprisoned Intellectuals Conference at Brown University, April 13th, 2002</w:t>
      </w:r>
    </w:p>
  </w:footnote>
  <w:footnote w:id="3">
    <w:p w14:paraId="205EE626" w14:textId="77777777" w:rsidR="00896C74" w:rsidRPr="00E50785" w:rsidRDefault="00896C74" w:rsidP="00C969C5">
      <w:pPr>
        <w:spacing w:line="240" w:lineRule="auto"/>
        <w:rPr>
          <w:color w:val="000000" w:themeColor="text1"/>
          <w:sz w:val="12"/>
          <w:szCs w:val="12"/>
          <w:lang w:eastAsia="ja-JP"/>
        </w:rPr>
      </w:pPr>
      <w:r>
        <w:rPr>
          <w:rStyle w:val="FootnoteReference"/>
        </w:rPr>
        <w:footnoteRef/>
      </w:r>
      <w:r>
        <w:t xml:space="preserve"> </w:t>
      </w:r>
      <w:r w:rsidRPr="00E50785">
        <w:rPr>
          <w:color w:val="000000" w:themeColor="text1"/>
          <w:sz w:val="12"/>
          <w:szCs w:val="12"/>
        </w:rPr>
        <w:t>[George</w:t>
      </w:r>
      <w:r w:rsidRPr="00E50785">
        <w:rPr>
          <w:b/>
          <w:bCs/>
          <w:color w:val="000000" w:themeColor="text1"/>
          <w:sz w:val="12"/>
          <w:szCs w:val="12"/>
        </w:rPr>
        <w:t xml:space="preserve"> </w:t>
      </w:r>
      <w:r w:rsidRPr="00E50785">
        <w:rPr>
          <w:bCs/>
          <w:color w:val="000000" w:themeColor="text1"/>
          <w:sz w:val="12"/>
          <w:szCs w:val="12"/>
        </w:rPr>
        <w:t>Yancy</w:t>
      </w:r>
      <w:r w:rsidRPr="00E50785">
        <w:rPr>
          <w:color w:val="000000" w:themeColor="text1"/>
          <w:sz w:val="12"/>
          <w:szCs w:val="12"/>
        </w:rPr>
        <w:t>, Associate Professor of Philosophy at Duquesne University and Coordinator of the Critical Race Theory Speaker Series, “Whiteness and the Return of the Black Body”, The Journal of Speculative Philosophy 19.4 (2005) 215-241, Muse]</w:t>
      </w:r>
    </w:p>
  </w:footnote>
  <w:footnote w:id="4">
    <w:p w14:paraId="3A860FAD" w14:textId="77777777" w:rsidR="00896C74" w:rsidRDefault="00896C74" w:rsidP="00FE734E">
      <w:pPr>
        <w:pStyle w:val="FootnoteText"/>
      </w:pPr>
      <w:r>
        <w:rPr>
          <w:rStyle w:val="FootnoteReference"/>
        </w:rPr>
        <w:footnoteRef/>
      </w:r>
      <w:r>
        <w:t xml:space="preserve"> </w:t>
      </w:r>
      <w:r w:rsidRPr="00556B68">
        <w:rPr>
          <w:sz w:val="12"/>
          <w:szCs w:val="12"/>
        </w:rPr>
        <w:t>2010, Frank B. Wilderson is an Associate Professor of African-American Studies at UC Irvine and has a Ph.D. from UC Berkeley, “Red, White &amp; Black: Cinema and the Structure of U.S. Antagonisms,”</w:t>
      </w:r>
    </w:p>
  </w:footnote>
  <w:footnote w:id="5">
    <w:p w14:paraId="442853E2" w14:textId="77777777" w:rsidR="00896C74" w:rsidRDefault="00896C74" w:rsidP="00C969C5">
      <w:pPr>
        <w:pStyle w:val="FootnoteText"/>
      </w:pPr>
      <w:r>
        <w:rPr>
          <w:rStyle w:val="FootnoteReference"/>
        </w:rPr>
        <w:footnoteRef/>
      </w:r>
      <w:r>
        <w:t xml:space="preserve"> </w:t>
      </w:r>
      <w:r w:rsidRPr="007127F4">
        <w:rPr>
          <w:sz w:val="12"/>
          <w:szCs w:val="12"/>
        </w:rPr>
        <w:t>Frank B., Prof of African American studies and drama @ UC Irvine, Red White and Black:  Cinema and the Structure of U.S. Antagonisms Pg 141-143</w:t>
      </w:r>
    </w:p>
  </w:footnote>
  <w:footnote w:id="6">
    <w:p w14:paraId="5A26DECA" w14:textId="77777777" w:rsidR="00896C74" w:rsidRDefault="00896C74" w:rsidP="00C969C5">
      <w:pPr>
        <w:pStyle w:val="FootnoteText"/>
      </w:pPr>
      <w:r>
        <w:rPr>
          <w:rStyle w:val="FootnoteReference"/>
        </w:rPr>
        <w:footnoteRef/>
      </w:r>
      <w:r>
        <w:t xml:space="preserve"> </w:t>
      </w:r>
      <w:r w:rsidRPr="007127F4">
        <w:rPr>
          <w:sz w:val="12"/>
          <w:szCs w:val="12"/>
        </w:rPr>
        <w:t xml:space="preserve">Frank B., Prof of African American studies and drama @ UC Irvine, Red White and Black:  Cinema and the Structure of U.S. Antagonisms </w:t>
      </w:r>
    </w:p>
  </w:footnote>
  <w:footnote w:id="7">
    <w:p w14:paraId="203DD57C" w14:textId="77777777" w:rsidR="00896C74" w:rsidRDefault="00896C74" w:rsidP="00C969C5">
      <w:pPr>
        <w:pStyle w:val="FootnoteText"/>
      </w:pPr>
      <w:r>
        <w:rPr>
          <w:rStyle w:val="FootnoteReference"/>
        </w:rPr>
        <w:footnoteRef/>
      </w:r>
      <w:r>
        <w:t xml:space="preserve"> </w:t>
      </w:r>
      <w:r w:rsidRPr="007127F4">
        <w:rPr>
          <w:sz w:val="12"/>
          <w:szCs w:val="12"/>
        </w:rPr>
        <w:t>Frank B. “The Prison Slave as Hegemony's (Silent) Scandal” Social Justice Vol. 30 No. 2</w:t>
      </w:r>
    </w:p>
  </w:footnote>
  <w:footnote w:id="8">
    <w:p w14:paraId="7F33B150" w14:textId="77777777" w:rsidR="00896C74" w:rsidRPr="000B422B" w:rsidRDefault="00896C74" w:rsidP="00C969C5">
      <w:pPr>
        <w:rPr>
          <w:sz w:val="12"/>
          <w:szCs w:val="12"/>
        </w:rPr>
      </w:pPr>
      <w:r>
        <w:rPr>
          <w:rStyle w:val="FootnoteReference"/>
        </w:rPr>
        <w:footnoteRef/>
      </w:r>
      <w:r>
        <w:t xml:space="preserve"> </w:t>
      </w:r>
      <w:r w:rsidRPr="000B422B">
        <w:rPr>
          <w:sz w:val="12"/>
          <w:szCs w:val="12"/>
        </w:rPr>
        <w:t>2010, Frank B. Wilderson is an Associate Professor of African-American Studies at UC Irvine and has a Ph.D. from UC Berkeley, “Red, White &amp; Black: Cinema and the Structure of U.S. Antagonisms,”]</w:t>
      </w:r>
    </w:p>
  </w:footnote>
  <w:footnote w:id="9">
    <w:p w14:paraId="49668645" w14:textId="77777777" w:rsidR="00896C74" w:rsidRDefault="00896C74" w:rsidP="00FE734E">
      <w:pPr>
        <w:pStyle w:val="FootnoteText"/>
      </w:pPr>
      <w:r>
        <w:rPr>
          <w:rStyle w:val="FootnoteReference"/>
        </w:rPr>
        <w:footnoteRef/>
      </w:r>
      <w:r>
        <w:t xml:space="preserve"> </w:t>
      </w:r>
      <w:r w:rsidRPr="00556B68">
        <w:rPr>
          <w:sz w:val="12"/>
          <w:szCs w:val="12"/>
        </w:rPr>
        <w:t>2010, Frank B. Wilderson is an Associate Professor of African-American Studies at UC Irvine and has a Ph.D. from UC Berkeley, “Red, White &amp; Black: Cinema and the Structure of U.S. Antagonisms,”</w:t>
      </w:r>
    </w:p>
  </w:footnote>
  <w:footnote w:id="10">
    <w:p w14:paraId="3F2199DD" w14:textId="2B2600F0" w:rsidR="00896C74" w:rsidRDefault="00896C74" w:rsidP="00C969C5">
      <w:pPr>
        <w:pStyle w:val="FootnoteText"/>
      </w:pPr>
      <w:r>
        <w:rPr>
          <w:rStyle w:val="FootnoteReference"/>
        </w:rPr>
        <w:footnoteRef/>
      </w:r>
      <w:r>
        <w:t xml:space="preserve"> </w:t>
      </w:r>
      <w:r w:rsidRPr="00F167C0">
        <w:rPr>
          <w:sz w:val="12"/>
          <w:szCs w:val="12"/>
        </w:rPr>
        <w:t xml:space="preserve">Jared; UC-Irvine; ANTE-ANTI-BLACKNESS: AFTERTHOUGHTS [1]; </w:t>
      </w:r>
      <w:hyperlink r:id="rId2" w:history="1">
        <w:r w:rsidRPr="00F167C0">
          <w:rPr>
            <w:rStyle w:val="Hyperlink"/>
            <w:sz w:val="12"/>
            <w:szCs w:val="12"/>
          </w:rPr>
          <w:t>http://lateral.culturalstudiesassociation.org/issue1/content/sexton.html</w:t>
        </w:r>
      </w:hyperlink>
    </w:p>
  </w:footnote>
  <w:footnote w:id="11">
    <w:p w14:paraId="07189020" w14:textId="77777777" w:rsidR="00896C74" w:rsidRDefault="00896C74" w:rsidP="00C969C5">
      <w:pPr>
        <w:pStyle w:val="FootnoteText"/>
      </w:pPr>
      <w:r>
        <w:rPr>
          <w:rStyle w:val="FootnoteReference"/>
        </w:rPr>
        <w:footnoteRef/>
      </w:r>
      <w:r>
        <w:t xml:space="preserve"> </w:t>
      </w:r>
      <w:r w:rsidRPr="00065DF8">
        <w:rPr>
          <w:sz w:val="12"/>
          <w:szCs w:val="12"/>
        </w:rPr>
        <w:t>Frank B III; Professor at UC-Irvine; GRAMMAR &amp; GHOSTS: THE PERFORMATIVE LIMITS OF AFRICAN FREEDOM</w:t>
      </w:r>
    </w:p>
  </w:footnote>
  <w:footnote w:id="12">
    <w:p w14:paraId="545DD11F" w14:textId="77777777" w:rsidR="00896C74" w:rsidRPr="00065DF8" w:rsidRDefault="00896C74" w:rsidP="00C969C5">
      <w:pPr>
        <w:pStyle w:val="FootnoteText"/>
        <w:rPr>
          <w:b/>
        </w:rPr>
      </w:pPr>
      <w:r>
        <w:rPr>
          <w:rStyle w:val="FootnoteReference"/>
        </w:rPr>
        <w:footnoteRef/>
      </w:r>
      <w:r>
        <w:t xml:space="preserve"> </w:t>
      </w:r>
      <w:r w:rsidRPr="00065DF8">
        <w:rPr>
          <w:sz w:val="12"/>
          <w:szCs w:val="12"/>
        </w:rPr>
        <w:t>Frank B III, Prof of African American studies and drama @ UC Irvine, Red White and Black:  Cinema and the Structure of U.S. Antagonisms</w:t>
      </w:r>
    </w:p>
  </w:footnote>
  <w:footnote w:id="13">
    <w:p w14:paraId="2E2C86A0" w14:textId="77777777" w:rsidR="00896C74" w:rsidRDefault="00896C74" w:rsidP="00C969C5">
      <w:pPr>
        <w:pStyle w:val="FootnoteText"/>
      </w:pPr>
      <w:r>
        <w:rPr>
          <w:rStyle w:val="FootnoteReference"/>
        </w:rPr>
        <w:footnoteRef/>
      </w:r>
      <w:r>
        <w:t xml:space="preserve"> </w:t>
      </w:r>
      <w:r w:rsidRPr="00556B68">
        <w:rPr>
          <w:sz w:val="12"/>
          <w:szCs w:val="12"/>
        </w:rPr>
        <w:t>2010, Frank B. Wilderson is an Associate Professor of African-American Studies at UC Irvine and has a Ph.D. from UC Berkeley, “Red, White &amp; Black: Cinema and the Structure of U.S. Antagonisms,”</w:t>
      </w:r>
    </w:p>
  </w:footnote>
  <w:footnote w:id="14">
    <w:p w14:paraId="6F4F15F9" w14:textId="77ADE3D5" w:rsidR="00896C74" w:rsidRDefault="00896C74">
      <w:pPr>
        <w:pStyle w:val="FootnoteText"/>
      </w:pPr>
      <w:r>
        <w:rPr>
          <w:rStyle w:val="FootnoteReference"/>
        </w:rPr>
        <w:footnoteRef/>
      </w:r>
      <w:r>
        <w:t xml:space="preserve"> </w:t>
      </w:r>
      <w:r w:rsidRPr="00130960">
        <w:rPr>
          <w:sz w:val="12"/>
          <w:szCs w:val="12"/>
        </w:rPr>
        <w:t>Greg, “Man and Woman, Slavery and Empire: “Reconstructing (Gender)” in “Plantation America”” JENDA: A Journal of Culture and African Women Studies: Issue 7, retrieved online on 10/01/10 from http:~/~/www.jendajournal.com/issue7/html</w:t>
      </w:r>
    </w:p>
  </w:footnote>
  <w:footnote w:id="15">
    <w:p w14:paraId="3EB63A03" w14:textId="1A824044" w:rsidR="00896C74" w:rsidRDefault="00896C74">
      <w:pPr>
        <w:pStyle w:val="FootnoteText"/>
      </w:pPr>
      <w:r>
        <w:rPr>
          <w:rStyle w:val="FootnoteReference"/>
        </w:rPr>
        <w:footnoteRef/>
      </w:r>
      <w:r>
        <w:t xml:space="preserve"> </w:t>
      </w:r>
      <w:r w:rsidRPr="00130960">
        <w:rPr>
          <w:sz w:val="12"/>
          <w:szCs w:val="12"/>
        </w:rPr>
        <w:t>Frank; Prof of AA at Uc Irvine; Red, White, and Black: Cinema and the Structure of U.S. Antagonisms; p. 22-23</w:t>
      </w:r>
    </w:p>
  </w:footnote>
  <w:footnote w:id="16">
    <w:p w14:paraId="495D9974" w14:textId="77777777" w:rsidR="00896C74" w:rsidRDefault="00896C74" w:rsidP="00640610">
      <w:pPr>
        <w:pStyle w:val="FootnoteText"/>
      </w:pPr>
      <w:r>
        <w:rPr>
          <w:rStyle w:val="FootnoteReference"/>
        </w:rPr>
        <w:footnoteRef/>
      </w:r>
      <w:r>
        <w:t xml:space="preserve"> </w:t>
      </w:r>
      <w:r w:rsidRPr="00FB6627">
        <w:rPr>
          <w:sz w:val="12"/>
          <w:szCs w:val="12"/>
        </w:rPr>
        <w:t>Frank B</w:t>
      </w:r>
      <w:r>
        <w:rPr>
          <w:sz w:val="12"/>
          <w:szCs w:val="12"/>
        </w:rPr>
        <w:t xml:space="preserve"> </w:t>
      </w:r>
      <w:r w:rsidRPr="00FB6627">
        <w:rPr>
          <w:i/>
          <w:sz w:val="12"/>
          <w:szCs w:val="12"/>
        </w:rPr>
        <w:t>Red, White &amp; Black: Cinema and the Structure of U.S. Antagonisms</w:t>
      </w:r>
    </w:p>
  </w:footnote>
  <w:footnote w:id="17">
    <w:p w14:paraId="52748FF6" w14:textId="77777777" w:rsidR="00896C74" w:rsidRDefault="00896C74" w:rsidP="00C969C5">
      <w:pPr>
        <w:pStyle w:val="FootnoteText"/>
      </w:pPr>
      <w:r>
        <w:rPr>
          <w:rStyle w:val="FootnoteReference"/>
        </w:rPr>
        <w:footnoteRef/>
      </w:r>
      <w:r>
        <w:t xml:space="preserve"> </w:t>
      </w:r>
      <w:r w:rsidRPr="001B71F6">
        <w:rPr>
          <w:rStyle w:val="Style13ptBold"/>
          <w:sz w:val="12"/>
          <w:szCs w:val="12"/>
        </w:rPr>
        <w:t>the curtain of the sky pg 14-7</w:t>
      </w:r>
    </w:p>
  </w:footnote>
  <w:footnote w:id="18">
    <w:p w14:paraId="5CC3B66B" w14:textId="77777777" w:rsidR="00896C74" w:rsidRPr="00971DC9" w:rsidRDefault="00896C74" w:rsidP="00C969C5">
      <w:pPr>
        <w:pStyle w:val="FootnoteText"/>
        <w:rPr>
          <w:b/>
        </w:rPr>
      </w:pPr>
      <w:r>
        <w:rPr>
          <w:rStyle w:val="FootnoteReference"/>
        </w:rPr>
        <w:footnoteRef/>
      </w:r>
      <w:r>
        <w:t xml:space="preserve"> </w:t>
      </w:r>
      <w:r w:rsidRPr="00971DC9">
        <w:rPr>
          <w:color w:val="000000" w:themeColor="text1"/>
          <w:sz w:val="12"/>
          <w:szCs w:val="12"/>
        </w:rPr>
        <w:t>Morgan and Dean, “Queer Politics and Anti-blackness” Chapter 9 from Queer Necropolitcs, Published Feb 3, 2014</w:t>
      </w:r>
    </w:p>
  </w:footnote>
  <w:footnote w:id="19">
    <w:p w14:paraId="5B3A0FD8" w14:textId="77777777" w:rsidR="00896C74" w:rsidRDefault="00896C74" w:rsidP="00C969C5">
      <w:pPr>
        <w:pStyle w:val="FootnoteText"/>
      </w:pPr>
      <w:r>
        <w:rPr>
          <w:rStyle w:val="FootnoteReference"/>
        </w:rPr>
        <w:footnoteRef/>
      </w:r>
      <w:r>
        <w:t xml:space="preserve"> </w:t>
      </w:r>
      <w:r w:rsidRPr="00273316">
        <w:rPr>
          <w:rStyle w:val="Style13ptBold"/>
          <w:b w:val="0"/>
          <w:sz w:val="12"/>
          <w:szCs w:val="12"/>
        </w:rPr>
        <w:t>Zakiyyah, PhD candidate in African diaspora studies in the African American studies department at the University of California, Berkeley, “Waking Nightmares,” GLQ: A Journal of Lesbian and Gay Studies, Vol. 17, No. 2-3]</w:t>
      </w:r>
    </w:p>
  </w:footnote>
  <w:footnote w:id="20">
    <w:p w14:paraId="3CF91099" w14:textId="77777777" w:rsidR="00896C74" w:rsidRDefault="00896C74" w:rsidP="00C969C5">
      <w:pPr>
        <w:pStyle w:val="FootnoteText"/>
      </w:pPr>
      <w:r>
        <w:rPr>
          <w:rStyle w:val="FootnoteReference"/>
        </w:rPr>
        <w:footnoteRef/>
      </w:r>
      <w:r>
        <w:t xml:space="preserve"> </w:t>
      </w:r>
      <w:r w:rsidRPr="00C22B4A">
        <w:rPr>
          <w:rStyle w:val="Style13ptBold"/>
          <w:b w:val="0"/>
          <w:sz w:val="12"/>
          <w:szCs w:val="12"/>
        </w:rPr>
        <w:t>Frank, Red White &amp; Black, pgs 297-8</w:t>
      </w:r>
    </w:p>
  </w:footnote>
  <w:footnote w:id="21">
    <w:p w14:paraId="39FE9938" w14:textId="77777777" w:rsidR="00896C74" w:rsidRDefault="00896C74" w:rsidP="00C969C5">
      <w:pPr>
        <w:pStyle w:val="FootnoteText"/>
      </w:pPr>
      <w:r>
        <w:rPr>
          <w:rStyle w:val="FootnoteReference"/>
        </w:rPr>
        <w:footnoteRef/>
      </w:r>
      <w:r>
        <w:t xml:space="preserve"> </w:t>
      </w:r>
      <w:r w:rsidRPr="00273316">
        <w:rPr>
          <w:rFonts w:cs="JansonText-Roman"/>
          <w:sz w:val="12"/>
          <w:szCs w:val="12"/>
          <w:lang w:bidi="en-US"/>
        </w:rPr>
        <w:t xml:space="preserve">Dylan, </w:t>
      </w:r>
      <w:r w:rsidRPr="00273316">
        <w:rPr>
          <w:sz w:val="12"/>
          <w:szCs w:val="12"/>
        </w:rPr>
        <w:t xml:space="preserve">Professor and Chair of the Department of Ethnic Studies at UC Riverside, </w:t>
      </w:r>
      <w:r w:rsidRPr="00273316">
        <w:rPr>
          <w:i/>
          <w:sz w:val="12"/>
          <w:szCs w:val="12"/>
        </w:rPr>
        <w:t>Forced Passages</w:t>
      </w:r>
      <w:r w:rsidRPr="00273316">
        <w:rPr>
          <w:rFonts w:cs="JansonText-Roman"/>
          <w:sz w:val="12"/>
          <w:szCs w:val="12"/>
          <w:lang w:bidi="en-US"/>
        </w:rPr>
        <w:t xml:space="preserve"> pages 170-171</w:t>
      </w:r>
    </w:p>
  </w:footnote>
  <w:footnote w:id="22">
    <w:p w14:paraId="7748D8CD" w14:textId="77777777" w:rsidR="00896C74" w:rsidRPr="00273316" w:rsidRDefault="00896C74" w:rsidP="00C969C5">
      <w:pPr>
        <w:widowControl w:val="0"/>
        <w:autoSpaceDE w:val="0"/>
        <w:autoSpaceDN w:val="0"/>
        <w:adjustRightInd w:val="0"/>
        <w:rPr>
          <w:rFonts w:ascii="Times-Roman" w:hAnsi="Times-Roman" w:cs="Times-Roman"/>
          <w:sz w:val="12"/>
          <w:szCs w:val="12"/>
          <w:lang w:bidi="en-US"/>
        </w:rPr>
      </w:pPr>
      <w:r>
        <w:rPr>
          <w:rStyle w:val="FootnoteReference"/>
        </w:rPr>
        <w:footnoteRef/>
      </w:r>
      <w:r>
        <w:t xml:space="preserve"> </w:t>
      </w:r>
      <w:r w:rsidRPr="00273316">
        <w:rPr>
          <w:rStyle w:val="Style13ptBold"/>
          <w:sz w:val="12"/>
          <w:szCs w:val="12"/>
        </w:rPr>
        <w:t>Joy James 1996</w:t>
      </w:r>
      <w:r w:rsidRPr="00273316">
        <w:rPr>
          <w:rFonts w:ascii="Times-Roman" w:hAnsi="Times-Roman" w:cs="Times-Roman"/>
          <w:sz w:val="12"/>
          <w:szCs w:val="12"/>
          <w:lang w:bidi="en-US"/>
        </w:rPr>
        <w:t xml:space="preserve"> [Resisting State Violence p. 24-25]</w:t>
      </w:r>
    </w:p>
  </w:footnote>
  <w:footnote w:id="23">
    <w:p w14:paraId="40B21A0C" w14:textId="77777777" w:rsidR="00896C74" w:rsidRPr="0063282D" w:rsidRDefault="00896C74" w:rsidP="00C969C5">
      <w:pPr>
        <w:spacing w:line="240" w:lineRule="auto"/>
        <w:rPr>
          <w:b/>
          <w:sz w:val="12"/>
          <w:szCs w:val="12"/>
        </w:rPr>
      </w:pPr>
      <w:r>
        <w:rPr>
          <w:rStyle w:val="FootnoteReference"/>
        </w:rPr>
        <w:footnoteRef/>
      </w:r>
      <w:r>
        <w:t xml:space="preserve"> </w:t>
      </w:r>
      <w:r w:rsidRPr="0063282D">
        <w:rPr>
          <w:rStyle w:val="Style13ptBold"/>
          <w:sz w:val="12"/>
          <w:szCs w:val="12"/>
        </w:rPr>
        <w:t xml:space="preserve">Trewn 13 </w:t>
      </w:r>
      <w:r w:rsidRPr="0063282D">
        <w:rPr>
          <w:sz w:val="12"/>
          <w:szCs w:val="12"/>
        </w:rPr>
        <w:t>(Amrit, Northwestern University, “(t)Racing Through Critical Theory in Pursuit of Opening the Darkest Doors”, December 12th 2013, Pages 6-8)</w:t>
      </w:r>
    </w:p>
  </w:footnote>
  <w:footnote w:id="24">
    <w:p w14:paraId="0B9E15A8" w14:textId="77777777" w:rsidR="00896C74" w:rsidRPr="0024167A" w:rsidRDefault="00896C74" w:rsidP="00C969C5">
      <w:pPr>
        <w:spacing w:line="240" w:lineRule="auto"/>
        <w:rPr>
          <w:color w:val="000000" w:themeColor="text1"/>
          <w:sz w:val="12"/>
          <w:szCs w:val="12"/>
        </w:rPr>
      </w:pPr>
      <w:r>
        <w:rPr>
          <w:rStyle w:val="FootnoteReference"/>
        </w:rPr>
        <w:footnoteRef/>
      </w:r>
      <w:r>
        <w:t xml:space="preserve"> </w:t>
      </w:r>
      <w:r w:rsidRPr="0024167A">
        <w:rPr>
          <w:color w:val="000000" w:themeColor="text1"/>
          <w:sz w:val="12"/>
          <w:szCs w:val="12"/>
        </w:rPr>
        <w:t>Dr. Tommy; “In the Fiat of Dreams: The Delusional Allure of Hope, the Reality of Anti-Black Violence and the Demands of the Anti-Ethical”</w:t>
      </w:r>
    </w:p>
  </w:footnote>
  <w:footnote w:id="25">
    <w:p w14:paraId="4AB17299" w14:textId="77777777" w:rsidR="00896C74" w:rsidRDefault="00896C74" w:rsidP="00C969C5">
      <w:pPr>
        <w:pStyle w:val="FootnoteText"/>
      </w:pPr>
      <w:r>
        <w:rPr>
          <w:rStyle w:val="FootnoteReference"/>
        </w:rPr>
        <w:footnoteRef/>
      </w:r>
      <w:r>
        <w:t xml:space="preserve"> </w:t>
      </w:r>
      <w:r w:rsidRPr="00E50785">
        <w:rPr>
          <w:rFonts w:eastAsia="BatangChe"/>
          <w:color w:val="000000" w:themeColor="text1"/>
          <w:sz w:val="12"/>
          <w:szCs w:val="12"/>
          <w:lang w:eastAsia="ar-SA"/>
        </w:rPr>
        <w:t>Mari, Associate Professor of Law, University of Hawaii, “When the First Quail Calls: Multiple Consciousness as Jurisprudential Method”, 11 Women's Rts. L. Rep. 7 1989</w:t>
      </w:r>
    </w:p>
  </w:footnote>
  <w:footnote w:id="26">
    <w:p w14:paraId="148623A3" w14:textId="77777777" w:rsidR="00896C74" w:rsidRDefault="00896C74" w:rsidP="00C969C5">
      <w:pPr>
        <w:pStyle w:val="FootnoteText"/>
      </w:pPr>
      <w:r>
        <w:rPr>
          <w:rStyle w:val="FootnoteReference"/>
        </w:rPr>
        <w:footnoteRef/>
      </w:r>
      <w:r>
        <w:t xml:space="preserve"> </w:t>
      </w:r>
      <w:r w:rsidRPr="00D43E00">
        <w:rPr>
          <w:sz w:val="12"/>
          <w:szCs w:val="12"/>
        </w:rPr>
        <w:t>1989, Barbara Omolade is a historian of black women for the past twenty years and an organizer in both the women’s and civil rights/black power movements, “We Speak for the Planet” in “Rocking the ship of state : toward a feminist peace politics”, pp. 172-176</w:t>
      </w:r>
    </w:p>
  </w:footnote>
  <w:footnote w:id="27">
    <w:p w14:paraId="7911E5B3" w14:textId="77777777" w:rsidR="00896C74" w:rsidRPr="00FB6627" w:rsidRDefault="00896C74" w:rsidP="00C969C5">
      <w:pPr>
        <w:rPr>
          <w:sz w:val="12"/>
          <w:szCs w:val="12"/>
        </w:rPr>
      </w:pPr>
      <w:r>
        <w:rPr>
          <w:rStyle w:val="FootnoteReference"/>
        </w:rPr>
        <w:footnoteRef/>
      </w:r>
      <w:r>
        <w:t xml:space="preserve"> </w:t>
      </w:r>
      <w:r w:rsidRPr="00FB6627">
        <w:rPr>
          <w:sz w:val="12"/>
          <w:szCs w:val="12"/>
        </w:rPr>
        <w:t>(P. Khalil &amp; Tryon P., Hip Hop Studies in Black, Journal of Popular Music Studies, Volume 26, Issue 2–3, Pages 268–294)</w:t>
      </w:r>
    </w:p>
  </w:footnote>
  <w:footnote w:id="28">
    <w:p w14:paraId="3EA5FACA" w14:textId="77777777" w:rsidR="00896C74" w:rsidRPr="00FB6627" w:rsidRDefault="00896C74" w:rsidP="00C969C5">
      <w:pPr>
        <w:rPr>
          <w:sz w:val="12"/>
          <w:szCs w:val="12"/>
        </w:rPr>
      </w:pPr>
      <w:r>
        <w:rPr>
          <w:rStyle w:val="FootnoteReference"/>
        </w:rPr>
        <w:footnoteRef/>
      </w:r>
      <w:r>
        <w:t xml:space="preserve"> </w:t>
      </w:r>
      <w:r w:rsidRPr="00FB6627">
        <w:rPr>
          <w:sz w:val="12"/>
          <w:szCs w:val="12"/>
        </w:rPr>
        <w:t>(P. Khalil &amp; Tryon P., Hip Hop Studies in Black, Journal of Popular Music Studies, Volume 26, Issue 2–3, Pages 268–294)</w:t>
      </w:r>
    </w:p>
  </w:footnote>
  <w:footnote w:id="29">
    <w:p w14:paraId="0092ED7B" w14:textId="77777777" w:rsidR="00896C74" w:rsidRPr="00435981" w:rsidRDefault="00896C74" w:rsidP="00C969C5">
      <w:pPr>
        <w:spacing w:line="240" w:lineRule="auto"/>
        <w:rPr>
          <w:b/>
          <w:color w:val="000000" w:themeColor="text1"/>
          <w:sz w:val="13"/>
          <w:szCs w:val="13"/>
        </w:rPr>
      </w:pPr>
      <w:r>
        <w:rPr>
          <w:rStyle w:val="FootnoteReference"/>
        </w:rPr>
        <w:footnoteRef/>
      </w:r>
      <w:r>
        <w:t xml:space="preserve"> </w:t>
      </w:r>
      <w:r w:rsidRPr="00435981">
        <w:rPr>
          <w:rStyle w:val="Style13ptBold"/>
          <w:color w:val="000000" w:themeColor="text1"/>
          <w:sz w:val="13"/>
          <w:szCs w:val="13"/>
        </w:rPr>
        <w:t>Prof of english @ UC Berkeley</w:t>
      </w:r>
      <w:r w:rsidRPr="00435981">
        <w:rPr>
          <w:color w:val="000000" w:themeColor="text1"/>
          <w:sz w:val="13"/>
          <w:szCs w:val="13"/>
        </w:rPr>
        <w:t>Saidiya V.- “SCENCES OF SUBJECTION:  Terror, Slavery, and Self-Making in Nineteenth-Century America”; pp. 20-21</w:t>
      </w:r>
    </w:p>
  </w:footnote>
  <w:footnote w:id="30">
    <w:p w14:paraId="1FAD2FD9" w14:textId="77777777" w:rsidR="00896C74" w:rsidRDefault="00896C74" w:rsidP="00C969C5">
      <w:pPr>
        <w:pStyle w:val="FootnoteText"/>
      </w:pPr>
      <w:r>
        <w:rPr>
          <w:rStyle w:val="FootnoteReference"/>
        </w:rPr>
        <w:footnoteRef/>
      </w:r>
      <w:r>
        <w:t xml:space="preserve"> </w:t>
      </w:r>
      <w:r w:rsidRPr="008752B5">
        <w:rPr>
          <w:sz w:val="12"/>
          <w:szCs w:val="12"/>
        </w:rPr>
        <w:t>Regis Marlene; Phd from UC Riverside; “Unsung, Unwavering: Nineteenth-Century Black Women's Epistemologies and the Liberal Problematic” https://escholarship.org/uc/item/72m46234</w:t>
      </w:r>
    </w:p>
  </w:footnote>
  <w:footnote w:id="31">
    <w:p w14:paraId="52115918" w14:textId="77777777" w:rsidR="00896C74" w:rsidRPr="00B50C3A" w:rsidRDefault="00896C74" w:rsidP="00C969C5">
      <w:pPr>
        <w:jc w:val="both"/>
        <w:rPr>
          <w:rFonts w:ascii="Helvetica" w:hAnsi="Helvetica"/>
          <w:b/>
          <w:color w:val="000000" w:themeColor="text1"/>
          <w:sz w:val="12"/>
          <w:szCs w:val="12"/>
        </w:rPr>
      </w:pPr>
      <w:r>
        <w:rPr>
          <w:rStyle w:val="FootnoteReference"/>
        </w:rPr>
        <w:footnoteRef/>
      </w:r>
      <w:r>
        <w:t xml:space="preserve"> </w:t>
      </w:r>
      <w:r w:rsidRPr="00B50C3A">
        <w:rPr>
          <w:rStyle w:val="Style13ptBold"/>
          <w:color w:val="000000" w:themeColor="text1"/>
          <w:sz w:val="12"/>
          <w:szCs w:val="12"/>
        </w:rPr>
        <w:t>Wilderson-2010</w:t>
      </w:r>
      <w:r w:rsidRPr="00B50C3A">
        <w:rPr>
          <w:rFonts w:ascii="Helvetica" w:hAnsi="Helvetica"/>
          <w:color w:val="000000" w:themeColor="text1"/>
          <w:sz w:val="12"/>
          <w:szCs w:val="12"/>
        </w:rPr>
        <w:t>- Frank B Wilderson III- Professor at UC irvine- Red, White and Black- p.  </w:t>
      </w:r>
      <w:r w:rsidRPr="00B50C3A">
        <w:rPr>
          <w:rFonts w:ascii="Helvetica" w:hAnsi="Helvetica"/>
          <w:b/>
          <w:color w:val="000000" w:themeColor="text1"/>
          <w:sz w:val="12"/>
          <w:szCs w:val="12"/>
        </w:rPr>
        <w:t xml:space="preserve">8-10 </w:t>
      </w:r>
    </w:p>
  </w:footnote>
  <w:footnote w:id="32">
    <w:p w14:paraId="7E93DB13" w14:textId="77777777" w:rsidR="00896C74" w:rsidRDefault="00896C74" w:rsidP="00C969C5">
      <w:pPr>
        <w:pStyle w:val="FootnoteText"/>
      </w:pPr>
      <w:r>
        <w:rPr>
          <w:rStyle w:val="FootnoteReference"/>
        </w:rPr>
        <w:footnoteRef/>
      </w:r>
      <w:r>
        <w:t xml:space="preserve"> </w:t>
      </w:r>
      <w:r w:rsidRPr="00F139F3">
        <w:rPr>
          <w:sz w:val="12"/>
          <w:szCs w:val="12"/>
        </w:rPr>
        <w:t>Frank</w:t>
      </w:r>
      <w:r w:rsidRPr="00F139F3">
        <w:rPr>
          <w:rStyle w:val="StyleUnderline"/>
          <w:sz w:val="12"/>
          <w:szCs w:val="12"/>
          <w:u w:val="none"/>
        </w:rPr>
        <w:t xml:space="preserve">, </w:t>
      </w:r>
      <w:r w:rsidRPr="00F139F3">
        <w:rPr>
          <w:sz w:val="12"/>
          <w:szCs w:val="12"/>
        </w:rPr>
        <w:t>The Violence of Presence: Metaphysics in a Blackened World; Source: The Black Scholar, Vol. 43, No. 4, Special Issue: Role of Black Philosophy (Winter 2013), pp. 117-123 XMT Published by: Paradigm Publishers Stable URL: http://www.jstor.org/stable/10.5816/blackscholar.43.4.0117</w:t>
      </w:r>
    </w:p>
  </w:footnote>
  <w:footnote w:id="33">
    <w:p w14:paraId="094858E6" w14:textId="77777777" w:rsidR="00896C74" w:rsidRPr="00854477" w:rsidRDefault="00896C74" w:rsidP="00C969C5">
      <w:pPr>
        <w:rPr>
          <w:sz w:val="12"/>
          <w:szCs w:val="12"/>
        </w:rPr>
      </w:pPr>
      <w:r>
        <w:rPr>
          <w:rStyle w:val="FootnoteReference"/>
        </w:rPr>
        <w:footnoteRef/>
      </w:r>
      <w:r>
        <w:t xml:space="preserve"> </w:t>
      </w:r>
      <w:r w:rsidRPr="00854477">
        <w:rPr>
          <w:rStyle w:val="Style13ptBold"/>
          <w:b w:val="0"/>
          <w:sz w:val="12"/>
          <w:szCs w:val="12"/>
        </w:rPr>
        <w:t>James Hudson and Jemima Pierre  Sept 14, “Ebola, Cholera: The Epidemiology of Anti-Blackness and the “White Savior Industrial Complex”- Black Lives Don’t Matter</w:t>
      </w:r>
      <w:r w:rsidRPr="00854477">
        <w:rPr>
          <w:rStyle w:val="Style13ptBold"/>
          <w:sz w:val="12"/>
          <w:szCs w:val="12"/>
        </w:rPr>
        <w:t xml:space="preserve">,” </w:t>
      </w:r>
      <w:hyperlink r:id="rId3" w:history="1">
        <w:r w:rsidRPr="00854477">
          <w:rPr>
            <w:rStyle w:val="Hyperlink"/>
            <w:sz w:val="12"/>
            <w:szCs w:val="12"/>
          </w:rPr>
          <w:t>http://www.globalresearch.ca/ebola-cholera-the-epidemiology-of-anti-blackness-and-the-white-savior-industrial-complex-black-lives-dont-matter/5403954</w:t>
        </w:r>
      </w:hyperlink>
      <w:r w:rsidRPr="00854477">
        <w:rPr>
          <w:rStyle w:val="Style13ptBold"/>
          <w:sz w:val="12"/>
          <w:szCs w:val="12"/>
        </w:rPr>
        <w:t xml:space="preserve"> </w:t>
      </w:r>
    </w:p>
    <w:p w14:paraId="37871FBC" w14:textId="77777777" w:rsidR="00896C74" w:rsidRDefault="00896C74" w:rsidP="00C969C5">
      <w:pPr>
        <w:pStyle w:val="FootnoteText"/>
      </w:pPr>
    </w:p>
  </w:footnote>
  <w:footnote w:id="34">
    <w:p w14:paraId="55D94144" w14:textId="77777777" w:rsidR="00896C74" w:rsidRPr="000B422B" w:rsidRDefault="00896C74" w:rsidP="00C969C5">
      <w:pPr>
        <w:rPr>
          <w:sz w:val="12"/>
          <w:szCs w:val="12"/>
        </w:rPr>
      </w:pPr>
      <w:r>
        <w:rPr>
          <w:rStyle w:val="FootnoteReference"/>
        </w:rPr>
        <w:footnoteRef/>
      </w:r>
      <w:r>
        <w:t xml:space="preserve"> </w:t>
      </w:r>
      <w:r w:rsidRPr="000B422B">
        <w:rPr>
          <w:sz w:val="12"/>
          <w:szCs w:val="12"/>
        </w:rPr>
        <w:t>2010, Frank B. Wilderson is an Associate Professor of African-American Studies at UC Irvine and has a Ph.D. from UC Berkeley, “Red, White &amp; Black: Cinema and the Structure of U.S. Antagonisms,”]</w:t>
      </w:r>
    </w:p>
  </w:footnote>
  <w:footnote w:id="35">
    <w:p w14:paraId="0AA9C2F8" w14:textId="77777777" w:rsidR="00896C74" w:rsidRPr="0024167A" w:rsidRDefault="00896C74" w:rsidP="00C969C5">
      <w:pPr>
        <w:shd w:val="clear" w:color="auto" w:fill="FFFFFF"/>
        <w:spacing w:after="150" w:line="240" w:lineRule="auto"/>
        <w:rPr>
          <w:color w:val="000000" w:themeColor="text1"/>
          <w:sz w:val="12"/>
          <w:szCs w:val="12"/>
        </w:rPr>
      </w:pPr>
      <w:r>
        <w:rPr>
          <w:rStyle w:val="FootnoteReference"/>
        </w:rPr>
        <w:footnoteRef/>
      </w:r>
      <w:r>
        <w:t xml:space="preserve"> </w:t>
      </w:r>
      <w:r w:rsidRPr="0024167A">
        <w:rPr>
          <w:color w:val="000000" w:themeColor="text1"/>
          <w:sz w:val="12"/>
          <w:szCs w:val="12"/>
        </w:rPr>
        <w:t xml:space="preserve">Anthony Paul, Constitutional Law, Criminal Procedure and Legal Theory. “Perfecting Slavery” </w:t>
      </w:r>
      <w:hyperlink r:id="rId4" w:history="1">
        <w:r w:rsidRPr="0024167A">
          <w:rPr>
            <w:rStyle w:val="Hyperlink"/>
            <w:color w:val="000000" w:themeColor="text1"/>
            <w:sz w:val="12"/>
            <w:szCs w:val="12"/>
          </w:rPr>
          <w:t>http://lawdigitalcommons.bc.edu/cgi/viewcontent.cgi?article=1028&amp;context=lsfp</w:t>
        </w:r>
      </w:hyperlink>
    </w:p>
  </w:footnote>
  <w:footnote w:id="36">
    <w:p w14:paraId="2DA961D6" w14:textId="77777777" w:rsidR="00896C74" w:rsidRDefault="00896C74" w:rsidP="00C969C5">
      <w:pPr>
        <w:pStyle w:val="FootnoteText"/>
      </w:pPr>
      <w:r>
        <w:rPr>
          <w:rStyle w:val="FootnoteReference"/>
        </w:rPr>
        <w:footnoteRef/>
      </w:r>
      <w:r>
        <w:t xml:space="preserve"> </w:t>
      </w:r>
      <w:r w:rsidRPr="00556B68">
        <w:rPr>
          <w:sz w:val="12"/>
          <w:szCs w:val="12"/>
        </w:rPr>
        <w:t>2010, Frank B. Wilderson is an Associate Professor of African-American Studies at UC Irvine and has a Ph.D. from UC Berkeley, “Red, White &amp; Black: Cinema and the Structure of U.S. Antagonisms,”</w:t>
      </w:r>
    </w:p>
  </w:footnote>
  <w:footnote w:id="37">
    <w:p w14:paraId="05897B2A" w14:textId="77777777" w:rsidR="00896C74" w:rsidRDefault="00896C74" w:rsidP="009078A6">
      <w:pPr>
        <w:pStyle w:val="FootnoteText"/>
      </w:pPr>
      <w:r>
        <w:rPr>
          <w:rStyle w:val="FootnoteReference"/>
        </w:rPr>
        <w:footnoteRef/>
      </w:r>
      <w:r>
        <w:t xml:space="preserve"> </w:t>
      </w:r>
      <w:r w:rsidRPr="007127F4">
        <w:rPr>
          <w:sz w:val="12"/>
          <w:szCs w:val="12"/>
        </w:rPr>
        <w:t>Frank B. “The Prison Slave as Hegemony's (Silent) Scandal” Social Justice Vol. 30 No. 2</w:t>
      </w:r>
    </w:p>
  </w:footnote>
  <w:footnote w:id="38">
    <w:p w14:paraId="561B1BFE" w14:textId="77777777" w:rsidR="00896C74" w:rsidRDefault="00896C74" w:rsidP="00C969C5">
      <w:pPr>
        <w:pStyle w:val="FootnoteText"/>
      </w:pPr>
      <w:r>
        <w:rPr>
          <w:rStyle w:val="FootnoteReference"/>
        </w:rPr>
        <w:footnoteRef/>
      </w:r>
      <w:r>
        <w:t xml:space="preserve"> </w:t>
      </w:r>
      <w:r w:rsidRPr="00BD4E82">
        <w:rPr>
          <w:sz w:val="12"/>
          <w:szCs w:val="12"/>
        </w:rPr>
        <w:t>Sabine, Acting President of the Collegium for African American Research at the University of Bremen, Germany, “Enslavement as Regime of Western Modernity: Re-reading Gender Studies Epistemology Through Black Feminist Critique,”]</w:t>
      </w:r>
    </w:p>
  </w:footnote>
  <w:footnote w:id="39">
    <w:p w14:paraId="690DC386" w14:textId="77777777" w:rsidR="00896C74" w:rsidRDefault="00896C74" w:rsidP="00C969C5">
      <w:pPr>
        <w:pStyle w:val="FootnoteText"/>
      </w:pPr>
      <w:r>
        <w:rPr>
          <w:rStyle w:val="FootnoteReference"/>
        </w:rPr>
        <w:footnoteRef/>
      </w:r>
      <w:r>
        <w:t xml:space="preserve"> </w:t>
      </w:r>
      <w:r w:rsidRPr="007127F4">
        <w:rPr>
          <w:sz w:val="12"/>
          <w:szCs w:val="12"/>
        </w:rPr>
        <w:t>Frank B. “The Prison Slave as Hegemony's (Silent) Scandal” Social Justice Vol. 30 No. 2</w:t>
      </w:r>
    </w:p>
  </w:footnote>
  <w:footnote w:id="40">
    <w:p w14:paraId="5012ED3B" w14:textId="77777777" w:rsidR="00896C74" w:rsidRDefault="00896C74" w:rsidP="00C969C5">
      <w:pPr>
        <w:pStyle w:val="FootnoteText"/>
      </w:pPr>
      <w:r>
        <w:rPr>
          <w:rStyle w:val="FootnoteReference"/>
        </w:rPr>
        <w:footnoteRef/>
      </w:r>
      <w:r>
        <w:t xml:space="preserve"> </w:t>
      </w:r>
      <w:r w:rsidRPr="007127F4">
        <w:rPr>
          <w:sz w:val="12"/>
          <w:szCs w:val="12"/>
        </w:rPr>
        <w:t>Frank B. “The Prison Slave as Hegemony's (Silent) Scandal” Social Justice Vol. 30 No. 2</w:t>
      </w:r>
    </w:p>
  </w:footnote>
  <w:footnote w:id="41">
    <w:p w14:paraId="72AD1C17" w14:textId="77777777" w:rsidR="00896C74" w:rsidRPr="00DC0D1D" w:rsidRDefault="00896C74" w:rsidP="001B0D4B">
      <w:pPr>
        <w:rPr>
          <w:sz w:val="12"/>
          <w:szCs w:val="12"/>
        </w:rPr>
      </w:pPr>
      <w:r>
        <w:rPr>
          <w:rStyle w:val="FootnoteReference"/>
        </w:rPr>
        <w:footnoteRef/>
      </w:r>
      <w:r>
        <w:t xml:space="preserve"> </w:t>
      </w:r>
      <w:r w:rsidRPr="00ED6665">
        <w:rPr>
          <w:sz w:val="12"/>
          <w:szCs w:val="12"/>
        </w:rPr>
        <w:t>Calvin L. Warren "Black Nihilism and the Politics of Hope" The New Centennial Review, Volume 15, Number 1, Spring</w:t>
      </w:r>
      <w:r>
        <w:rPr>
          <w:sz w:val="12"/>
          <w:szCs w:val="12"/>
        </w:rPr>
        <w:t xml:space="preserve"> 2015, Michigan State Universit</w:t>
      </w:r>
    </w:p>
  </w:footnote>
  <w:footnote w:id="42">
    <w:p w14:paraId="761B8202" w14:textId="77777777" w:rsidR="00896C74" w:rsidRDefault="00896C74" w:rsidP="001B0D4B">
      <w:pPr>
        <w:pStyle w:val="FootnoteText"/>
      </w:pPr>
      <w:r>
        <w:rPr>
          <w:rStyle w:val="FootnoteReference"/>
        </w:rPr>
        <w:footnoteRef/>
      </w:r>
      <w:r>
        <w:t xml:space="preserve"> </w:t>
      </w:r>
      <w:r w:rsidRPr="004E552D">
        <w:rPr>
          <w:sz w:val="12"/>
          <w:szCs w:val="12"/>
        </w:rPr>
        <w:t>Jared; UC Irvine African American Studies Director, PhD Ethnic Stuides UC Berkeley;  “The Social Life of Social Death: On Afro-Pessimism and Black Optimism,” (De)Fatalizing the Present and Creating Radical Alternatives, InTensions Issue</w:t>
      </w:r>
    </w:p>
  </w:footnote>
  <w:footnote w:id="43">
    <w:p w14:paraId="33201220" w14:textId="77777777" w:rsidR="00896C74" w:rsidRPr="00757FD8" w:rsidRDefault="00896C74" w:rsidP="007F0D89">
      <w:pPr>
        <w:rPr>
          <w:sz w:val="12"/>
          <w:szCs w:val="12"/>
        </w:rPr>
      </w:pPr>
      <w:r>
        <w:rPr>
          <w:rStyle w:val="FootnoteReference"/>
        </w:rPr>
        <w:footnoteRef/>
      </w:r>
      <w:r>
        <w:t xml:space="preserve"> </w:t>
      </w:r>
      <w:r w:rsidRPr="00757FD8">
        <w:rPr>
          <w:rStyle w:val="Style13ptBold"/>
          <w:b w:val="0"/>
          <w:sz w:val="12"/>
          <w:szCs w:val="12"/>
        </w:rPr>
        <w:t>Barbara Applebaum, associate professor and chair of cultural foundations of education, is trained in philosophy of education. “In the name of morality: moral responsibility, whiteness and social justice education,” http://www.tandfonline.com/doi/pdf/10.1080/03057240500206089, NN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C34466B"/>
    <w:multiLevelType w:val="hybridMultilevel"/>
    <w:tmpl w:val="E9DA1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8F04A9"/>
    <w:multiLevelType w:val="hybridMultilevel"/>
    <w:tmpl w:val="54085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06B57D5"/>
    <w:multiLevelType w:val="hybridMultilevel"/>
    <w:tmpl w:val="99FE2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A71F03"/>
    <w:multiLevelType w:val="hybridMultilevel"/>
    <w:tmpl w:val="FF1EC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4F41A2"/>
    <w:multiLevelType w:val="hybridMultilevel"/>
    <w:tmpl w:val="39969FB4"/>
    <w:lvl w:ilvl="0" w:tplc="4824182E">
      <w:start w:val="1"/>
      <w:numFmt w:val="decimal"/>
      <w:lvlText w:val="%1."/>
      <w:lvlJc w:val="left"/>
      <w:pPr>
        <w:ind w:left="720" w:hanging="360"/>
      </w:pPr>
      <w:rPr>
        <w:rFonts w:ascii="Times New Roman" w:eastAsiaTheme="majorEastAsia" w:hAnsi="Times New Roman"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0B4696"/>
    <w:multiLevelType w:val="hybridMultilevel"/>
    <w:tmpl w:val="ADB2F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FE5C5E"/>
    <w:multiLevelType w:val="hybridMultilevel"/>
    <w:tmpl w:val="CCF2F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006CF3"/>
    <w:multiLevelType w:val="hybridMultilevel"/>
    <w:tmpl w:val="97DC6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717470"/>
    <w:multiLevelType w:val="hybridMultilevel"/>
    <w:tmpl w:val="64048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9C6B72"/>
    <w:multiLevelType w:val="hybridMultilevel"/>
    <w:tmpl w:val="B2B8E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6B362B"/>
    <w:multiLevelType w:val="hybridMultilevel"/>
    <w:tmpl w:val="E9FC0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B64743"/>
    <w:multiLevelType w:val="hybridMultilevel"/>
    <w:tmpl w:val="79CAC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633717"/>
    <w:multiLevelType w:val="hybridMultilevel"/>
    <w:tmpl w:val="2006E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9379D3"/>
    <w:multiLevelType w:val="hybridMultilevel"/>
    <w:tmpl w:val="59466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A3325B"/>
    <w:multiLevelType w:val="hybridMultilevel"/>
    <w:tmpl w:val="8DCE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3"/>
  </w:num>
  <w:num w:numId="3">
    <w:abstractNumId w:val="24"/>
  </w:num>
  <w:num w:numId="4">
    <w:abstractNumId w:val="25"/>
  </w:num>
  <w:num w:numId="5">
    <w:abstractNumId w:val="16"/>
  </w:num>
  <w:num w:numId="6">
    <w:abstractNumId w:val="26"/>
  </w:num>
  <w:num w:numId="7">
    <w:abstractNumId w:val="21"/>
  </w:num>
  <w:num w:numId="8">
    <w:abstractNumId w:val="22"/>
  </w:num>
  <w:num w:numId="9">
    <w:abstractNumId w:val="18"/>
  </w:num>
  <w:num w:numId="10">
    <w:abstractNumId w:val="12"/>
  </w:num>
  <w:num w:numId="11">
    <w:abstractNumId w:val="19"/>
  </w:num>
  <w:num w:numId="12">
    <w:abstractNumId w:val="13"/>
  </w:num>
  <w:num w:numId="13">
    <w:abstractNumId w:val="20"/>
  </w:num>
  <w:num w:numId="14">
    <w:abstractNumId w:val="14"/>
  </w:num>
  <w:num w:numId="15">
    <w:abstractNumId w:val="11"/>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 w:numId="2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05A78"/>
    <w:rsid w:val="000029E3"/>
    <w:rsid w:val="000029E8"/>
    <w:rsid w:val="00004225"/>
    <w:rsid w:val="000066CA"/>
    <w:rsid w:val="00007264"/>
    <w:rsid w:val="000076A9"/>
    <w:rsid w:val="00014FAD"/>
    <w:rsid w:val="00015D2A"/>
    <w:rsid w:val="00021809"/>
    <w:rsid w:val="0002490B"/>
    <w:rsid w:val="00026465"/>
    <w:rsid w:val="00030080"/>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1CFF"/>
    <w:rsid w:val="00094DEC"/>
    <w:rsid w:val="000A2D8A"/>
    <w:rsid w:val="000D26A6"/>
    <w:rsid w:val="000D2B90"/>
    <w:rsid w:val="000D6ED8"/>
    <w:rsid w:val="000D717B"/>
    <w:rsid w:val="000F17DF"/>
    <w:rsid w:val="00100B28"/>
    <w:rsid w:val="00115566"/>
    <w:rsid w:val="00117316"/>
    <w:rsid w:val="00120689"/>
    <w:rsid w:val="001209B4"/>
    <w:rsid w:val="00122845"/>
    <w:rsid w:val="0012483B"/>
    <w:rsid w:val="00130960"/>
    <w:rsid w:val="00131F15"/>
    <w:rsid w:val="00156E98"/>
    <w:rsid w:val="001761FC"/>
    <w:rsid w:val="00182655"/>
    <w:rsid w:val="001840F2"/>
    <w:rsid w:val="00185134"/>
    <w:rsid w:val="001856C6"/>
    <w:rsid w:val="00191B5F"/>
    <w:rsid w:val="00192487"/>
    <w:rsid w:val="00193416"/>
    <w:rsid w:val="00195073"/>
    <w:rsid w:val="0019668D"/>
    <w:rsid w:val="001A25FD"/>
    <w:rsid w:val="001A5371"/>
    <w:rsid w:val="001A6232"/>
    <w:rsid w:val="001A72C7"/>
    <w:rsid w:val="001B0D4B"/>
    <w:rsid w:val="001B5EBF"/>
    <w:rsid w:val="001B73E3"/>
    <w:rsid w:val="001C316D"/>
    <w:rsid w:val="001C6AE7"/>
    <w:rsid w:val="001D1A0D"/>
    <w:rsid w:val="001D2115"/>
    <w:rsid w:val="001D36BF"/>
    <w:rsid w:val="001D4C28"/>
    <w:rsid w:val="001E0B1F"/>
    <w:rsid w:val="001E0C0F"/>
    <w:rsid w:val="001E1E0B"/>
    <w:rsid w:val="001F1173"/>
    <w:rsid w:val="001F317F"/>
    <w:rsid w:val="001F4E02"/>
    <w:rsid w:val="001F743C"/>
    <w:rsid w:val="002005A8"/>
    <w:rsid w:val="00203DD8"/>
    <w:rsid w:val="00204E1D"/>
    <w:rsid w:val="002059BD"/>
    <w:rsid w:val="00207407"/>
    <w:rsid w:val="00207FD8"/>
    <w:rsid w:val="00210FAF"/>
    <w:rsid w:val="00213B1E"/>
    <w:rsid w:val="00215284"/>
    <w:rsid w:val="002168F2"/>
    <w:rsid w:val="0022589F"/>
    <w:rsid w:val="00227965"/>
    <w:rsid w:val="002343FE"/>
    <w:rsid w:val="00235F7B"/>
    <w:rsid w:val="00235FEF"/>
    <w:rsid w:val="002502CF"/>
    <w:rsid w:val="00267EBB"/>
    <w:rsid w:val="0027023B"/>
    <w:rsid w:val="00272F3F"/>
    <w:rsid w:val="00273316"/>
    <w:rsid w:val="00274EDB"/>
    <w:rsid w:val="0027729E"/>
    <w:rsid w:val="00277DDA"/>
    <w:rsid w:val="002843B2"/>
    <w:rsid w:val="00284ED6"/>
    <w:rsid w:val="00290C5A"/>
    <w:rsid w:val="00290C92"/>
    <w:rsid w:val="0029647A"/>
    <w:rsid w:val="00296504"/>
    <w:rsid w:val="002A126E"/>
    <w:rsid w:val="002A4977"/>
    <w:rsid w:val="002B1B70"/>
    <w:rsid w:val="002B5511"/>
    <w:rsid w:val="002B7ACF"/>
    <w:rsid w:val="002C6124"/>
    <w:rsid w:val="002D70F1"/>
    <w:rsid w:val="002E0643"/>
    <w:rsid w:val="002E392E"/>
    <w:rsid w:val="002E6BBC"/>
    <w:rsid w:val="002E7480"/>
    <w:rsid w:val="002F1BA9"/>
    <w:rsid w:val="002F6E74"/>
    <w:rsid w:val="003106B3"/>
    <w:rsid w:val="0031385D"/>
    <w:rsid w:val="003171AB"/>
    <w:rsid w:val="003223B2"/>
    <w:rsid w:val="00322A67"/>
    <w:rsid w:val="00330E13"/>
    <w:rsid w:val="00335A23"/>
    <w:rsid w:val="00340707"/>
    <w:rsid w:val="00341C61"/>
    <w:rsid w:val="00346193"/>
    <w:rsid w:val="00351841"/>
    <w:rsid w:val="003624A6"/>
    <w:rsid w:val="0036255B"/>
    <w:rsid w:val="00363DB8"/>
    <w:rsid w:val="00364ADF"/>
    <w:rsid w:val="003659C3"/>
    <w:rsid w:val="00365C8D"/>
    <w:rsid w:val="003670D9"/>
    <w:rsid w:val="00370B41"/>
    <w:rsid w:val="00371B27"/>
    <w:rsid w:val="003726C3"/>
    <w:rsid w:val="00375D2E"/>
    <w:rsid w:val="003805F4"/>
    <w:rsid w:val="00382238"/>
    <w:rsid w:val="00382F6B"/>
    <w:rsid w:val="00383071"/>
    <w:rsid w:val="00383B19"/>
    <w:rsid w:val="00384CBC"/>
    <w:rsid w:val="003933F9"/>
    <w:rsid w:val="00395864"/>
    <w:rsid w:val="00396557"/>
    <w:rsid w:val="00397316"/>
    <w:rsid w:val="003A0062"/>
    <w:rsid w:val="003A248F"/>
    <w:rsid w:val="003A4D9C"/>
    <w:rsid w:val="003B0ECC"/>
    <w:rsid w:val="003B1668"/>
    <w:rsid w:val="003C5F4C"/>
    <w:rsid w:val="003D5EA8"/>
    <w:rsid w:val="003D6FBD"/>
    <w:rsid w:val="003D7B28"/>
    <w:rsid w:val="003E305E"/>
    <w:rsid w:val="003E34DB"/>
    <w:rsid w:val="003E3BBC"/>
    <w:rsid w:val="003E5302"/>
    <w:rsid w:val="003E5BF1"/>
    <w:rsid w:val="003F2452"/>
    <w:rsid w:val="003F41EA"/>
    <w:rsid w:val="003F7DF0"/>
    <w:rsid w:val="004039AF"/>
    <w:rsid w:val="00407AFF"/>
    <w:rsid w:val="0041155D"/>
    <w:rsid w:val="004170BF"/>
    <w:rsid w:val="0041783D"/>
    <w:rsid w:val="00425ADF"/>
    <w:rsid w:val="004270E3"/>
    <w:rsid w:val="00432C42"/>
    <w:rsid w:val="004348DC"/>
    <w:rsid w:val="00434921"/>
    <w:rsid w:val="004362E0"/>
    <w:rsid w:val="00442018"/>
    <w:rsid w:val="00446567"/>
    <w:rsid w:val="00447B10"/>
    <w:rsid w:val="00452EE4"/>
    <w:rsid w:val="00452F0B"/>
    <w:rsid w:val="004536D6"/>
    <w:rsid w:val="00457224"/>
    <w:rsid w:val="00465F10"/>
    <w:rsid w:val="0047482C"/>
    <w:rsid w:val="00475436"/>
    <w:rsid w:val="0048047E"/>
    <w:rsid w:val="00482AF9"/>
    <w:rsid w:val="00496BB2"/>
    <w:rsid w:val="004A02AF"/>
    <w:rsid w:val="004A373B"/>
    <w:rsid w:val="004B37B4"/>
    <w:rsid w:val="004B72B4"/>
    <w:rsid w:val="004C0314"/>
    <w:rsid w:val="004C0D3D"/>
    <w:rsid w:val="004C213E"/>
    <w:rsid w:val="004C376C"/>
    <w:rsid w:val="004C657F"/>
    <w:rsid w:val="004D0FAC"/>
    <w:rsid w:val="004D17D8"/>
    <w:rsid w:val="004D4013"/>
    <w:rsid w:val="004D52D8"/>
    <w:rsid w:val="004E355B"/>
    <w:rsid w:val="004E552D"/>
    <w:rsid w:val="004F6C2A"/>
    <w:rsid w:val="005028E5"/>
    <w:rsid w:val="00503735"/>
    <w:rsid w:val="00512CBE"/>
    <w:rsid w:val="00513955"/>
    <w:rsid w:val="00516A88"/>
    <w:rsid w:val="00522021"/>
    <w:rsid w:val="00522065"/>
    <w:rsid w:val="005224F2"/>
    <w:rsid w:val="0052409B"/>
    <w:rsid w:val="005327CE"/>
    <w:rsid w:val="00533F1C"/>
    <w:rsid w:val="00536D8B"/>
    <w:rsid w:val="005379C3"/>
    <w:rsid w:val="005519C2"/>
    <w:rsid w:val="005523E0"/>
    <w:rsid w:val="0055320F"/>
    <w:rsid w:val="0055699B"/>
    <w:rsid w:val="00556B68"/>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7C3E"/>
    <w:rsid w:val="005F063B"/>
    <w:rsid w:val="005F192D"/>
    <w:rsid w:val="005F24C8"/>
    <w:rsid w:val="005F26AF"/>
    <w:rsid w:val="00601831"/>
    <w:rsid w:val="006057A8"/>
    <w:rsid w:val="00607295"/>
    <w:rsid w:val="00607D6C"/>
    <w:rsid w:val="00610AF6"/>
    <w:rsid w:val="0061383D"/>
    <w:rsid w:val="00614D69"/>
    <w:rsid w:val="00617030"/>
    <w:rsid w:val="00621301"/>
    <w:rsid w:val="0062173F"/>
    <w:rsid w:val="006235FB"/>
    <w:rsid w:val="00624013"/>
    <w:rsid w:val="00626A15"/>
    <w:rsid w:val="0063282D"/>
    <w:rsid w:val="006379E9"/>
    <w:rsid w:val="00640610"/>
    <w:rsid w:val="00641125"/>
    <w:rsid w:val="006438CB"/>
    <w:rsid w:val="006446BC"/>
    <w:rsid w:val="006529B9"/>
    <w:rsid w:val="00654197"/>
    <w:rsid w:val="00654695"/>
    <w:rsid w:val="0065500A"/>
    <w:rsid w:val="00655217"/>
    <w:rsid w:val="0065727C"/>
    <w:rsid w:val="006602B5"/>
    <w:rsid w:val="00674A78"/>
    <w:rsid w:val="00676C82"/>
    <w:rsid w:val="00684C5F"/>
    <w:rsid w:val="006933C7"/>
    <w:rsid w:val="00696A16"/>
    <w:rsid w:val="006A3CA1"/>
    <w:rsid w:val="006A4840"/>
    <w:rsid w:val="006A52A0"/>
    <w:rsid w:val="006A7E1D"/>
    <w:rsid w:val="006C3A56"/>
    <w:rsid w:val="006D13F4"/>
    <w:rsid w:val="006D1CA0"/>
    <w:rsid w:val="006D6AED"/>
    <w:rsid w:val="006E6D0B"/>
    <w:rsid w:val="006F126E"/>
    <w:rsid w:val="006F32C9"/>
    <w:rsid w:val="006F3653"/>
    <w:rsid w:val="006F3834"/>
    <w:rsid w:val="006F5693"/>
    <w:rsid w:val="006F5D4C"/>
    <w:rsid w:val="006F77A4"/>
    <w:rsid w:val="00715A12"/>
    <w:rsid w:val="00717B01"/>
    <w:rsid w:val="007227D9"/>
    <w:rsid w:val="0072491F"/>
    <w:rsid w:val="00725598"/>
    <w:rsid w:val="007374A1"/>
    <w:rsid w:val="007502E0"/>
    <w:rsid w:val="00752712"/>
    <w:rsid w:val="007535B0"/>
    <w:rsid w:val="00753A84"/>
    <w:rsid w:val="00754B5C"/>
    <w:rsid w:val="007610C5"/>
    <w:rsid w:val="007611F5"/>
    <w:rsid w:val="007619E4"/>
    <w:rsid w:val="00761E75"/>
    <w:rsid w:val="00763C35"/>
    <w:rsid w:val="0076495E"/>
    <w:rsid w:val="00765FC8"/>
    <w:rsid w:val="00771ADF"/>
    <w:rsid w:val="00775694"/>
    <w:rsid w:val="00777539"/>
    <w:rsid w:val="00793F46"/>
    <w:rsid w:val="007A1325"/>
    <w:rsid w:val="007A1A18"/>
    <w:rsid w:val="007A3BAF"/>
    <w:rsid w:val="007A4509"/>
    <w:rsid w:val="007B53D8"/>
    <w:rsid w:val="007C22C5"/>
    <w:rsid w:val="007C57E1"/>
    <w:rsid w:val="007C5811"/>
    <w:rsid w:val="007D2DF5"/>
    <w:rsid w:val="007D451A"/>
    <w:rsid w:val="007D5E3E"/>
    <w:rsid w:val="007D7596"/>
    <w:rsid w:val="007E242C"/>
    <w:rsid w:val="007E6631"/>
    <w:rsid w:val="007F0D89"/>
    <w:rsid w:val="00803A12"/>
    <w:rsid w:val="00805417"/>
    <w:rsid w:val="00805CF2"/>
    <w:rsid w:val="008266F9"/>
    <w:rsid w:val="008267E2"/>
    <w:rsid w:val="00826A9B"/>
    <w:rsid w:val="00834842"/>
    <w:rsid w:val="0083795B"/>
    <w:rsid w:val="00840E7B"/>
    <w:rsid w:val="00842AAD"/>
    <w:rsid w:val="008536AF"/>
    <w:rsid w:val="00853D40"/>
    <w:rsid w:val="00854477"/>
    <w:rsid w:val="008564FC"/>
    <w:rsid w:val="00864E76"/>
    <w:rsid w:val="00872581"/>
    <w:rsid w:val="0087459D"/>
    <w:rsid w:val="008752B5"/>
    <w:rsid w:val="0087680F"/>
    <w:rsid w:val="00876D81"/>
    <w:rsid w:val="00881D86"/>
    <w:rsid w:val="00883306"/>
    <w:rsid w:val="008904F9"/>
    <w:rsid w:val="00890E4C"/>
    <w:rsid w:val="00890E74"/>
    <w:rsid w:val="00892798"/>
    <w:rsid w:val="0089418F"/>
    <w:rsid w:val="00896C74"/>
    <w:rsid w:val="00897C29"/>
    <w:rsid w:val="008A1A9C"/>
    <w:rsid w:val="008A4633"/>
    <w:rsid w:val="008B032E"/>
    <w:rsid w:val="008B1AF1"/>
    <w:rsid w:val="008C0FA2"/>
    <w:rsid w:val="008C2342"/>
    <w:rsid w:val="008C77B6"/>
    <w:rsid w:val="008D1B91"/>
    <w:rsid w:val="008D724A"/>
    <w:rsid w:val="008D756E"/>
    <w:rsid w:val="008E5EBC"/>
    <w:rsid w:val="008E7A3E"/>
    <w:rsid w:val="008F41FD"/>
    <w:rsid w:val="008F4479"/>
    <w:rsid w:val="008F4BA0"/>
    <w:rsid w:val="00901726"/>
    <w:rsid w:val="00905A78"/>
    <w:rsid w:val="009078A6"/>
    <w:rsid w:val="00920E6A"/>
    <w:rsid w:val="009221D7"/>
    <w:rsid w:val="00931816"/>
    <w:rsid w:val="00932C71"/>
    <w:rsid w:val="009509D5"/>
    <w:rsid w:val="009538F5"/>
    <w:rsid w:val="00957187"/>
    <w:rsid w:val="00960255"/>
    <w:rsid w:val="009603E1"/>
    <w:rsid w:val="00961C9D"/>
    <w:rsid w:val="00963065"/>
    <w:rsid w:val="00966815"/>
    <w:rsid w:val="0097151F"/>
    <w:rsid w:val="00973777"/>
    <w:rsid w:val="00976E78"/>
    <w:rsid w:val="009775C0"/>
    <w:rsid w:val="00981F23"/>
    <w:rsid w:val="00982F31"/>
    <w:rsid w:val="00990634"/>
    <w:rsid w:val="00991733"/>
    <w:rsid w:val="00992078"/>
    <w:rsid w:val="00992BE3"/>
    <w:rsid w:val="009A1467"/>
    <w:rsid w:val="009A6464"/>
    <w:rsid w:val="009B3C71"/>
    <w:rsid w:val="009B69F5"/>
    <w:rsid w:val="009C57D5"/>
    <w:rsid w:val="009C5FF7"/>
    <w:rsid w:val="009C6292"/>
    <w:rsid w:val="009D15DB"/>
    <w:rsid w:val="009D3133"/>
    <w:rsid w:val="009D5ABE"/>
    <w:rsid w:val="009E160D"/>
    <w:rsid w:val="009F1CBB"/>
    <w:rsid w:val="009F3305"/>
    <w:rsid w:val="009F6FB2"/>
    <w:rsid w:val="00A00716"/>
    <w:rsid w:val="00A0287D"/>
    <w:rsid w:val="00A05DCE"/>
    <w:rsid w:val="00A071C0"/>
    <w:rsid w:val="00A22670"/>
    <w:rsid w:val="00A24B35"/>
    <w:rsid w:val="00A268E7"/>
    <w:rsid w:val="00A271BA"/>
    <w:rsid w:val="00A27F86"/>
    <w:rsid w:val="00A42D14"/>
    <w:rsid w:val="00A431C6"/>
    <w:rsid w:val="00A53CBC"/>
    <w:rsid w:val="00A54315"/>
    <w:rsid w:val="00A60FBC"/>
    <w:rsid w:val="00A65BA5"/>
    <w:rsid w:val="00A65C0B"/>
    <w:rsid w:val="00A776BA"/>
    <w:rsid w:val="00A81FD2"/>
    <w:rsid w:val="00A8441A"/>
    <w:rsid w:val="00A8674A"/>
    <w:rsid w:val="00A96E24"/>
    <w:rsid w:val="00AA6F6E"/>
    <w:rsid w:val="00AB122B"/>
    <w:rsid w:val="00AB21B0"/>
    <w:rsid w:val="00AB48D3"/>
    <w:rsid w:val="00AB5381"/>
    <w:rsid w:val="00AB7B03"/>
    <w:rsid w:val="00AD0BEF"/>
    <w:rsid w:val="00AE0243"/>
    <w:rsid w:val="00AE13C4"/>
    <w:rsid w:val="00AE1BAD"/>
    <w:rsid w:val="00AE2124"/>
    <w:rsid w:val="00AE24BC"/>
    <w:rsid w:val="00AE3E3F"/>
    <w:rsid w:val="00AE7283"/>
    <w:rsid w:val="00AF1F19"/>
    <w:rsid w:val="00AF2516"/>
    <w:rsid w:val="00AF4760"/>
    <w:rsid w:val="00AF55D4"/>
    <w:rsid w:val="00AF62F7"/>
    <w:rsid w:val="00B0438F"/>
    <w:rsid w:val="00B0505F"/>
    <w:rsid w:val="00B05C2D"/>
    <w:rsid w:val="00B12933"/>
    <w:rsid w:val="00B12B88"/>
    <w:rsid w:val="00B137E0"/>
    <w:rsid w:val="00B13BC8"/>
    <w:rsid w:val="00B16836"/>
    <w:rsid w:val="00B24662"/>
    <w:rsid w:val="00B259C0"/>
    <w:rsid w:val="00B3394B"/>
    <w:rsid w:val="00B3569C"/>
    <w:rsid w:val="00B43676"/>
    <w:rsid w:val="00B50C3A"/>
    <w:rsid w:val="00B535D9"/>
    <w:rsid w:val="00B540BE"/>
    <w:rsid w:val="00B5602D"/>
    <w:rsid w:val="00B60125"/>
    <w:rsid w:val="00B6656B"/>
    <w:rsid w:val="00B71625"/>
    <w:rsid w:val="00B75C54"/>
    <w:rsid w:val="00B8032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2B4A"/>
    <w:rsid w:val="00C244F5"/>
    <w:rsid w:val="00C3164F"/>
    <w:rsid w:val="00C31B5E"/>
    <w:rsid w:val="00C34D3E"/>
    <w:rsid w:val="00C35B37"/>
    <w:rsid w:val="00C3747A"/>
    <w:rsid w:val="00C37F29"/>
    <w:rsid w:val="00C56DCC"/>
    <w:rsid w:val="00C57075"/>
    <w:rsid w:val="00C609FC"/>
    <w:rsid w:val="00C62710"/>
    <w:rsid w:val="00C72AFE"/>
    <w:rsid w:val="00C81619"/>
    <w:rsid w:val="00C969C5"/>
    <w:rsid w:val="00CA013C"/>
    <w:rsid w:val="00CA2B78"/>
    <w:rsid w:val="00CA6D6D"/>
    <w:rsid w:val="00CC7A4E"/>
    <w:rsid w:val="00CD1359"/>
    <w:rsid w:val="00CD4C83"/>
    <w:rsid w:val="00D01EDC"/>
    <w:rsid w:val="00D078AA"/>
    <w:rsid w:val="00D10058"/>
    <w:rsid w:val="00D11978"/>
    <w:rsid w:val="00D15E30"/>
    <w:rsid w:val="00D16129"/>
    <w:rsid w:val="00D25DBD"/>
    <w:rsid w:val="00D26929"/>
    <w:rsid w:val="00D3041D"/>
    <w:rsid w:val="00D30CBD"/>
    <w:rsid w:val="00D30D9E"/>
    <w:rsid w:val="00D33908"/>
    <w:rsid w:val="00D354F2"/>
    <w:rsid w:val="00D36C30"/>
    <w:rsid w:val="00D37C90"/>
    <w:rsid w:val="00D43A8C"/>
    <w:rsid w:val="00D53072"/>
    <w:rsid w:val="00D61A4E"/>
    <w:rsid w:val="00D634EA"/>
    <w:rsid w:val="00D713A1"/>
    <w:rsid w:val="00D7479F"/>
    <w:rsid w:val="00D77956"/>
    <w:rsid w:val="00D80F0C"/>
    <w:rsid w:val="00D92077"/>
    <w:rsid w:val="00D937EB"/>
    <w:rsid w:val="00D951AF"/>
    <w:rsid w:val="00D951E2"/>
    <w:rsid w:val="00D9565A"/>
    <w:rsid w:val="00DA2D26"/>
    <w:rsid w:val="00DB2337"/>
    <w:rsid w:val="00DB5F87"/>
    <w:rsid w:val="00DB699B"/>
    <w:rsid w:val="00DC0376"/>
    <w:rsid w:val="00DC099B"/>
    <w:rsid w:val="00DC2008"/>
    <w:rsid w:val="00DC2BE5"/>
    <w:rsid w:val="00DD0F90"/>
    <w:rsid w:val="00DD4CD4"/>
    <w:rsid w:val="00DD65A2"/>
    <w:rsid w:val="00DD6770"/>
    <w:rsid w:val="00DE0749"/>
    <w:rsid w:val="00DE1CC6"/>
    <w:rsid w:val="00DE1CE2"/>
    <w:rsid w:val="00DE2689"/>
    <w:rsid w:val="00DE5ED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369AC"/>
    <w:rsid w:val="00E42E4C"/>
    <w:rsid w:val="00E46770"/>
    <w:rsid w:val="00E47013"/>
    <w:rsid w:val="00E541F9"/>
    <w:rsid w:val="00E57B79"/>
    <w:rsid w:val="00E63419"/>
    <w:rsid w:val="00E64496"/>
    <w:rsid w:val="00E72115"/>
    <w:rsid w:val="00E8322E"/>
    <w:rsid w:val="00E86159"/>
    <w:rsid w:val="00E903E0"/>
    <w:rsid w:val="00E90D16"/>
    <w:rsid w:val="00E97401"/>
    <w:rsid w:val="00EA1115"/>
    <w:rsid w:val="00EA2EE7"/>
    <w:rsid w:val="00EA39EB"/>
    <w:rsid w:val="00EA58CE"/>
    <w:rsid w:val="00EB33FF"/>
    <w:rsid w:val="00EB3D1A"/>
    <w:rsid w:val="00EC2759"/>
    <w:rsid w:val="00EC3422"/>
    <w:rsid w:val="00EC59D8"/>
    <w:rsid w:val="00EC7106"/>
    <w:rsid w:val="00ED0120"/>
    <w:rsid w:val="00ED3BBA"/>
    <w:rsid w:val="00ED4E12"/>
    <w:rsid w:val="00EE051B"/>
    <w:rsid w:val="00EE54B4"/>
    <w:rsid w:val="00EF1AD8"/>
    <w:rsid w:val="00EF2B5C"/>
    <w:rsid w:val="00EF5433"/>
    <w:rsid w:val="00EF7794"/>
    <w:rsid w:val="00F02046"/>
    <w:rsid w:val="00F053D8"/>
    <w:rsid w:val="00F07888"/>
    <w:rsid w:val="00F1313D"/>
    <w:rsid w:val="00F139F3"/>
    <w:rsid w:val="00F201E7"/>
    <w:rsid w:val="00F204E0"/>
    <w:rsid w:val="00F20B16"/>
    <w:rsid w:val="00F21C79"/>
    <w:rsid w:val="00F238C9"/>
    <w:rsid w:val="00F23CA5"/>
    <w:rsid w:val="00F277AA"/>
    <w:rsid w:val="00F31955"/>
    <w:rsid w:val="00F34C06"/>
    <w:rsid w:val="00F43EA3"/>
    <w:rsid w:val="00F50C55"/>
    <w:rsid w:val="00F55780"/>
    <w:rsid w:val="00F5759E"/>
    <w:rsid w:val="00F57FFB"/>
    <w:rsid w:val="00F601E6"/>
    <w:rsid w:val="00F66DBD"/>
    <w:rsid w:val="00F734FC"/>
    <w:rsid w:val="00F735EB"/>
    <w:rsid w:val="00F73954"/>
    <w:rsid w:val="00F87EF9"/>
    <w:rsid w:val="00F94060"/>
    <w:rsid w:val="00FA56F6"/>
    <w:rsid w:val="00FB329D"/>
    <w:rsid w:val="00FB4B7C"/>
    <w:rsid w:val="00FC27E3"/>
    <w:rsid w:val="00FC74C7"/>
    <w:rsid w:val="00FD451D"/>
    <w:rsid w:val="00FD5B22"/>
    <w:rsid w:val="00FE1B01"/>
    <w:rsid w:val="00FE7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4EEC3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atentStyles>
  <w:style w:type="paragraph" w:default="1" w:styleId="Normal">
    <w:name w:val="Normal"/>
    <w:aliases w:val="Normal/Card"/>
    <w:uiPriority w:val="4"/>
    <w:qFormat/>
    <w:rsid w:val="003A0062"/>
    <w:pPr>
      <w:spacing w:after="160" w:line="259" w:lineRule="auto"/>
    </w:pPr>
    <w:rPr>
      <w:rFonts w:ascii="Calibri" w:eastAsiaTheme="minorHAnsi" w:hAnsi="Calibri"/>
      <w:sz w:val="22"/>
      <w:szCs w:val="22"/>
    </w:rPr>
  </w:style>
  <w:style w:type="paragraph" w:styleId="Heading1">
    <w:name w:val="heading 1"/>
    <w:aliases w:val="Pocket,CD - Header,CD Header,Debate Block,ALEX,Brief - Heading 1,Brief - Title Heading 1,Heading 1 Char Char Char Char,Heading 1 Char Char Char Char Char"/>
    <w:basedOn w:val="Normal"/>
    <w:next w:val="Normal"/>
    <w:link w:val="Heading1Char"/>
    <w:qFormat/>
    <w:rsid w:val="003A00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Heading 2 Char Char Char Char,T"/>
    <w:basedOn w:val="Normal"/>
    <w:next w:val="Normal"/>
    <w:link w:val="Heading2Char"/>
    <w:uiPriority w:val="1"/>
    <w:unhideWhenUsed/>
    <w:qFormat/>
    <w:rsid w:val="003A00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Char,Char Char Char Char Char Char Char,Char1 Char,Char1 Char + Left:  2.54 cm,First line:  0 Heading 3,First line:  0 cm, Char Char Char Char Char Char Char,Char,CD Underline,Citation Char Char,Heading 3 Char1 Char Char,cites Char"/>
    <w:basedOn w:val="Normal"/>
    <w:next w:val="Normal"/>
    <w:link w:val="Heading3Char"/>
    <w:uiPriority w:val="2"/>
    <w:unhideWhenUsed/>
    <w:qFormat/>
    <w:rsid w:val="003A00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3"/>
    <w:unhideWhenUsed/>
    <w:qFormat/>
    <w:rsid w:val="003A006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semiHidden/>
    <w:unhideWhenUsed/>
    <w:qFormat/>
    <w:rsid w:val="006446BC"/>
    <w:pPr>
      <w:keepNext/>
      <w:tabs>
        <w:tab w:val="num" w:pos="0"/>
      </w:tabs>
      <w:suppressAutoHyphens/>
      <w:spacing w:after="0" w:line="240" w:lineRule="auto"/>
      <w:ind w:left="1008" w:hanging="1008"/>
      <w:outlineLvl w:val="4"/>
    </w:pPr>
    <w:rPr>
      <w:rFonts w:ascii="Garamond" w:eastAsia="Times New Roman" w:hAnsi="Garamond" w:cs="Garamond"/>
      <w:b/>
      <w:bCs/>
      <w:i/>
      <w:iCs/>
      <w:color w:val="FF0000"/>
      <w:lang w:eastAsia="zh-CN"/>
    </w:rPr>
  </w:style>
  <w:style w:type="paragraph" w:styleId="Heading6">
    <w:name w:val="heading 6"/>
    <w:basedOn w:val="Normal"/>
    <w:next w:val="Normal"/>
    <w:link w:val="Heading6Char"/>
    <w:semiHidden/>
    <w:unhideWhenUsed/>
    <w:qFormat/>
    <w:rsid w:val="006446BC"/>
    <w:pPr>
      <w:keepNext/>
      <w:tabs>
        <w:tab w:val="num" w:pos="0"/>
      </w:tabs>
      <w:suppressAutoHyphens/>
      <w:spacing w:after="0" w:line="480" w:lineRule="auto"/>
      <w:ind w:firstLine="720"/>
      <w:jc w:val="both"/>
      <w:outlineLvl w:val="5"/>
    </w:pPr>
    <w:rPr>
      <w:rFonts w:ascii="Garamond" w:eastAsia="Times New Roman" w:hAnsi="Garamond" w:cs="Garamond"/>
      <w:b/>
      <w:bCs/>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CD - Header Char,CD Header Char,Debate Block Char,ALEX Char,Brief - Heading 1 Char,Brief - Title Heading 1 Char,Heading 1 Char Char Char Char Char1,Heading 1 Char Char Char Char Char Char"/>
    <w:basedOn w:val="DefaultParagraphFont"/>
    <w:link w:val="Heading1"/>
    <w:rsid w:val="003A0062"/>
    <w:rPr>
      <w:rFonts w:ascii="Calibri" w:eastAsiaTheme="majorEastAsia" w:hAnsi="Calibri" w:cstheme="majorBidi"/>
      <w:b/>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1"/>
    <w:rsid w:val="003A0062"/>
    <w:rPr>
      <w:rFonts w:ascii="Calibri" w:eastAsiaTheme="majorEastAsia" w:hAnsi="Calibri" w:cstheme="majorBidi"/>
      <w:b/>
      <w:sz w:val="44"/>
      <w:szCs w:val="26"/>
      <w:u w:val="double"/>
    </w:rPr>
  </w:style>
  <w:style w:type="character" w:customStyle="1" w:styleId="Heading3Char">
    <w:name w:val="Heading 3 Char"/>
    <w:aliases w:val="Block Char, Char Char,Char Char Char Char Char Char Char Char,Char1 Char Char,Char1 Char + Left:  2.54 cm Char,First line:  0 Heading 3 Char,First line:  0 cm Char, Char Char Char Char Char Char Char Char,Char Char,CD Underline Char"/>
    <w:basedOn w:val="DefaultParagraphFont"/>
    <w:link w:val="Heading3"/>
    <w:uiPriority w:val="2"/>
    <w:rsid w:val="003A0062"/>
    <w:rPr>
      <w:rFonts w:ascii="Calibri" w:eastAsiaTheme="majorEastAsia" w:hAnsi="Calibri" w:cstheme="majorBidi"/>
      <w:b/>
      <w:sz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3A0062"/>
    <w:rPr>
      <w:rFonts w:ascii="Calibri" w:eastAsiaTheme="majorEastAsia" w:hAnsi="Calibri"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
    <w:basedOn w:val="DefaultParagraphFont"/>
    <w:uiPriority w:val="5"/>
    <w:qFormat/>
    <w:rsid w:val="003A0062"/>
    <w:rPr>
      <w:b/>
      <w:bCs/>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6"/>
    <w:qFormat/>
    <w:rsid w:val="003A0062"/>
    <w:rPr>
      <w:b w:val="0"/>
      <w:sz w:val="22"/>
      <w:u w:val="single"/>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
    <w:basedOn w:val="DefaultParagraphFont"/>
    <w:link w:val="textbold"/>
    <w:uiPriority w:val="7"/>
    <w:qFormat/>
    <w:rsid w:val="003A0062"/>
    <w:rPr>
      <w:rFonts w:ascii="Calibri" w:hAnsi="Calibri"/>
      <w:b/>
      <w:i w:val="0"/>
      <w:iCs/>
      <w:sz w:val="22"/>
      <w:u w:val="single"/>
      <w:bdr w:val="none" w:sz="0" w:space="0" w:color="auto"/>
    </w:rPr>
  </w:style>
  <w:style w:type="character" w:styleId="FollowedHyperlink">
    <w:name w:val="FollowedHyperlink"/>
    <w:basedOn w:val="DefaultParagraphFont"/>
    <w:uiPriority w:val="99"/>
    <w:unhideWhenUsed/>
    <w:rsid w:val="003A0062"/>
    <w:rPr>
      <w:color w:val="auto"/>
      <w:u w:val="none"/>
    </w:rPr>
  </w:style>
  <w:style w:type="character" w:styleId="Hyperlink">
    <w:name w:val="Hyperlink"/>
    <w:aliases w:val="heading 1 (block title),Important,Read,Card Text,Internet Link,Analytic Text"/>
    <w:basedOn w:val="DefaultParagraphFont"/>
    <w:uiPriority w:val="99"/>
    <w:unhideWhenUsed/>
    <w:rsid w:val="003A0062"/>
    <w:rPr>
      <w:color w:val="auto"/>
      <w:u w:val="none"/>
    </w:rPr>
  </w:style>
  <w:style w:type="paragraph" w:styleId="DocumentMap">
    <w:name w:val="Document Map"/>
    <w:basedOn w:val="Normal"/>
    <w:link w:val="DocumentMapChar"/>
    <w:uiPriority w:val="99"/>
    <w:unhideWhenUsed/>
    <w:rsid w:val="00FE734E"/>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FE734E"/>
    <w:rPr>
      <w:rFonts w:ascii="Lucida Grande" w:hAnsi="Lucida Grande" w:cs="Lucida Grande"/>
    </w:rPr>
  </w:style>
  <w:style w:type="paragraph" w:styleId="FootnoteText">
    <w:name w:val="footnote text"/>
    <w:basedOn w:val="Normal"/>
    <w:link w:val="FootnoteTextChar"/>
    <w:uiPriority w:val="99"/>
    <w:unhideWhenUsed/>
    <w:qFormat/>
    <w:rsid w:val="00AB5381"/>
    <w:pPr>
      <w:spacing w:after="0" w:line="240" w:lineRule="auto"/>
    </w:pPr>
  </w:style>
  <w:style w:type="character" w:customStyle="1" w:styleId="FootnoteTextChar">
    <w:name w:val="Footnote Text Char"/>
    <w:basedOn w:val="DefaultParagraphFont"/>
    <w:link w:val="FootnoteText"/>
    <w:uiPriority w:val="99"/>
    <w:rsid w:val="00AB5381"/>
    <w:rPr>
      <w:rFonts w:ascii="Times New Roman" w:hAnsi="Times New Roman" w:cs="Times New Roman"/>
    </w:rPr>
  </w:style>
  <w:style w:type="character" w:styleId="FootnoteReference">
    <w:name w:val="footnote reference"/>
    <w:aliases w:val="FN Ref,footnote reference"/>
    <w:basedOn w:val="DefaultParagraphFont"/>
    <w:uiPriority w:val="99"/>
    <w:unhideWhenUsed/>
    <w:qFormat/>
    <w:rsid w:val="00AB5381"/>
    <w:rPr>
      <w:vertAlign w:val="superscript"/>
    </w:rPr>
  </w:style>
  <w:style w:type="paragraph" w:styleId="NoSpacing">
    <w:name w:val="No Spacing"/>
    <w:aliases w:val="CD - Cite,Dont use,Tag and Cite,DDI Tag,Tag Title,Very Small Text,Debate Text"/>
    <w:uiPriority w:val="1"/>
    <w:qFormat/>
    <w:rsid w:val="006446BC"/>
    <w:rPr>
      <w:rFonts w:ascii="Calibri" w:hAnsi="Calibri"/>
      <w:sz w:val="22"/>
    </w:rPr>
  </w:style>
  <w:style w:type="paragraph" w:customStyle="1" w:styleId="textbold">
    <w:name w:val="text bold"/>
    <w:basedOn w:val="Normal"/>
    <w:link w:val="Emphasis"/>
    <w:uiPriority w:val="7"/>
    <w:qFormat/>
    <w:rsid w:val="006446BC"/>
    <w:pPr>
      <w:pBdr>
        <w:top w:val="single" w:sz="18" w:space="0" w:color="auto"/>
        <w:left w:val="single" w:sz="18" w:space="0" w:color="auto"/>
        <w:bottom w:val="single" w:sz="18" w:space="0" w:color="auto"/>
        <w:right w:val="single" w:sz="18" w:space="0" w:color="auto"/>
      </w:pBdr>
      <w:spacing w:after="0" w:line="240" w:lineRule="auto"/>
      <w:ind w:left="720"/>
      <w:jc w:val="both"/>
    </w:pPr>
    <w:rPr>
      <w:rFonts w:eastAsiaTheme="minorEastAsia"/>
      <w:b/>
      <w:iCs/>
      <w:szCs w:val="24"/>
      <w:u w:val="single"/>
    </w:rPr>
  </w:style>
  <w:style w:type="character" w:customStyle="1" w:styleId="Heading5Char">
    <w:name w:val="Heading 5 Char"/>
    <w:basedOn w:val="DefaultParagraphFont"/>
    <w:link w:val="Heading5"/>
    <w:semiHidden/>
    <w:rsid w:val="006446BC"/>
    <w:rPr>
      <w:rFonts w:ascii="Garamond" w:eastAsia="Times New Roman" w:hAnsi="Garamond" w:cs="Garamond"/>
      <w:b/>
      <w:bCs/>
      <w:i/>
      <w:iCs/>
      <w:color w:val="FF0000"/>
      <w:lang w:eastAsia="zh-CN"/>
    </w:rPr>
  </w:style>
  <w:style w:type="character" w:customStyle="1" w:styleId="Heading6Char">
    <w:name w:val="Heading 6 Char"/>
    <w:basedOn w:val="DefaultParagraphFont"/>
    <w:link w:val="Heading6"/>
    <w:semiHidden/>
    <w:rsid w:val="006446BC"/>
    <w:rPr>
      <w:rFonts w:ascii="Garamond" w:eastAsia="Times New Roman" w:hAnsi="Garamond" w:cs="Garamond"/>
      <w:b/>
      <w:bCs/>
      <w:lang w:eastAsia="zh-CN"/>
    </w:rPr>
  </w:style>
  <w:style w:type="paragraph" w:styleId="Revision">
    <w:name w:val="Revision"/>
    <w:hidden/>
    <w:uiPriority w:val="99"/>
    <w:semiHidden/>
    <w:rsid w:val="006446BC"/>
    <w:rPr>
      <w:rFonts w:ascii="Calibri" w:eastAsiaTheme="minorHAnsi" w:hAnsi="Calibri"/>
      <w:sz w:val="22"/>
      <w:szCs w:val="22"/>
    </w:rPr>
  </w:style>
  <w:style w:type="paragraph" w:styleId="ListParagraph">
    <w:name w:val="List Paragraph"/>
    <w:basedOn w:val="Normal"/>
    <w:uiPriority w:val="34"/>
    <w:qFormat/>
    <w:rsid w:val="006446BC"/>
    <w:pPr>
      <w:ind w:left="720"/>
      <w:contextualSpacing/>
    </w:pPr>
  </w:style>
  <w:style w:type="paragraph" w:customStyle="1" w:styleId="1AChushush">
    <w:name w:val="1AChushush"/>
    <w:basedOn w:val="Normal"/>
    <w:link w:val="1AChushushChar"/>
    <w:autoRedefine/>
    <w:qFormat/>
    <w:rsid w:val="006446BC"/>
    <w:pPr>
      <w:spacing w:after="0" w:line="240" w:lineRule="auto"/>
      <w:ind w:right="-14"/>
      <w:contextualSpacing/>
    </w:pPr>
  </w:style>
  <w:style w:type="character" w:customStyle="1" w:styleId="1AChushushChar">
    <w:name w:val="1AChushush Char"/>
    <w:link w:val="1AChushush"/>
    <w:rsid w:val="006446BC"/>
    <w:rPr>
      <w:rFonts w:ascii="Times New Roman" w:hAnsi="Times New Roman" w:cs="Times New Roman"/>
    </w:rPr>
  </w:style>
  <w:style w:type="paragraph" w:styleId="Header">
    <w:name w:val="header"/>
    <w:basedOn w:val="Normal"/>
    <w:link w:val="HeaderChar"/>
    <w:uiPriority w:val="99"/>
    <w:unhideWhenUsed/>
    <w:rsid w:val="00644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46BC"/>
    <w:rPr>
      <w:rFonts w:ascii="Times New Roman" w:hAnsi="Times New Roman" w:cs="Times New Roman"/>
    </w:rPr>
  </w:style>
  <w:style w:type="paragraph" w:styleId="Footer">
    <w:name w:val="footer"/>
    <w:basedOn w:val="Normal"/>
    <w:link w:val="FooterChar"/>
    <w:uiPriority w:val="99"/>
    <w:unhideWhenUsed/>
    <w:rsid w:val="00644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6BC"/>
    <w:rPr>
      <w:rFonts w:ascii="Times New Roman" w:hAnsi="Times New Roman" w:cs="Times New Roman"/>
    </w:rPr>
  </w:style>
  <w:style w:type="character" w:customStyle="1" w:styleId="LinedDown">
    <w:name w:val="Lined Down"/>
    <w:qFormat/>
    <w:rsid w:val="006446BC"/>
    <w:rPr>
      <w:rFonts w:cs="Times New Roman"/>
      <w:b w:val="0"/>
      <w:bCs w:val="0"/>
      <w:i w:val="0"/>
      <w:iCs w:val="0"/>
      <w:color w:val="000000"/>
      <w:sz w:val="12"/>
      <w:szCs w:val="12"/>
      <w:u w:val="none"/>
    </w:rPr>
  </w:style>
  <w:style w:type="character" w:customStyle="1" w:styleId="Carded">
    <w:name w:val="Carded"/>
    <w:qFormat/>
    <w:rsid w:val="006446BC"/>
    <w:rPr>
      <w:rFonts w:cs="Times New Roman"/>
      <w:b/>
      <w:bCs/>
      <w:color w:val="000000"/>
      <w:sz w:val="24"/>
      <w:szCs w:val="24"/>
      <w:u w:val="single"/>
    </w:rPr>
  </w:style>
  <w:style w:type="character" w:customStyle="1" w:styleId="underline">
    <w:name w:val="underline"/>
    <w:basedOn w:val="DefaultParagraphFont"/>
    <w:qFormat/>
    <w:rsid w:val="006446BC"/>
    <w:rPr>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446BC"/>
    <w:rPr>
      <w:rFonts w:eastAsiaTheme="minorHAnsi"/>
      <w:sz w:val="20"/>
      <w:szCs w:val="22"/>
      <w:u w:val="single"/>
    </w:rPr>
  </w:style>
  <w:style w:type="paragraph" w:customStyle="1" w:styleId="CardText">
    <w:name w:val="CardText"/>
    <w:basedOn w:val="Normal"/>
    <w:next w:val="Normal"/>
    <w:link w:val="CardTextChar"/>
    <w:qFormat/>
    <w:rsid w:val="006446BC"/>
    <w:pPr>
      <w:spacing w:after="0" w:line="240" w:lineRule="auto"/>
      <w:ind w:left="288" w:right="288"/>
    </w:pPr>
    <w:rPr>
      <w:rFonts w:eastAsia="Times New Roman"/>
      <w:sz w:val="16"/>
      <w:szCs w:val="20"/>
    </w:rPr>
  </w:style>
  <w:style w:type="character" w:customStyle="1" w:styleId="CardTextChar">
    <w:name w:val="CardText Char"/>
    <w:basedOn w:val="DefaultParagraphFont"/>
    <w:link w:val="CardText"/>
    <w:rsid w:val="006446BC"/>
    <w:rPr>
      <w:rFonts w:ascii="Times New Roman" w:eastAsia="Times New Roman" w:hAnsi="Times New Roman" w:cs="Times New Roman"/>
      <w:sz w:val="16"/>
      <w:szCs w:val="20"/>
    </w:rPr>
  </w:style>
  <w:style w:type="paragraph" w:customStyle="1" w:styleId="Tags">
    <w:name w:val="Tags"/>
    <w:rsid w:val="006446BC"/>
    <w:pPr>
      <w:widowControl w:val="0"/>
      <w:suppressAutoHyphens/>
      <w:spacing w:after="200" w:line="276" w:lineRule="auto"/>
    </w:pPr>
    <w:rPr>
      <w:rFonts w:ascii="Georgia Bold" w:eastAsia="ヒラギノ角ゴ Pro W3" w:hAnsi="Georgia Bold" w:cs="Times New Roman"/>
      <w:color w:val="00000A"/>
      <w:szCs w:val="20"/>
    </w:rPr>
  </w:style>
  <w:style w:type="character" w:customStyle="1" w:styleId="EmphasisA">
    <w:name w:val="Emphasis A"/>
    <w:rsid w:val="006446BC"/>
    <w:rPr>
      <w:rFonts w:ascii="Lucida Grande" w:eastAsia="ヒラギノ角ゴ Pro W3" w:hAnsi="Lucida Grande"/>
      <w:b/>
      <w:i w:val="0"/>
      <w:color w:val="000000"/>
      <w:sz w:val="22"/>
      <w:u w:val="single"/>
    </w:rPr>
  </w:style>
  <w:style w:type="character" w:styleId="IntenseEmphasis">
    <w:name w:val="Intense Emphasis"/>
    <w:aliases w:val="Intense Emphasis3,cites Char Ch,Intense Emphasis111,Bo,Minimized Char,Heading 3 Char Char Char Char Char,Intense Emphasis1111,Intense Emphasis11111,Intense Emphasis4,Normal + 18 pt,Heading 3 Char Char Char1,B,9.5 pt"/>
    <w:uiPriority w:val="6"/>
    <w:qFormat/>
    <w:rsid w:val="006446BC"/>
    <w:rPr>
      <w:rFonts w:ascii="Helvetica" w:eastAsia="ヒラギノ角ゴ Pro W3" w:hAnsi="Helvetica"/>
      <w:b/>
      <w:i w:val="0"/>
      <w:color w:val="000000"/>
      <w:sz w:val="22"/>
      <w:u w:val="single"/>
    </w:rPr>
  </w:style>
  <w:style w:type="paragraph" w:customStyle="1" w:styleId="Cards">
    <w:name w:val="Cards"/>
    <w:link w:val="CardsChar"/>
    <w:qFormat/>
    <w:rsid w:val="006446BC"/>
    <w:pPr>
      <w:widowControl w:val="0"/>
      <w:suppressAutoHyphens/>
      <w:spacing w:after="200" w:line="276" w:lineRule="auto"/>
      <w:ind w:right="432"/>
    </w:pPr>
    <w:rPr>
      <w:rFonts w:ascii="Georgia" w:eastAsia="ヒラギノ角ゴ Pro W3" w:hAnsi="Georgia" w:cs="Times New Roman"/>
      <w:color w:val="00000A"/>
      <w:sz w:val="18"/>
      <w:szCs w:val="20"/>
    </w:rPr>
  </w:style>
  <w:style w:type="character" w:customStyle="1" w:styleId="DebateHighlighted">
    <w:name w:val="Debate Highlighted"/>
    <w:rsid w:val="006446BC"/>
    <w:rPr>
      <w:rFonts w:ascii="Georgia" w:eastAsia="ヒラギノ角ゴ Pro W3" w:hAnsi="Georgia"/>
      <w:b w:val="0"/>
      <w:i w:val="0"/>
      <w:color w:val="000000"/>
      <w:sz w:val="20"/>
      <w:u w:val="single"/>
      <w:shd w:val="clear" w:color="auto" w:fill="00FFFF"/>
    </w:rPr>
  </w:style>
  <w:style w:type="character" w:customStyle="1" w:styleId="DebateUnderline">
    <w:name w:val="Debate Underline"/>
    <w:qFormat/>
    <w:rsid w:val="006446BC"/>
    <w:rPr>
      <w:rFonts w:ascii="Georgia" w:eastAsia="ヒラギノ角ゴ Pro W3" w:hAnsi="Georgia"/>
      <w:b w:val="0"/>
      <w:i w:val="0"/>
      <w:color w:val="000000"/>
      <w:sz w:val="20"/>
      <w:u w:val="single"/>
    </w:rPr>
  </w:style>
  <w:style w:type="character" w:customStyle="1" w:styleId="StyleBold">
    <w:name w:val="Style Bold"/>
    <w:basedOn w:val="DefaultParagraphFont"/>
    <w:uiPriority w:val="9"/>
    <w:semiHidden/>
    <w:rsid w:val="006446BC"/>
    <w:rPr>
      <w:b/>
      <w:bCs/>
    </w:rPr>
  </w:style>
  <w:style w:type="character" w:customStyle="1" w:styleId="Emphasis2">
    <w:name w:val="Emphasis2"/>
    <w:basedOn w:val="DefaultParagraphFont"/>
    <w:rsid w:val="006446BC"/>
    <w:rPr>
      <w:rFonts w:ascii="Times New Roman" w:hAnsi="Times New Roman"/>
      <w:b/>
      <w:iCs/>
      <w:sz w:val="24"/>
      <w:u w:val="single"/>
    </w:rPr>
  </w:style>
  <w:style w:type="character" w:customStyle="1" w:styleId="TagsChar">
    <w:name w:val="Tags Char"/>
    <w:rsid w:val="006446BC"/>
    <w:rPr>
      <w:rFonts w:ascii="Times New Roman" w:hAnsi="Times New Roman" w:cs="Times New Roman"/>
      <w:b/>
      <w:sz w:val="24"/>
    </w:rPr>
  </w:style>
  <w:style w:type="paragraph" w:customStyle="1" w:styleId="card">
    <w:name w:val="card"/>
    <w:basedOn w:val="Normal"/>
    <w:next w:val="Normal"/>
    <w:link w:val="cardChar"/>
    <w:uiPriority w:val="6"/>
    <w:qFormat/>
    <w:rsid w:val="006446BC"/>
    <w:pPr>
      <w:spacing w:after="0" w:line="240" w:lineRule="auto"/>
      <w:ind w:left="288" w:right="288"/>
    </w:pPr>
    <w:rPr>
      <w:rFonts w:eastAsia="Times New Roman"/>
      <w:sz w:val="16"/>
      <w:szCs w:val="20"/>
    </w:rPr>
  </w:style>
  <w:style w:type="character" w:customStyle="1" w:styleId="cardChar">
    <w:name w:val="card Char"/>
    <w:basedOn w:val="DefaultParagraphFont"/>
    <w:link w:val="card"/>
    <w:rsid w:val="006446BC"/>
    <w:rPr>
      <w:rFonts w:ascii="Times New Roman" w:eastAsia="Times New Roman" w:hAnsi="Times New Roman" w:cs="Times New Roman"/>
      <w:sz w:val="16"/>
      <w:szCs w:val="20"/>
    </w:rPr>
  </w:style>
  <w:style w:type="character" w:customStyle="1" w:styleId="BoldUnderlineChar">
    <w:name w:val="Bold Underline Char"/>
    <w:basedOn w:val="DefaultParagraphFont"/>
    <w:rsid w:val="006446BC"/>
    <w:rPr>
      <w:b/>
      <w:bCs w:val="0"/>
      <w:u w:val="single"/>
      <w:lang w:val="en-US" w:eastAsia="en-US" w:bidi="ar-SA"/>
    </w:rPr>
  </w:style>
  <w:style w:type="paragraph" w:styleId="CommentText">
    <w:name w:val="annotation text"/>
    <w:basedOn w:val="Normal"/>
    <w:link w:val="CommentTextChar"/>
    <w:unhideWhenUsed/>
    <w:rsid w:val="006446BC"/>
    <w:pPr>
      <w:suppressAutoHyphens/>
      <w:spacing w:after="0" w:line="240" w:lineRule="auto"/>
    </w:pPr>
    <w:rPr>
      <w:rFonts w:eastAsia="Times New Roman"/>
      <w:sz w:val="20"/>
      <w:szCs w:val="20"/>
      <w:lang w:eastAsia="zh-CN"/>
    </w:rPr>
  </w:style>
  <w:style w:type="character" w:customStyle="1" w:styleId="CommentTextChar">
    <w:name w:val="Comment Text Char"/>
    <w:basedOn w:val="DefaultParagraphFont"/>
    <w:link w:val="CommentText"/>
    <w:uiPriority w:val="99"/>
    <w:rsid w:val="006446BC"/>
    <w:rPr>
      <w:rFonts w:ascii="Times New Roman" w:eastAsia="Times New Roman" w:hAnsi="Times New Roman" w:cs="Times New Roman"/>
      <w:sz w:val="20"/>
      <w:szCs w:val="20"/>
      <w:lang w:eastAsia="zh-CN"/>
    </w:rPr>
  </w:style>
  <w:style w:type="paragraph" w:styleId="Caption">
    <w:name w:val="caption"/>
    <w:basedOn w:val="Normal"/>
    <w:semiHidden/>
    <w:unhideWhenUsed/>
    <w:qFormat/>
    <w:rsid w:val="006446BC"/>
    <w:pPr>
      <w:suppressLineNumbers/>
      <w:suppressAutoHyphens/>
      <w:spacing w:before="120" w:after="120" w:line="240" w:lineRule="auto"/>
    </w:pPr>
    <w:rPr>
      <w:rFonts w:eastAsia="Times New Roman"/>
      <w:i/>
      <w:iCs/>
      <w:lang w:eastAsia="zh-CN"/>
    </w:rPr>
  </w:style>
  <w:style w:type="paragraph" w:styleId="EndnoteText">
    <w:name w:val="endnote text"/>
    <w:basedOn w:val="Normal"/>
    <w:link w:val="EndnoteTextChar"/>
    <w:uiPriority w:val="99"/>
    <w:semiHidden/>
    <w:unhideWhenUsed/>
    <w:rsid w:val="006446BC"/>
    <w:pPr>
      <w:suppressAutoHyphens/>
      <w:spacing w:after="0" w:line="240" w:lineRule="auto"/>
    </w:pPr>
    <w:rPr>
      <w:rFonts w:eastAsia="Times New Roman"/>
      <w:sz w:val="20"/>
      <w:szCs w:val="20"/>
      <w:lang w:eastAsia="zh-CN"/>
    </w:rPr>
  </w:style>
  <w:style w:type="character" w:customStyle="1" w:styleId="EndnoteTextChar">
    <w:name w:val="Endnote Text Char"/>
    <w:basedOn w:val="DefaultParagraphFont"/>
    <w:link w:val="EndnoteText"/>
    <w:uiPriority w:val="99"/>
    <w:semiHidden/>
    <w:rsid w:val="006446BC"/>
    <w:rPr>
      <w:rFonts w:ascii="Times New Roman" w:eastAsia="Times New Roman" w:hAnsi="Times New Roman" w:cs="Times New Roman"/>
      <w:sz w:val="20"/>
      <w:szCs w:val="20"/>
      <w:lang w:eastAsia="zh-CN"/>
    </w:rPr>
  </w:style>
  <w:style w:type="paragraph" w:styleId="BodyText">
    <w:name w:val="Body Text"/>
    <w:basedOn w:val="Normal"/>
    <w:link w:val="BodyTextChar"/>
    <w:semiHidden/>
    <w:unhideWhenUsed/>
    <w:rsid w:val="006446BC"/>
    <w:pPr>
      <w:suppressAutoHyphens/>
      <w:spacing w:after="0" w:line="480" w:lineRule="auto"/>
    </w:pPr>
    <w:rPr>
      <w:rFonts w:eastAsia="Times New Roman"/>
      <w:szCs w:val="20"/>
      <w:lang w:eastAsia="zh-CN"/>
    </w:rPr>
  </w:style>
  <w:style w:type="character" w:customStyle="1" w:styleId="BodyTextChar">
    <w:name w:val="Body Text Char"/>
    <w:basedOn w:val="DefaultParagraphFont"/>
    <w:link w:val="BodyText"/>
    <w:semiHidden/>
    <w:rsid w:val="006446BC"/>
    <w:rPr>
      <w:rFonts w:ascii="Times New Roman" w:eastAsia="Times New Roman" w:hAnsi="Times New Roman" w:cs="Times New Roman"/>
      <w:szCs w:val="20"/>
      <w:lang w:eastAsia="zh-CN"/>
    </w:rPr>
  </w:style>
  <w:style w:type="paragraph" w:styleId="List">
    <w:name w:val="List"/>
    <w:basedOn w:val="BodyText"/>
    <w:semiHidden/>
    <w:unhideWhenUsed/>
    <w:rsid w:val="006446BC"/>
  </w:style>
  <w:style w:type="paragraph" w:styleId="Subtitle">
    <w:name w:val="Subtitle"/>
    <w:basedOn w:val="Normal"/>
    <w:next w:val="BodyText"/>
    <w:link w:val="SubtitleChar"/>
    <w:qFormat/>
    <w:rsid w:val="006446BC"/>
    <w:pPr>
      <w:suppressAutoHyphens/>
      <w:spacing w:after="0" w:line="480" w:lineRule="auto"/>
      <w:jc w:val="center"/>
    </w:pPr>
    <w:rPr>
      <w:rFonts w:ascii="Garamond" w:eastAsia="Times New Roman" w:hAnsi="Garamond" w:cs="Garamond"/>
      <w:b/>
      <w:bCs/>
      <w:i/>
      <w:iCs/>
      <w:lang w:eastAsia="zh-CN"/>
    </w:rPr>
  </w:style>
  <w:style w:type="character" w:customStyle="1" w:styleId="SubtitleChar">
    <w:name w:val="Subtitle Char"/>
    <w:basedOn w:val="DefaultParagraphFont"/>
    <w:link w:val="Subtitle"/>
    <w:rsid w:val="006446BC"/>
    <w:rPr>
      <w:rFonts w:ascii="Garamond" w:eastAsia="Times New Roman" w:hAnsi="Garamond" w:cs="Garamond"/>
      <w:b/>
      <w:bCs/>
      <w:i/>
      <w:iCs/>
      <w:lang w:eastAsia="zh-CN"/>
    </w:rPr>
  </w:style>
  <w:style w:type="paragraph" w:styleId="Title">
    <w:name w:val="Title"/>
    <w:aliases w:val="UNDERLINE,Cites and Cards,Bold Underlined"/>
    <w:basedOn w:val="Normal"/>
    <w:next w:val="Subtitle"/>
    <w:link w:val="TitleChar"/>
    <w:uiPriority w:val="6"/>
    <w:qFormat/>
    <w:rsid w:val="006446BC"/>
    <w:pPr>
      <w:suppressAutoHyphens/>
      <w:spacing w:after="0" w:line="480" w:lineRule="auto"/>
      <w:jc w:val="center"/>
    </w:pPr>
    <w:rPr>
      <w:rFonts w:ascii="Garamond" w:eastAsia="Times New Roman" w:hAnsi="Garamond" w:cs="Garamond"/>
      <w:b/>
      <w:bCs/>
      <w:lang w:eastAsia="zh-CN"/>
    </w:rPr>
  </w:style>
  <w:style w:type="character" w:customStyle="1" w:styleId="TitleChar">
    <w:name w:val="Title Char"/>
    <w:aliases w:val="UNDERLINE Char1,Cites and Cards Char1,Bold Underlined Char1"/>
    <w:basedOn w:val="DefaultParagraphFont"/>
    <w:link w:val="Title"/>
    <w:qFormat/>
    <w:rsid w:val="006446BC"/>
    <w:rPr>
      <w:rFonts w:ascii="Garamond" w:eastAsia="Times New Roman" w:hAnsi="Garamond" w:cs="Garamond"/>
      <w:b/>
      <w:bCs/>
      <w:lang w:eastAsia="zh-CN"/>
    </w:rPr>
  </w:style>
  <w:style w:type="paragraph" w:styleId="BodyTextIndent">
    <w:name w:val="Body Text Indent"/>
    <w:basedOn w:val="Normal"/>
    <w:link w:val="BodyTextIndentChar"/>
    <w:semiHidden/>
    <w:unhideWhenUsed/>
    <w:rsid w:val="006446BC"/>
    <w:pPr>
      <w:suppressAutoHyphens/>
      <w:spacing w:after="0" w:line="480" w:lineRule="auto"/>
      <w:ind w:firstLine="720"/>
      <w:jc w:val="both"/>
    </w:pPr>
    <w:rPr>
      <w:rFonts w:ascii="Garamond" w:eastAsia="Times New Roman" w:hAnsi="Garamond" w:cs="Garamond"/>
      <w:lang w:eastAsia="zh-CN"/>
    </w:rPr>
  </w:style>
  <w:style w:type="character" w:customStyle="1" w:styleId="BodyTextIndentChar">
    <w:name w:val="Body Text Indent Char"/>
    <w:basedOn w:val="DefaultParagraphFont"/>
    <w:link w:val="BodyTextIndent"/>
    <w:semiHidden/>
    <w:rsid w:val="006446BC"/>
    <w:rPr>
      <w:rFonts w:ascii="Garamond" w:eastAsia="Times New Roman" w:hAnsi="Garamond" w:cs="Garamond"/>
      <w:lang w:eastAsia="zh-CN"/>
    </w:rPr>
  </w:style>
  <w:style w:type="paragraph" w:styleId="BodyText2">
    <w:name w:val="Body Text 2"/>
    <w:basedOn w:val="Normal"/>
    <w:link w:val="BodyText2Char"/>
    <w:semiHidden/>
    <w:unhideWhenUsed/>
    <w:rsid w:val="006446BC"/>
    <w:pPr>
      <w:suppressAutoHyphens/>
      <w:spacing w:after="0" w:line="240" w:lineRule="auto"/>
    </w:pPr>
    <w:rPr>
      <w:rFonts w:eastAsia="Times New Roman"/>
      <w:b/>
      <w:szCs w:val="20"/>
      <w:lang w:eastAsia="zh-CN"/>
    </w:rPr>
  </w:style>
  <w:style w:type="character" w:customStyle="1" w:styleId="BodyText2Char">
    <w:name w:val="Body Text 2 Char"/>
    <w:basedOn w:val="DefaultParagraphFont"/>
    <w:link w:val="BodyText2"/>
    <w:semiHidden/>
    <w:rsid w:val="006446BC"/>
    <w:rPr>
      <w:rFonts w:ascii="Times New Roman" w:eastAsia="Times New Roman" w:hAnsi="Times New Roman" w:cs="Times New Roman"/>
      <w:b/>
      <w:szCs w:val="20"/>
      <w:lang w:eastAsia="zh-CN"/>
    </w:rPr>
  </w:style>
  <w:style w:type="paragraph" w:styleId="BodyText3">
    <w:name w:val="Body Text 3"/>
    <w:basedOn w:val="Normal"/>
    <w:link w:val="BodyText3Char"/>
    <w:semiHidden/>
    <w:unhideWhenUsed/>
    <w:rsid w:val="006446BC"/>
    <w:pPr>
      <w:suppressAutoHyphens/>
      <w:spacing w:after="120" w:line="240" w:lineRule="auto"/>
    </w:pPr>
    <w:rPr>
      <w:rFonts w:eastAsia="Times New Roman"/>
      <w:sz w:val="16"/>
      <w:szCs w:val="20"/>
      <w:lang w:eastAsia="zh-CN"/>
    </w:rPr>
  </w:style>
  <w:style w:type="character" w:customStyle="1" w:styleId="BodyText3Char">
    <w:name w:val="Body Text 3 Char"/>
    <w:basedOn w:val="DefaultParagraphFont"/>
    <w:link w:val="BodyText3"/>
    <w:semiHidden/>
    <w:rsid w:val="006446BC"/>
    <w:rPr>
      <w:rFonts w:ascii="Times New Roman" w:eastAsia="Times New Roman" w:hAnsi="Times New Roman" w:cs="Times New Roman"/>
      <w:sz w:val="16"/>
      <w:szCs w:val="20"/>
      <w:lang w:eastAsia="zh-CN"/>
    </w:rPr>
  </w:style>
  <w:style w:type="paragraph" w:styleId="BodyTextIndent2">
    <w:name w:val="Body Text Indent 2"/>
    <w:basedOn w:val="Normal"/>
    <w:link w:val="BodyTextIndent2Char"/>
    <w:semiHidden/>
    <w:unhideWhenUsed/>
    <w:rsid w:val="006446BC"/>
    <w:pPr>
      <w:suppressAutoHyphens/>
      <w:spacing w:after="0" w:line="480" w:lineRule="auto"/>
      <w:ind w:left="1440"/>
      <w:jc w:val="both"/>
    </w:pPr>
    <w:rPr>
      <w:rFonts w:ascii="Garamond" w:eastAsia="Times New Roman" w:hAnsi="Garamond" w:cs="Garamond"/>
      <w:lang w:eastAsia="zh-CN"/>
    </w:rPr>
  </w:style>
  <w:style w:type="character" w:customStyle="1" w:styleId="BodyTextIndent2Char">
    <w:name w:val="Body Text Indent 2 Char"/>
    <w:basedOn w:val="DefaultParagraphFont"/>
    <w:link w:val="BodyTextIndent2"/>
    <w:semiHidden/>
    <w:rsid w:val="006446BC"/>
    <w:rPr>
      <w:rFonts w:ascii="Garamond" w:eastAsia="Times New Roman" w:hAnsi="Garamond" w:cs="Garamond"/>
      <w:lang w:eastAsia="zh-CN"/>
    </w:rPr>
  </w:style>
  <w:style w:type="paragraph" w:styleId="BodyTextIndent3">
    <w:name w:val="Body Text Indent 3"/>
    <w:basedOn w:val="Normal"/>
    <w:link w:val="BodyTextIndent3Char"/>
    <w:semiHidden/>
    <w:unhideWhenUsed/>
    <w:rsid w:val="006446BC"/>
    <w:pPr>
      <w:suppressAutoHyphens/>
      <w:spacing w:after="0" w:line="240" w:lineRule="auto"/>
      <w:ind w:left="1440"/>
    </w:pPr>
    <w:rPr>
      <w:rFonts w:eastAsia="Times New Roman"/>
      <w:szCs w:val="20"/>
      <w:lang w:eastAsia="zh-CN"/>
    </w:rPr>
  </w:style>
  <w:style w:type="character" w:customStyle="1" w:styleId="BodyTextIndent3Char">
    <w:name w:val="Body Text Indent 3 Char"/>
    <w:basedOn w:val="DefaultParagraphFont"/>
    <w:link w:val="BodyTextIndent3"/>
    <w:semiHidden/>
    <w:rsid w:val="006446BC"/>
    <w:rPr>
      <w:rFonts w:ascii="Times New Roman" w:eastAsia="Times New Roman" w:hAnsi="Times New Roman" w:cs="Times New Roman"/>
      <w:szCs w:val="20"/>
      <w:lang w:eastAsia="zh-CN"/>
    </w:rPr>
  </w:style>
  <w:style w:type="paragraph" w:styleId="BlockText">
    <w:name w:val="Block Text"/>
    <w:basedOn w:val="Normal"/>
    <w:semiHidden/>
    <w:unhideWhenUsed/>
    <w:rsid w:val="006446BC"/>
    <w:pPr>
      <w:tabs>
        <w:tab w:val="left" w:pos="0"/>
        <w:tab w:val="left" w:pos="720"/>
      </w:tabs>
      <w:suppressAutoHyphens/>
      <w:spacing w:after="0" w:line="240" w:lineRule="auto"/>
      <w:ind w:left="1440" w:right="720" w:hanging="1440"/>
    </w:pPr>
    <w:rPr>
      <w:rFonts w:eastAsia="Times New Roman"/>
      <w:szCs w:val="20"/>
      <w:lang w:eastAsia="zh-CN"/>
    </w:rPr>
  </w:style>
  <w:style w:type="paragraph" w:styleId="CommentSubject">
    <w:name w:val="annotation subject"/>
    <w:basedOn w:val="CommentText"/>
    <w:next w:val="CommentText"/>
    <w:link w:val="CommentSubjectChar"/>
    <w:unhideWhenUsed/>
    <w:rsid w:val="006446BC"/>
    <w:rPr>
      <w:b/>
      <w:bCs/>
    </w:rPr>
  </w:style>
  <w:style w:type="character" w:customStyle="1" w:styleId="CommentSubjectChar">
    <w:name w:val="Comment Subject Char"/>
    <w:basedOn w:val="CommentTextChar"/>
    <w:link w:val="CommentSubject"/>
    <w:rsid w:val="006446BC"/>
    <w:rPr>
      <w:rFonts w:ascii="Times New Roman" w:eastAsia="Times New Roman" w:hAnsi="Times New Roman" w:cs="Times New Roman"/>
      <w:b/>
      <w:bCs/>
      <w:sz w:val="20"/>
      <w:szCs w:val="20"/>
      <w:lang w:eastAsia="zh-CN"/>
    </w:rPr>
  </w:style>
  <w:style w:type="paragraph" w:styleId="BalloonText">
    <w:name w:val="Balloon Text"/>
    <w:basedOn w:val="Normal"/>
    <w:link w:val="BalloonTextChar"/>
    <w:unhideWhenUsed/>
    <w:rsid w:val="006446BC"/>
    <w:pPr>
      <w:suppressAutoHyphens/>
      <w:spacing w:after="0" w:line="240" w:lineRule="auto"/>
    </w:pPr>
    <w:rPr>
      <w:rFonts w:ascii="Tahoma" w:eastAsia="Times New Roman" w:hAnsi="Tahoma"/>
      <w:sz w:val="16"/>
      <w:szCs w:val="20"/>
      <w:lang w:eastAsia="zh-CN"/>
    </w:rPr>
  </w:style>
  <w:style w:type="character" w:customStyle="1" w:styleId="BalloonTextChar">
    <w:name w:val="Balloon Text Char"/>
    <w:basedOn w:val="DefaultParagraphFont"/>
    <w:link w:val="BalloonText"/>
    <w:rsid w:val="006446BC"/>
    <w:rPr>
      <w:rFonts w:ascii="Tahoma" w:eastAsia="Times New Roman" w:hAnsi="Tahoma" w:cs="Times New Roman"/>
      <w:sz w:val="16"/>
      <w:szCs w:val="20"/>
      <w:lang w:eastAsia="zh-CN"/>
    </w:rPr>
  </w:style>
  <w:style w:type="paragraph" w:customStyle="1" w:styleId="Heading">
    <w:name w:val="Heading"/>
    <w:basedOn w:val="Normal"/>
    <w:next w:val="BodyText"/>
    <w:rsid w:val="006446BC"/>
    <w:pPr>
      <w:keepNext/>
      <w:suppressAutoHyphens/>
      <w:spacing w:before="240" w:after="120" w:line="240" w:lineRule="auto"/>
    </w:pPr>
    <w:rPr>
      <w:rFonts w:ascii="Arial" w:eastAsia="Arial Unicode MS" w:hAnsi="Arial" w:cs="Arial Unicode MS"/>
      <w:sz w:val="28"/>
      <w:szCs w:val="28"/>
      <w:lang w:eastAsia="zh-CN"/>
    </w:rPr>
  </w:style>
  <w:style w:type="paragraph" w:customStyle="1" w:styleId="Index">
    <w:name w:val="Index"/>
    <w:basedOn w:val="Normal"/>
    <w:rsid w:val="006446BC"/>
    <w:pPr>
      <w:suppressLineNumbers/>
      <w:suppressAutoHyphens/>
      <w:spacing w:after="0" w:line="240" w:lineRule="auto"/>
    </w:pPr>
    <w:rPr>
      <w:rFonts w:eastAsia="Times New Roman"/>
      <w:lang w:eastAsia="zh-CN"/>
    </w:rPr>
  </w:style>
  <w:style w:type="paragraph" w:customStyle="1" w:styleId="HTMLBody">
    <w:name w:val="HTML Body"/>
    <w:rsid w:val="006446BC"/>
    <w:pPr>
      <w:suppressAutoHyphens/>
    </w:pPr>
    <w:rPr>
      <w:rFonts w:ascii="Arial" w:eastAsia="Arial" w:hAnsi="Arial" w:cs="Times New Roman"/>
      <w:sz w:val="20"/>
      <w:szCs w:val="20"/>
      <w:lang w:eastAsia="zh-CN"/>
    </w:rPr>
  </w:style>
  <w:style w:type="paragraph" w:customStyle="1" w:styleId="Framecontents">
    <w:name w:val="Frame contents"/>
    <w:basedOn w:val="BodyText"/>
    <w:rsid w:val="006446BC"/>
  </w:style>
  <w:style w:type="character" w:styleId="CommentReference">
    <w:name w:val="annotation reference"/>
    <w:unhideWhenUsed/>
    <w:rsid w:val="006446BC"/>
    <w:rPr>
      <w:sz w:val="16"/>
      <w:szCs w:val="16"/>
    </w:rPr>
  </w:style>
  <w:style w:type="character" w:styleId="EndnoteReference">
    <w:name w:val="endnote reference"/>
    <w:uiPriority w:val="99"/>
    <w:semiHidden/>
    <w:unhideWhenUsed/>
    <w:rsid w:val="006446BC"/>
    <w:rPr>
      <w:vertAlign w:val="superscript"/>
    </w:rPr>
  </w:style>
  <w:style w:type="character" w:customStyle="1" w:styleId="Absatz-Standardschriftart">
    <w:name w:val="Absatz-Standardschriftart"/>
    <w:rsid w:val="006446BC"/>
  </w:style>
  <w:style w:type="character" w:customStyle="1" w:styleId="WW-Absatz-Standardschriftart">
    <w:name w:val="WW-Absatz-Standardschriftart"/>
    <w:rsid w:val="006446BC"/>
  </w:style>
  <w:style w:type="character" w:customStyle="1" w:styleId="WW-Absatz-Standardschriftart1">
    <w:name w:val="WW-Absatz-Standardschriftart1"/>
    <w:rsid w:val="006446BC"/>
  </w:style>
  <w:style w:type="character" w:customStyle="1" w:styleId="WW8Num4z0">
    <w:name w:val="WW8Num4z0"/>
    <w:rsid w:val="006446BC"/>
    <w:rPr>
      <w:i w:val="0"/>
      <w:iCs w:val="0"/>
    </w:rPr>
  </w:style>
  <w:style w:type="character" w:customStyle="1" w:styleId="WW8Num6z0">
    <w:name w:val="WW8Num6z0"/>
    <w:rsid w:val="006446BC"/>
    <w:rPr>
      <w:rFonts w:ascii="Times New Roman" w:eastAsia="Times New Roman" w:hAnsi="Times New Roman" w:cs="Times New Roman" w:hint="default"/>
    </w:rPr>
  </w:style>
  <w:style w:type="character" w:customStyle="1" w:styleId="WW8Num6z1">
    <w:name w:val="WW8Num6z1"/>
    <w:rsid w:val="006446BC"/>
    <w:rPr>
      <w:rFonts w:ascii="Courier New" w:hAnsi="Courier New" w:cs="Courier New" w:hint="default"/>
    </w:rPr>
  </w:style>
  <w:style w:type="character" w:customStyle="1" w:styleId="WW8Num6z2">
    <w:name w:val="WW8Num6z2"/>
    <w:rsid w:val="006446BC"/>
    <w:rPr>
      <w:rFonts w:ascii="Wingdings" w:hAnsi="Wingdings" w:cs="Wingdings" w:hint="default"/>
    </w:rPr>
  </w:style>
  <w:style w:type="character" w:customStyle="1" w:styleId="WW8Num6z3">
    <w:name w:val="WW8Num6z3"/>
    <w:rsid w:val="006446BC"/>
    <w:rPr>
      <w:rFonts w:ascii="Symbol" w:hAnsi="Symbol" w:cs="Symbol" w:hint="default"/>
    </w:rPr>
  </w:style>
  <w:style w:type="character" w:customStyle="1" w:styleId="EndnoteCharacters">
    <w:name w:val="Endnote Characters"/>
    <w:rsid w:val="006446BC"/>
    <w:rPr>
      <w:vertAlign w:val="superscript"/>
    </w:rPr>
  </w:style>
  <w:style w:type="character" w:customStyle="1" w:styleId="FootnoteCharacters">
    <w:name w:val="Footnote Characters"/>
    <w:rsid w:val="006446BC"/>
    <w:rPr>
      <w:vertAlign w:val="superscript"/>
    </w:rPr>
  </w:style>
  <w:style w:type="character" w:customStyle="1" w:styleId="CharacterStyle2">
    <w:name w:val="Character Style 2"/>
    <w:uiPriority w:val="99"/>
    <w:rsid w:val="006446BC"/>
    <w:rPr>
      <w:sz w:val="20"/>
      <w:szCs w:val="20"/>
    </w:rPr>
  </w:style>
  <w:style w:type="numbering" w:customStyle="1" w:styleId="NoList1">
    <w:name w:val="No List1"/>
    <w:next w:val="NoList"/>
    <w:uiPriority w:val="99"/>
    <w:semiHidden/>
    <w:unhideWhenUsed/>
    <w:rsid w:val="006446BC"/>
  </w:style>
  <w:style w:type="character" w:customStyle="1" w:styleId="Heading1Char1">
    <w:name w:val="Heading 1 Char1"/>
    <w:aliases w:val="Hat Char1"/>
    <w:uiPriority w:val="1"/>
    <w:rsid w:val="006446BC"/>
    <w:rPr>
      <w:rFonts w:ascii="Arial" w:hAnsi="Arial" w:cs="Arial"/>
      <w:b/>
      <w:bCs/>
      <w:kern w:val="32"/>
      <w:sz w:val="28"/>
      <w:szCs w:val="32"/>
    </w:rPr>
  </w:style>
  <w:style w:type="character" w:styleId="PageNumber">
    <w:name w:val="page number"/>
    <w:basedOn w:val="DefaultParagraphFont"/>
    <w:rsid w:val="006446BC"/>
  </w:style>
  <w:style w:type="paragraph" w:customStyle="1" w:styleId="BlockTitle2">
    <w:name w:val="Block Title2"/>
    <w:basedOn w:val="Normal"/>
    <w:next w:val="Normal"/>
    <w:rsid w:val="006446BC"/>
    <w:pPr>
      <w:spacing w:after="240" w:line="240" w:lineRule="auto"/>
      <w:jc w:val="center"/>
    </w:pPr>
    <w:rPr>
      <w:rFonts w:eastAsia="Times New Roman"/>
      <w:b/>
      <w:sz w:val="32"/>
      <w:u w:val="single"/>
    </w:rPr>
  </w:style>
  <w:style w:type="paragraph" w:customStyle="1" w:styleId="BlockTitle">
    <w:name w:val="Block Title"/>
    <w:basedOn w:val="Heading1"/>
    <w:next w:val="Normal"/>
    <w:uiPriority w:val="9"/>
    <w:qFormat/>
    <w:rsid w:val="006446BC"/>
    <w:pPr>
      <w:keepLines w:val="0"/>
      <w:pageBreakBefore w:val="0"/>
      <w:spacing w:before="0" w:after="240" w:line="240" w:lineRule="auto"/>
    </w:pPr>
    <w:rPr>
      <w:rFonts w:asciiTheme="majorHAnsi" w:hAnsiTheme="majorHAnsi"/>
      <w:color w:val="365F91" w:themeColor="accent1" w:themeShade="BF"/>
      <w:sz w:val="28"/>
      <w:szCs w:val="28"/>
    </w:rPr>
  </w:style>
  <w:style w:type="paragraph" w:styleId="TOC1">
    <w:name w:val="toc 1"/>
    <w:basedOn w:val="Normal"/>
    <w:next w:val="Normal"/>
    <w:autoRedefine/>
    <w:uiPriority w:val="39"/>
    <w:rsid w:val="006446BC"/>
    <w:pPr>
      <w:spacing w:before="120" w:after="120" w:line="240" w:lineRule="auto"/>
    </w:pPr>
    <w:rPr>
      <w:rFonts w:eastAsia="Times New Roman"/>
      <w:b/>
      <w:u w:val="single"/>
    </w:rPr>
  </w:style>
  <w:style w:type="paragraph" w:styleId="TOC2">
    <w:name w:val="toc 2"/>
    <w:basedOn w:val="Normal"/>
    <w:next w:val="Normal"/>
    <w:autoRedefine/>
    <w:uiPriority w:val="39"/>
    <w:rsid w:val="006446BC"/>
    <w:pPr>
      <w:spacing w:after="0" w:line="240" w:lineRule="auto"/>
      <w:ind w:left="200"/>
    </w:pPr>
    <w:rPr>
      <w:rFonts w:eastAsia="Times New Roman"/>
    </w:rPr>
  </w:style>
  <w:style w:type="paragraph" w:styleId="TOC3">
    <w:name w:val="toc 3"/>
    <w:basedOn w:val="Normal"/>
    <w:next w:val="Normal"/>
    <w:autoRedefine/>
    <w:uiPriority w:val="39"/>
    <w:rsid w:val="006446BC"/>
    <w:pPr>
      <w:spacing w:after="0" w:line="240" w:lineRule="auto"/>
      <w:ind w:left="400"/>
    </w:pPr>
    <w:rPr>
      <w:rFonts w:eastAsia="Times New Roman"/>
    </w:rPr>
  </w:style>
  <w:style w:type="paragraph" w:styleId="TOC4">
    <w:name w:val="toc 4"/>
    <w:basedOn w:val="Normal"/>
    <w:next w:val="Normal"/>
    <w:autoRedefine/>
    <w:uiPriority w:val="39"/>
    <w:rsid w:val="006446BC"/>
    <w:pPr>
      <w:spacing w:after="0" w:line="240" w:lineRule="auto"/>
      <w:ind w:left="600"/>
    </w:pPr>
    <w:rPr>
      <w:rFonts w:eastAsia="Times New Roman"/>
    </w:rPr>
  </w:style>
  <w:style w:type="paragraph" w:styleId="TOC5">
    <w:name w:val="toc 5"/>
    <w:basedOn w:val="Normal"/>
    <w:next w:val="Normal"/>
    <w:autoRedefine/>
    <w:uiPriority w:val="39"/>
    <w:rsid w:val="006446BC"/>
    <w:pPr>
      <w:spacing w:after="0" w:line="240" w:lineRule="auto"/>
      <w:ind w:left="800"/>
    </w:pPr>
    <w:rPr>
      <w:rFonts w:eastAsia="Times New Roman"/>
    </w:rPr>
  </w:style>
  <w:style w:type="paragraph" w:styleId="TOC6">
    <w:name w:val="toc 6"/>
    <w:basedOn w:val="Normal"/>
    <w:next w:val="Normal"/>
    <w:autoRedefine/>
    <w:uiPriority w:val="39"/>
    <w:rsid w:val="006446BC"/>
    <w:pPr>
      <w:spacing w:after="0" w:line="240" w:lineRule="auto"/>
      <w:ind w:left="1000"/>
    </w:pPr>
    <w:rPr>
      <w:rFonts w:eastAsia="Times New Roman"/>
    </w:rPr>
  </w:style>
  <w:style w:type="paragraph" w:styleId="TOC7">
    <w:name w:val="toc 7"/>
    <w:basedOn w:val="Normal"/>
    <w:next w:val="Normal"/>
    <w:autoRedefine/>
    <w:uiPriority w:val="39"/>
    <w:rsid w:val="006446BC"/>
    <w:pPr>
      <w:spacing w:after="0" w:line="240" w:lineRule="auto"/>
      <w:ind w:left="1200"/>
    </w:pPr>
    <w:rPr>
      <w:rFonts w:eastAsia="Times New Roman"/>
    </w:rPr>
  </w:style>
  <w:style w:type="paragraph" w:styleId="TOC8">
    <w:name w:val="toc 8"/>
    <w:basedOn w:val="Normal"/>
    <w:next w:val="Normal"/>
    <w:autoRedefine/>
    <w:uiPriority w:val="39"/>
    <w:rsid w:val="006446BC"/>
    <w:pPr>
      <w:spacing w:after="0" w:line="240" w:lineRule="auto"/>
      <w:ind w:left="1400"/>
    </w:pPr>
    <w:rPr>
      <w:rFonts w:eastAsia="Times New Roman"/>
    </w:rPr>
  </w:style>
  <w:style w:type="paragraph" w:styleId="TOC9">
    <w:name w:val="toc 9"/>
    <w:basedOn w:val="Normal"/>
    <w:next w:val="Normal"/>
    <w:autoRedefine/>
    <w:uiPriority w:val="39"/>
    <w:rsid w:val="006446BC"/>
    <w:pPr>
      <w:spacing w:after="0" w:line="240" w:lineRule="auto"/>
      <w:ind w:left="1600"/>
    </w:pPr>
    <w:rPr>
      <w:rFonts w:eastAsia="Times New Roman"/>
    </w:rPr>
  </w:style>
  <w:style w:type="paragraph" w:customStyle="1" w:styleId="TxBrp1">
    <w:name w:val="TxBr_p1"/>
    <w:basedOn w:val="Normal"/>
    <w:rsid w:val="006446BC"/>
    <w:pPr>
      <w:tabs>
        <w:tab w:val="left" w:pos="204"/>
      </w:tabs>
      <w:autoSpaceDE w:val="0"/>
      <w:autoSpaceDN w:val="0"/>
      <w:adjustRightInd w:val="0"/>
      <w:spacing w:after="0" w:line="272" w:lineRule="atLeast"/>
      <w:jc w:val="both"/>
    </w:pPr>
    <w:rPr>
      <w:rFonts w:eastAsia="Times New Roman"/>
    </w:rPr>
  </w:style>
  <w:style w:type="paragraph" w:styleId="NormalWeb">
    <w:name w:val="Normal (Web)"/>
    <w:basedOn w:val="Normal"/>
    <w:uiPriority w:val="99"/>
    <w:rsid w:val="006446BC"/>
    <w:pPr>
      <w:spacing w:before="100" w:beforeAutospacing="1" w:after="100" w:afterAutospacing="1" w:line="240" w:lineRule="auto"/>
    </w:pPr>
    <w:rPr>
      <w:rFonts w:eastAsia="Times New Roman"/>
    </w:rPr>
  </w:style>
  <w:style w:type="paragraph" w:customStyle="1" w:styleId="fullstory">
    <w:name w:val="fullstory"/>
    <w:basedOn w:val="Normal"/>
    <w:rsid w:val="006446BC"/>
    <w:pPr>
      <w:spacing w:before="100" w:beforeAutospacing="1" w:after="100" w:afterAutospacing="1" w:line="240" w:lineRule="auto"/>
    </w:pPr>
    <w:rPr>
      <w:rFonts w:eastAsia="Times New Roman"/>
    </w:rPr>
  </w:style>
  <w:style w:type="paragraph" w:customStyle="1" w:styleId="hat">
    <w:name w:val="hat"/>
    <w:basedOn w:val="Normal"/>
    <w:next w:val="Normal"/>
    <w:rsid w:val="006446BC"/>
    <w:pPr>
      <w:spacing w:before="240" w:after="240" w:line="240" w:lineRule="auto"/>
      <w:jc w:val="center"/>
      <w:outlineLvl w:val="0"/>
    </w:pPr>
    <w:rPr>
      <w:rFonts w:eastAsia="Times New Roman" w:cs="Arial"/>
      <w:b/>
      <w:bCs/>
      <w:sz w:val="32"/>
      <w:u w:val="single"/>
    </w:rPr>
  </w:style>
  <w:style w:type="character" w:customStyle="1" w:styleId="apple-style-span">
    <w:name w:val="apple-style-span"/>
    <w:rsid w:val="006446BC"/>
  </w:style>
  <w:style w:type="paragraph" w:customStyle="1" w:styleId="norm">
    <w:name w:val="norm"/>
    <w:basedOn w:val="Normal"/>
    <w:uiPriority w:val="99"/>
    <w:rsid w:val="006446BC"/>
    <w:pPr>
      <w:spacing w:before="100" w:beforeAutospacing="1" w:after="100" w:afterAutospacing="1" w:line="240" w:lineRule="auto"/>
    </w:pPr>
    <w:rPr>
      <w:rFonts w:eastAsia="Times New Roman"/>
    </w:rPr>
  </w:style>
  <w:style w:type="character" w:customStyle="1" w:styleId="hit">
    <w:name w:val="hit"/>
    <w:rsid w:val="006446BC"/>
  </w:style>
  <w:style w:type="character" w:customStyle="1" w:styleId="btx1">
    <w:name w:val="btx1"/>
    <w:rsid w:val="006446BC"/>
    <w:rPr>
      <w:rFonts w:ascii="Verdana" w:hAnsi="Verdana" w:cs="Arial" w:hint="default"/>
      <w:sz w:val="24"/>
      <w:szCs w:val="24"/>
    </w:rPr>
  </w:style>
  <w:style w:type="character" w:customStyle="1" w:styleId="strong-blue">
    <w:name w:val="strong-blue"/>
    <w:rsid w:val="006446BC"/>
    <w:rPr>
      <w:b/>
      <w:bCs/>
      <w:color w:val="1181C9"/>
    </w:rPr>
  </w:style>
  <w:style w:type="character" w:styleId="Strong">
    <w:name w:val="Strong"/>
    <w:uiPriority w:val="22"/>
    <w:qFormat/>
    <w:rsid w:val="006446BC"/>
    <w:rPr>
      <w:b/>
      <w:bCs/>
    </w:rPr>
  </w:style>
  <w:style w:type="character" w:customStyle="1" w:styleId="UnderlineBold">
    <w:name w:val="Underline + Bold"/>
    <w:uiPriority w:val="1"/>
    <w:qFormat/>
    <w:rsid w:val="006446BC"/>
    <w:rPr>
      <w:b/>
      <w:sz w:val="20"/>
      <w:u w:val="single"/>
    </w:rPr>
  </w:style>
  <w:style w:type="character" w:customStyle="1" w:styleId="CiteChar">
    <w:name w:val="Cite Char"/>
    <w:aliases w:val="cite_tag Char, Char Char Char Char1 Char,Char Char Char Char1 Char Char,Char Char Char Char1 Char Char1,Char Char Char Char1 Char,Taglines Char Char,Heading 21 Char,Heading 2 Char Char Char Char Char1,Heading 2 Char Char"/>
    <w:qFormat/>
    <w:rsid w:val="006446BC"/>
    <w:rPr>
      <w:rFonts w:ascii="Arial" w:eastAsia="Calibri" w:hAnsi="Arial"/>
      <w:b/>
      <w:sz w:val="24"/>
      <w:szCs w:val="22"/>
      <w:u w:val="single"/>
    </w:rPr>
  </w:style>
  <w:style w:type="paragraph" w:customStyle="1" w:styleId="NormalText">
    <w:name w:val="Normal Text"/>
    <w:basedOn w:val="Normal"/>
    <w:autoRedefine/>
    <w:rsid w:val="006446BC"/>
    <w:pPr>
      <w:spacing w:after="0" w:line="240" w:lineRule="auto"/>
      <w:jc w:val="both"/>
    </w:pPr>
    <w:rPr>
      <w:rFonts w:ascii="TimesNewRomanPSMT" w:eastAsia="Times New Roman" w:hAnsi="TimesNewRomanPSMT"/>
      <w:szCs w:val="26"/>
    </w:rPr>
  </w:style>
  <w:style w:type="character" w:customStyle="1" w:styleId="Style8pt">
    <w:name w:val="Style 8 pt"/>
    <w:rsid w:val="006446BC"/>
    <w:rPr>
      <w:rFonts w:ascii="Times New Roman" w:hAnsi="Times New Roman"/>
      <w:sz w:val="16"/>
    </w:rPr>
  </w:style>
  <w:style w:type="paragraph" w:customStyle="1" w:styleId="HotRoute">
    <w:name w:val="Hot Route"/>
    <w:basedOn w:val="Normal"/>
    <w:link w:val="HotRouteChar"/>
    <w:rsid w:val="006446BC"/>
    <w:pPr>
      <w:spacing w:after="0" w:line="240" w:lineRule="auto"/>
      <w:ind w:left="144"/>
    </w:pPr>
    <w:rPr>
      <w:rFonts w:eastAsia="Times New Roman"/>
    </w:rPr>
  </w:style>
  <w:style w:type="character" w:customStyle="1" w:styleId="HotRouteChar">
    <w:name w:val="Hot Route Char"/>
    <w:link w:val="HotRoute"/>
    <w:locked/>
    <w:rsid w:val="006446BC"/>
    <w:rPr>
      <w:rFonts w:ascii="Times New Roman" w:eastAsia="Times New Roman" w:hAnsi="Times New Roman" w:cs="Times New Roman"/>
    </w:rPr>
  </w:style>
  <w:style w:type="character" w:customStyle="1" w:styleId="StyleUnderlineChar">
    <w:name w:val="Style Underline Char"/>
    <w:rsid w:val="006446BC"/>
    <w:rPr>
      <w:u w:val="single"/>
    </w:rPr>
  </w:style>
  <w:style w:type="character" w:customStyle="1" w:styleId="PlainTextChar">
    <w:name w:val="Plain Text Char"/>
    <w:link w:val="PlainText"/>
    <w:rsid w:val="006446BC"/>
    <w:rPr>
      <w:rFonts w:ascii="Courier New" w:hAnsi="Courier New" w:cs="Courier New"/>
    </w:rPr>
  </w:style>
  <w:style w:type="paragraph" w:styleId="PlainText">
    <w:name w:val="Plain Text"/>
    <w:basedOn w:val="Normal"/>
    <w:link w:val="PlainTextChar"/>
    <w:rsid w:val="006446BC"/>
    <w:pPr>
      <w:spacing w:after="0" w:line="240" w:lineRule="auto"/>
    </w:pPr>
    <w:rPr>
      <w:rFonts w:ascii="Courier New" w:hAnsi="Courier New" w:cs="Courier New"/>
    </w:rPr>
  </w:style>
  <w:style w:type="character" w:customStyle="1" w:styleId="PlainTextChar1">
    <w:name w:val="Plain Text Char1"/>
    <w:basedOn w:val="DefaultParagraphFont"/>
    <w:rsid w:val="006446BC"/>
    <w:rPr>
      <w:rFonts w:ascii="Courier" w:hAnsi="Courier" w:cs="Times New Roman"/>
      <w:sz w:val="21"/>
      <w:szCs w:val="21"/>
    </w:rPr>
  </w:style>
  <w:style w:type="character" w:customStyle="1" w:styleId="blue">
    <w:name w:val="blue"/>
    <w:rsid w:val="006446BC"/>
  </w:style>
  <w:style w:type="character" w:customStyle="1" w:styleId="MicroTextChar">
    <w:name w:val="MicroText Char"/>
    <w:rsid w:val="006446BC"/>
    <w:rPr>
      <w:rFonts w:ascii="Arial Narrow" w:hAnsi="Arial Narrow"/>
      <w:sz w:val="12"/>
      <w:szCs w:val="24"/>
      <w:lang w:val="en-US" w:eastAsia="en-US" w:bidi="ar-SA"/>
    </w:rPr>
  </w:style>
  <w:style w:type="character" w:customStyle="1" w:styleId="StyleunderlineVerdana">
    <w:name w:val="Style underline + Verdana"/>
    <w:rsid w:val="006446BC"/>
    <w:rPr>
      <w:rFonts w:ascii="Verdana" w:hAnsi="Verdana"/>
      <w:b/>
      <w:bCs/>
      <w:sz w:val="20"/>
      <w:u w:val="single"/>
    </w:rPr>
  </w:style>
  <w:style w:type="character" w:customStyle="1" w:styleId="nw">
    <w:name w:val="nw"/>
    <w:rsid w:val="006446BC"/>
  </w:style>
  <w:style w:type="character" w:customStyle="1" w:styleId="cardCharChar">
    <w:name w:val="card Char Char"/>
    <w:rsid w:val="006446BC"/>
    <w:rPr>
      <w:rFonts w:ascii="Times New Roman" w:eastAsia="Times New Roman" w:hAnsi="Times New Roman" w:cs="Times New Roman"/>
      <w:sz w:val="20"/>
      <w:szCs w:val="24"/>
    </w:rPr>
  </w:style>
  <w:style w:type="character" w:customStyle="1" w:styleId="TagChar1">
    <w:name w:val="Tag Char1"/>
    <w:locked/>
    <w:rsid w:val="006446BC"/>
    <w:rPr>
      <w:rFonts w:eastAsia="Calibri"/>
      <w:b/>
      <w:sz w:val="24"/>
      <w:szCs w:val="22"/>
    </w:rPr>
  </w:style>
  <w:style w:type="paragraph" w:customStyle="1" w:styleId="Nothing">
    <w:name w:val="Nothing"/>
    <w:link w:val="NothingChar"/>
    <w:rsid w:val="006446BC"/>
    <w:pPr>
      <w:jc w:val="both"/>
    </w:pPr>
    <w:rPr>
      <w:rFonts w:ascii="Times New Roman" w:eastAsia="Times New Roman" w:hAnsi="Times New Roman" w:cs="Times New Roman"/>
    </w:rPr>
  </w:style>
  <w:style w:type="character" w:customStyle="1" w:styleId="NothingChar">
    <w:name w:val="Nothing Char"/>
    <w:link w:val="Nothing"/>
    <w:rsid w:val="006446BC"/>
    <w:rPr>
      <w:rFonts w:ascii="Times New Roman" w:eastAsia="Times New Roman" w:hAnsi="Times New Roman" w:cs="Times New Roman"/>
    </w:rPr>
  </w:style>
  <w:style w:type="character" w:customStyle="1" w:styleId="apple-converted-space">
    <w:name w:val="apple-converted-space"/>
    <w:rsid w:val="006446BC"/>
    <w:rPr>
      <w:rFonts w:cs="Times New Roman"/>
    </w:rPr>
  </w:style>
  <w:style w:type="paragraph" w:customStyle="1" w:styleId="Standard">
    <w:name w:val="Standard"/>
    <w:rsid w:val="006446BC"/>
    <w:pPr>
      <w:widowControl w:val="0"/>
      <w:suppressAutoHyphens/>
      <w:autoSpaceDN w:val="0"/>
    </w:pPr>
    <w:rPr>
      <w:rFonts w:ascii="Times New Roman" w:eastAsia="Arial Unicode MS" w:hAnsi="Times New Roman" w:cs="Arial Unicode MS"/>
      <w:kern w:val="3"/>
      <w:lang w:eastAsia="zh-CN" w:bidi="hi-IN"/>
    </w:rPr>
  </w:style>
  <w:style w:type="paragraph" w:customStyle="1" w:styleId="Cites">
    <w:name w:val="Cites"/>
    <w:next w:val="Cards"/>
    <w:rsid w:val="006446BC"/>
    <w:pPr>
      <w:widowControl w:val="0"/>
      <w:jc w:val="both"/>
      <w:outlineLvl w:val="2"/>
    </w:pPr>
    <w:rPr>
      <w:rFonts w:ascii="Times New Roman" w:eastAsia="Times New Roman" w:hAnsi="Times New Roman" w:cs="Times New Roman"/>
    </w:rPr>
  </w:style>
  <w:style w:type="character" w:customStyle="1" w:styleId="Author-Date">
    <w:name w:val="Author-Date"/>
    <w:qFormat/>
    <w:rsid w:val="006446BC"/>
    <w:rPr>
      <w:b/>
      <w:sz w:val="24"/>
    </w:rPr>
  </w:style>
  <w:style w:type="paragraph" w:customStyle="1" w:styleId="Default">
    <w:name w:val="Default"/>
    <w:rsid w:val="006446BC"/>
    <w:pPr>
      <w:widowControl w:val="0"/>
      <w:autoSpaceDE w:val="0"/>
      <w:autoSpaceDN w:val="0"/>
      <w:adjustRightInd w:val="0"/>
    </w:pPr>
    <w:rPr>
      <w:rFonts w:ascii="Times New Roman" w:eastAsia="Times New Roman" w:hAnsi="Times New Roman" w:cs="Times New Roman"/>
      <w:color w:val="000000"/>
    </w:rPr>
  </w:style>
  <w:style w:type="character" w:customStyle="1" w:styleId="StyleDate">
    <w:name w:val="Style Date"/>
    <w:aliases w:val="Author"/>
    <w:uiPriority w:val="1"/>
    <w:qFormat/>
    <w:rsid w:val="006446BC"/>
    <w:rPr>
      <w:rFonts w:ascii="Georgia" w:hAnsi="Georgia"/>
      <w:b/>
      <w:sz w:val="24"/>
      <w:u w:val="single"/>
    </w:rPr>
  </w:style>
  <w:style w:type="character" w:customStyle="1" w:styleId="pmterms1">
    <w:name w:val="pmterms1"/>
    <w:basedOn w:val="DefaultParagraphFont"/>
    <w:rsid w:val="006446BC"/>
  </w:style>
  <w:style w:type="character" w:customStyle="1" w:styleId="EmphasizeThis">
    <w:name w:val="EmphasizeThis"/>
    <w:rsid w:val="006446BC"/>
    <w:rPr>
      <w:rFonts w:ascii="Georgia" w:hAnsi="Georgia"/>
      <w:b/>
      <w:iCs/>
      <w:sz w:val="24"/>
      <w:u w:val="thick"/>
    </w:rPr>
  </w:style>
  <w:style w:type="character" w:customStyle="1" w:styleId="CardsChar">
    <w:name w:val="Cards Char"/>
    <w:basedOn w:val="DefaultParagraphFont"/>
    <w:link w:val="Cards"/>
    <w:rsid w:val="006446BC"/>
    <w:rPr>
      <w:rFonts w:ascii="Georgia" w:eastAsia="ヒラギノ角ゴ Pro W3" w:hAnsi="Georgia" w:cs="Times New Roman"/>
      <w:color w:val="00000A"/>
      <w:sz w:val="18"/>
      <w:szCs w:val="20"/>
    </w:rPr>
  </w:style>
  <w:style w:type="paragraph" w:customStyle="1" w:styleId="Tag">
    <w:name w:val="Tag!!"/>
    <w:basedOn w:val="Normal"/>
    <w:link w:val="TagChar"/>
    <w:qFormat/>
    <w:rsid w:val="006446BC"/>
    <w:pPr>
      <w:spacing w:after="0" w:line="240" w:lineRule="auto"/>
      <w:ind w:right="288"/>
    </w:pPr>
    <w:rPr>
      <w:rFonts w:eastAsia="Times New Roman"/>
      <w:b/>
    </w:rPr>
  </w:style>
  <w:style w:type="character" w:customStyle="1" w:styleId="TagChar">
    <w:name w:val="Tag!! Char"/>
    <w:basedOn w:val="DefaultParagraphFont"/>
    <w:link w:val="Tag"/>
    <w:rsid w:val="006446BC"/>
    <w:rPr>
      <w:rFonts w:ascii="Times New Roman" w:eastAsia="Times New Roman" w:hAnsi="Times New Roman" w:cs="Times New Roman"/>
      <w:b/>
    </w:rPr>
  </w:style>
  <w:style w:type="paragraph" w:customStyle="1" w:styleId="Citation">
    <w:name w:val="Citation"/>
    <w:basedOn w:val="Normal"/>
    <w:qFormat/>
    <w:rsid w:val="006446BC"/>
    <w:pPr>
      <w:spacing w:after="0" w:line="240" w:lineRule="auto"/>
    </w:pPr>
    <w:rPr>
      <w:b/>
    </w:rPr>
  </w:style>
  <w:style w:type="paragraph" w:customStyle="1" w:styleId="Smalltext">
    <w:name w:val="Small text"/>
    <w:aliases w:val="Quote1,Quote11"/>
    <w:basedOn w:val="Normal"/>
    <w:link w:val="SmalltextChar"/>
    <w:qFormat/>
    <w:rsid w:val="006446BC"/>
    <w:pPr>
      <w:spacing w:after="0" w:line="240" w:lineRule="auto"/>
    </w:pPr>
    <w:rPr>
      <w:rFonts w:eastAsia="PMingLiU"/>
      <w:sz w:val="14"/>
    </w:rPr>
  </w:style>
  <w:style w:type="character" w:customStyle="1" w:styleId="SmalltextChar">
    <w:name w:val="Small text Char"/>
    <w:aliases w:val="Quote Char,Quote1 Char1"/>
    <w:basedOn w:val="DefaultParagraphFont"/>
    <w:link w:val="Smalltext"/>
    <w:rsid w:val="006446BC"/>
    <w:rPr>
      <w:rFonts w:ascii="Times New Roman" w:eastAsia="PMingLiU" w:hAnsi="Times New Roman" w:cs="Times New Roman"/>
      <w:sz w:val="14"/>
    </w:rPr>
  </w:style>
  <w:style w:type="character" w:customStyle="1" w:styleId="Style9ptUnderline2">
    <w:name w:val="Style 9 pt Underline2"/>
    <w:basedOn w:val="DefaultParagraphFont"/>
    <w:rsid w:val="00C969C5"/>
    <w:rPr>
      <w:sz w:val="20"/>
      <w:u w:val="single"/>
    </w:rPr>
  </w:style>
  <w:style w:type="character" w:customStyle="1" w:styleId="BalloonTextChar1">
    <w:name w:val="Balloon Text Char1"/>
    <w:basedOn w:val="DefaultParagraphFont"/>
    <w:uiPriority w:val="99"/>
    <w:semiHidden/>
    <w:rsid w:val="00C969C5"/>
    <w:rPr>
      <w:rFonts w:ascii="Segoe UI" w:hAnsi="Segoe UI" w:cs="Segoe UI"/>
      <w:sz w:val="18"/>
      <w:szCs w:val="18"/>
    </w:rPr>
  </w:style>
  <w:style w:type="paragraph" w:customStyle="1" w:styleId="tag0">
    <w:name w:val="tag"/>
    <w:basedOn w:val="Normal"/>
    <w:qFormat/>
    <w:rsid w:val="00C969C5"/>
    <w:rPr>
      <w:rFonts w:eastAsia="Times New Roman"/>
      <w:b/>
      <w:szCs w:val="20"/>
    </w:rPr>
  </w:style>
  <w:style w:type="character" w:customStyle="1" w:styleId="Style11ptBoldUnderline">
    <w:name w:val="Style 11 pt Bold Underline"/>
    <w:basedOn w:val="DefaultParagraphFont"/>
    <w:rsid w:val="00C969C5"/>
    <w:rPr>
      <w:rFonts w:asciiTheme="minorHAnsi" w:hAnsiTheme="minorHAnsi"/>
      <w:b/>
      <w:bCs/>
      <w:sz w:val="22"/>
      <w:u w:val="single"/>
    </w:rPr>
  </w:style>
  <w:style w:type="character" w:customStyle="1" w:styleId="wikiexternallink">
    <w:name w:val="wikiexternallink"/>
    <w:basedOn w:val="DefaultParagraphFont"/>
    <w:rsid w:val="00C969C5"/>
  </w:style>
  <w:style w:type="character" w:customStyle="1" w:styleId="wikigeneratedlinkcontent">
    <w:name w:val="wikigeneratedlinkcontent"/>
    <w:basedOn w:val="DefaultParagraphFont"/>
    <w:rsid w:val="00C969C5"/>
  </w:style>
  <w:style w:type="paragraph" w:customStyle="1" w:styleId="Style4">
    <w:name w:val="Style4"/>
    <w:basedOn w:val="Normal"/>
    <w:link w:val="Style4Char"/>
    <w:rsid w:val="00C969C5"/>
    <w:pPr>
      <w:numPr>
        <w:numId w:val="12"/>
      </w:numPr>
      <w:tabs>
        <w:tab w:val="clear" w:pos="360"/>
      </w:tabs>
      <w:ind w:left="0" w:firstLine="0"/>
    </w:pPr>
    <w:rPr>
      <w:rFonts w:eastAsia="Times New Roman"/>
      <w:u w:val="single"/>
    </w:rPr>
  </w:style>
  <w:style w:type="character" w:customStyle="1" w:styleId="Style4Char">
    <w:name w:val="Style4 Char"/>
    <w:basedOn w:val="DefaultParagraphFont"/>
    <w:link w:val="Style4"/>
    <w:rsid w:val="00C969C5"/>
    <w:rPr>
      <w:rFonts w:ascii="Times New Roman" w:eastAsia="Times New Roman" w:hAnsi="Times New Roman" w:cs="Times New Roman"/>
      <w:sz w:val="22"/>
      <w:szCs w:val="22"/>
      <w:u w:val="single"/>
    </w:rPr>
  </w:style>
  <w:style w:type="character" w:customStyle="1" w:styleId="Style9ptBoldUnderline">
    <w:name w:val="Style 9 pt Bold Underline"/>
    <w:basedOn w:val="DefaultParagraphFont"/>
    <w:rsid w:val="00C969C5"/>
    <w:rPr>
      <w:b/>
      <w:bCs/>
      <w:sz w:val="20"/>
      <w:u w:val="single"/>
    </w:rPr>
  </w:style>
  <w:style w:type="character" w:customStyle="1" w:styleId="StyleStyleStyleBold12ptCite11pt">
    <w:name w:val="Style Style Style Bold + 12 ptCite + 11 pt"/>
    <w:rsid w:val="00C969C5"/>
    <w:rPr>
      <w:rFonts w:ascii="Cambria" w:hAnsi="Cambria" w:hint="default"/>
      <w:b/>
      <w:bCs/>
      <w:sz w:val="24"/>
      <w:u w:val="single"/>
    </w:rPr>
  </w:style>
  <w:style w:type="paragraph" w:customStyle="1" w:styleId="author-image">
    <w:name w:val="author-image"/>
    <w:basedOn w:val="Normal"/>
    <w:rsid w:val="00C969C5"/>
    <w:pPr>
      <w:spacing w:before="100" w:beforeAutospacing="1" w:after="100" w:afterAutospacing="1"/>
    </w:pPr>
    <w:rPr>
      <w:rFonts w:eastAsia="Times New Roman"/>
    </w:rPr>
  </w:style>
  <w:style w:type="character" w:customStyle="1" w:styleId="caps">
    <w:name w:val="caps"/>
    <w:rsid w:val="00C969C5"/>
  </w:style>
  <w:style w:type="paragraph" w:customStyle="1" w:styleId="SmallText0">
    <w:name w:val="Small Text"/>
    <w:basedOn w:val="Normal"/>
    <w:link w:val="SmallTextChar0"/>
    <w:rsid w:val="00C969C5"/>
    <w:rPr>
      <w:rFonts w:eastAsia="Times New Roman"/>
      <w:sz w:val="16"/>
    </w:rPr>
  </w:style>
  <w:style w:type="character" w:customStyle="1" w:styleId="SmallTextChar0">
    <w:name w:val="Small Text Char"/>
    <w:aliases w:val="Card Char,No Spacing Char,CD - Cite Char,Dont use Char,Tag and Cite Char,Very Small Text Char,Underlined Char,DDI Tag Char,Card Format Char,No Spacing8 Char,Debate Text Char,No Spacing1 Char,Read stuff Char,No Spacing1 Char1,tags Char"/>
    <w:link w:val="SmallText0"/>
    <w:rsid w:val="00C969C5"/>
    <w:rPr>
      <w:rFonts w:ascii="Times New Roman" w:eastAsia="Times New Roman" w:hAnsi="Times New Roman" w:cs="Times New Roman"/>
      <w:sz w:val="16"/>
      <w:szCs w:val="22"/>
    </w:rPr>
  </w:style>
  <w:style w:type="paragraph" w:customStyle="1" w:styleId="CardText1">
    <w:name w:val="Card Text 1"/>
    <w:basedOn w:val="Normal"/>
    <w:link w:val="CardText1Char"/>
    <w:autoRedefine/>
    <w:rsid w:val="00C969C5"/>
    <w:pPr>
      <w:widowControl w:val="0"/>
      <w:autoSpaceDE w:val="0"/>
      <w:autoSpaceDN w:val="0"/>
      <w:adjustRightInd w:val="0"/>
    </w:pPr>
    <w:rPr>
      <w:rFonts w:ascii="Arial Narrow" w:eastAsia="Times New Roman" w:hAnsi="Arial Narrow"/>
      <w:color w:val="000000"/>
      <w:u w:val="single"/>
    </w:rPr>
  </w:style>
  <w:style w:type="character" w:customStyle="1" w:styleId="CardText1Char">
    <w:name w:val="Card Text 1 Char"/>
    <w:link w:val="CardText1"/>
    <w:rsid w:val="00C969C5"/>
    <w:rPr>
      <w:rFonts w:ascii="Arial Narrow" w:eastAsia="Times New Roman" w:hAnsi="Arial Narrow" w:cs="Times New Roman"/>
      <w:color w:val="000000"/>
      <w:sz w:val="22"/>
      <w:szCs w:val="22"/>
      <w:u w:val="single"/>
    </w:rPr>
  </w:style>
  <w:style w:type="paragraph" w:customStyle="1" w:styleId="CardText2">
    <w:name w:val="Card Text 2"/>
    <w:basedOn w:val="CardText1"/>
    <w:link w:val="CardText2Char"/>
    <w:rsid w:val="00C969C5"/>
    <w:rPr>
      <w:b/>
    </w:rPr>
  </w:style>
  <w:style w:type="character" w:customStyle="1" w:styleId="CardText2Char">
    <w:name w:val="Card Text 2 Char"/>
    <w:link w:val="CardText2"/>
    <w:rsid w:val="00C969C5"/>
    <w:rPr>
      <w:rFonts w:ascii="Arial Narrow" w:eastAsia="Times New Roman" w:hAnsi="Arial Narrow" w:cs="Times New Roman"/>
      <w:b/>
      <w:color w:val="000000"/>
      <w:sz w:val="22"/>
      <w:szCs w:val="22"/>
      <w:u w:val="single"/>
    </w:rPr>
  </w:style>
  <w:style w:type="character" w:customStyle="1" w:styleId="textmedium">
    <w:name w:val="textmedium"/>
    <w:basedOn w:val="DefaultParagraphFont"/>
    <w:rsid w:val="00C969C5"/>
  </w:style>
  <w:style w:type="character" w:customStyle="1" w:styleId="underlinedChar">
    <w:name w:val="underlined Char"/>
    <w:link w:val="underlined"/>
    <w:locked/>
    <w:rsid w:val="00C969C5"/>
    <w:rPr>
      <w:u w:val="single"/>
    </w:rPr>
  </w:style>
  <w:style w:type="paragraph" w:customStyle="1" w:styleId="underlined">
    <w:name w:val="underlined"/>
    <w:next w:val="Normal"/>
    <w:link w:val="underlinedChar"/>
    <w:autoRedefine/>
    <w:rsid w:val="00C969C5"/>
    <w:pPr>
      <w:contextualSpacing/>
    </w:pPr>
    <w:rPr>
      <w:u w:val="single"/>
    </w:rPr>
  </w:style>
  <w:style w:type="character" w:customStyle="1" w:styleId="Longcite">
    <w:name w:val="Longcite"/>
    <w:rsid w:val="00C969C5"/>
    <w:rPr>
      <w:sz w:val="16"/>
    </w:rPr>
  </w:style>
  <w:style w:type="character" w:customStyle="1" w:styleId="a">
    <w:name w:val="a"/>
    <w:rsid w:val="00C969C5"/>
  </w:style>
  <w:style w:type="paragraph" w:customStyle="1" w:styleId="cites0">
    <w:name w:val="cites"/>
    <w:autoRedefine/>
    <w:rsid w:val="00C969C5"/>
    <w:pPr>
      <w:contextualSpacing/>
    </w:pPr>
    <w:rPr>
      <w:rFonts w:ascii="Times New Roman" w:eastAsia="Malgun Gothic" w:hAnsi="Times New Roman" w:cs="Times New Roman"/>
      <w:b/>
      <w:u w:val="single"/>
    </w:rPr>
  </w:style>
  <w:style w:type="character" w:customStyle="1" w:styleId="DocumentMapChar1">
    <w:name w:val="Document Map Char1"/>
    <w:basedOn w:val="DefaultParagraphFont"/>
    <w:uiPriority w:val="99"/>
    <w:semiHidden/>
    <w:rsid w:val="00C969C5"/>
    <w:rPr>
      <w:rFonts w:ascii="Tahoma" w:hAnsi="Tahoma" w:cs="Tahoma"/>
      <w:sz w:val="16"/>
      <w:szCs w:val="16"/>
    </w:rPr>
  </w:style>
  <w:style w:type="character" w:customStyle="1" w:styleId="il">
    <w:name w:val="il"/>
    <w:basedOn w:val="DefaultParagraphFont"/>
    <w:rsid w:val="00C969C5"/>
  </w:style>
  <w:style w:type="character" w:customStyle="1" w:styleId="A5">
    <w:name w:val="A5"/>
    <w:uiPriority w:val="99"/>
    <w:rsid w:val="00C969C5"/>
    <w:rPr>
      <w:rFonts w:cs="Book Antiqua"/>
      <w:color w:val="000000"/>
      <w:sz w:val="12"/>
      <w:szCs w:val="12"/>
    </w:rPr>
  </w:style>
  <w:style w:type="paragraph" w:customStyle="1" w:styleId="CommentText1">
    <w:name w:val="Comment Text1"/>
    <w:basedOn w:val="Normal"/>
    <w:next w:val="CommentText"/>
    <w:uiPriority w:val="99"/>
    <w:semiHidden/>
    <w:unhideWhenUsed/>
    <w:rsid w:val="00C969C5"/>
    <w:rPr>
      <w:rFonts w:eastAsia="Helvetica"/>
    </w:rPr>
  </w:style>
  <w:style w:type="character" w:customStyle="1" w:styleId="CommentTextChar1">
    <w:name w:val="Comment Text Char1"/>
    <w:basedOn w:val="DefaultParagraphFont"/>
    <w:rsid w:val="00C969C5"/>
    <w:rPr>
      <w:rFonts w:ascii="Calibri" w:hAnsi="Calibri"/>
      <w:sz w:val="20"/>
      <w:szCs w:val="20"/>
    </w:rPr>
  </w:style>
  <w:style w:type="character" w:customStyle="1" w:styleId="TitleChar1">
    <w:name w:val="Title Char1"/>
    <w:aliases w:val="UNDERLINE Char,Cites and Cards Char,Bold Underlined Char"/>
    <w:basedOn w:val="DefaultParagraphFont"/>
    <w:uiPriority w:val="6"/>
    <w:rsid w:val="00C969C5"/>
    <w:rPr>
      <w:rFonts w:ascii="Calibri" w:hAnsi="Calibri"/>
      <w:b/>
      <w:bCs/>
      <w:u w:val="single"/>
    </w:rPr>
  </w:style>
  <w:style w:type="paragraph" w:customStyle="1" w:styleId="Small">
    <w:name w:val="Small"/>
    <w:basedOn w:val="Normal"/>
    <w:qFormat/>
    <w:rsid w:val="00C969C5"/>
    <w:rPr>
      <w:sz w:val="14"/>
    </w:rPr>
  </w:style>
  <w:style w:type="character" w:customStyle="1" w:styleId="highlight2">
    <w:name w:val="highlight2"/>
    <w:rsid w:val="00C969C5"/>
    <w:rPr>
      <w:rFonts w:ascii="Arial" w:hAnsi="Arial"/>
      <w:b/>
      <w:sz w:val="19"/>
      <w:u w:val="thick"/>
      <w:bdr w:val="none" w:sz="0" w:space="0" w:color="auto"/>
      <w:shd w:val="clear" w:color="auto" w:fill="auto"/>
    </w:rPr>
  </w:style>
  <w:style w:type="paragraph" w:customStyle="1" w:styleId="Analytic">
    <w:name w:val="Analytic"/>
    <w:basedOn w:val="Normal"/>
    <w:link w:val="AnalyticChar"/>
    <w:uiPriority w:val="4"/>
    <w:qFormat/>
    <w:rsid w:val="00C969C5"/>
    <w:rPr>
      <w:b/>
    </w:rPr>
  </w:style>
  <w:style w:type="character" w:customStyle="1" w:styleId="AnalyticChar">
    <w:name w:val="Analytic Char"/>
    <w:basedOn w:val="DefaultParagraphFont"/>
    <w:link w:val="Analytic"/>
    <w:uiPriority w:val="4"/>
    <w:rsid w:val="00C969C5"/>
    <w:rPr>
      <w:rFonts w:ascii="Calibri" w:eastAsiaTheme="minorHAnsi" w:hAnsi="Calibri"/>
      <w:b/>
      <w:sz w:val="22"/>
      <w:szCs w:val="22"/>
    </w:rPr>
  </w:style>
  <w:style w:type="character" w:customStyle="1" w:styleId="TagGreg">
    <w:name w:val="TagGreg"/>
    <w:basedOn w:val="DefaultParagraphFont"/>
    <w:uiPriority w:val="1"/>
    <w:qFormat/>
    <w:rsid w:val="00C969C5"/>
    <w:rPr>
      <w:rFonts w:ascii="Arial" w:hAnsi="Arial"/>
      <w:b/>
      <w:sz w:val="24"/>
    </w:rPr>
  </w:style>
  <w:style w:type="paragraph" w:customStyle="1" w:styleId="Tag2">
    <w:name w:val="Tag2"/>
    <w:basedOn w:val="Normal"/>
    <w:qFormat/>
    <w:rsid w:val="00C969C5"/>
    <w:rPr>
      <w:rFonts w:ascii="Arial" w:hAnsi="Arial" w:cs="Arial"/>
      <w:b/>
      <w:sz w:val="20"/>
    </w:rPr>
  </w:style>
  <w:style w:type="paragraph" w:styleId="TOCHeading">
    <w:name w:val="TOC Heading"/>
    <w:basedOn w:val="Heading1"/>
    <w:next w:val="Normal"/>
    <w:uiPriority w:val="39"/>
    <w:unhideWhenUsed/>
    <w:qFormat/>
    <w:rsid w:val="00C969C5"/>
    <w:pPr>
      <w:pageBreakBefore w:val="0"/>
      <w:pBdr>
        <w:top w:val="none" w:sz="0" w:space="0" w:color="auto"/>
        <w:left w:val="none" w:sz="0" w:space="0" w:color="auto"/>
        <w:bottom w:val="none" w:sz="0" w:space="0" w:color="auto"/>
        <w:right w:val="none" w:sz="0" w:space="0" w:color="auto"/>
      </w:pBdr>
      <w:spacing w:before="480" w:line="276" w:lineRule="auto"/>
      <w:jc w:val="left"/>
      <w:outlineLvl w:val="9"/>
    </w:pPr>
    <w:rPr>
      <w:rFonts w:asciiTheme="majorHAnsi" w:hAnsiTheme="majorHAnsi"/>
      <w:color w:val="365F91"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globalresearch.ca/ebola-cholera-the-epidemiology-of-anti-blackness-and-the-white-savior-industrial-complex-black-lives-dont-matter/5403954%7dAvP" TargetMode="External"/><Relationship Id="rId4" Type="http://schemas.openxmlformats.org/officeDocument/2006/relationships/hyperlink" Target="http://lawdigitalcommons.bc.edu/cgi/viewcontent.cgi?article=1028&amp;context=lsfp" TargetMode="External"/><Relationship Id="rId1" Type="http://schemas.openxmlformats.org/officeDocument/2006/relationships/hyperlink" Target="http://lawdigitalcommons.bc.edu/cgi/viewcontent.cgi?article=1028&amp;context=lsfp" TargetMode="External"/><Relationship Id="rId2" Type="http://schemas.openxmlformats.org/officeDocument/2006/relationships/hyperlink" Target="http://lateral.culturalstudiesassociation.org/issue1/content/sext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rligh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72CCC3C-5538-DB48-8F7C-8EEC05814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C:\Users\Starlight\AppData\Roaming\Microsoft\Templates\Debate.dotm</Template>
  <TotalTime>1</TotalTime>
  <Pages>1</Pages>
  <Words>45686</Words>
  <Characters>260416</Characters>
  <Application>Microsoft Macintosh Word</Application>
  <DocSecurity>0</DocSecurity>
  <Lines>2170</Lines>
  <Paragraphs>610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305492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2017-05-03T21:01:00Z</dcterms:created>
  <dcterms:modified xsi:type="dcterms:W3CDTF">2017-05-03T21:01:00Z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